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693" w:rsidRDefault="00237693" w:rsidP="00237693">
      <w:r>
        <w:t xml:space="preserve">                                               </w:t>
      </w:r>
      <w:r w:rsidRPr="00B46413">
        <w:t xml:space="preserve">                             </w:t>
      </w:r>
      <w:r w:rsidR="005E58A7">
        <w:rPr>
          <w:noProof/>
        </w:rPr>
        <w:drawing>
          <wp:inline distT="0" distB="0" distL="0" distR="0">
            <wp:extent cx="6477000" cy="8905875"/>
            <wp:effectExtent l="19050" t="0" r="0" b="0"/>
            <wp:docPr id="1" name="Рисунок 1"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
                    <pic:cNvPicPr>
                      <a:picLocks noChangeAspect="1" noChangeArrowheads="1"/>
                    </pic:cNvPicPr>
                  </pic:nvPicPr>
                  <pic:blipFill>
                    <a:blip r:embed="rId7" cstate="print">
                      <a:grayscl/>
                    </a:blip>
                    <a:srcRect/>
                    <a:stretch>
                      <a:fillRect/>
                    </a:stretch>
                  </pic:blipFill>
                  <pic:spPr bwMode="auto">
                    <a:xfrm>
                      <a:off x="0" y="0"/>
                      <a:ext cx="6477000" cy="8905875"/>
                    </a:xfrm>
                    <a:prstGeom prst="rect">
                      <a:avLst/>
                    </a:prstGeom>
                    <a:noFill/>
                    <a:ln w="9525">
                      <a:noFill/>
                      <a:miter lim="800000"/>
                      <a:headEnd/>
                      <a:tailEnd/>
                    </a:ln>
                  </pic:spPr>
                </pic:pic>
              </a:graphicData>
            </a:graphic>
          </wp:inline>
        </w:drawing>
      </w:r>
    </w:p>
    <w:p w:rsidR="003565EE" w:rsidRDefault="005E58A7" w:rsidP="003D2384">
      <w:pPr>
        <w:shd w:val="clear" w:color="auto" w:fill="FFFFFF"/>
        <w:spacing w:line="232" w:lineRule="exact"/>
        <w:jc w:val="center"/>
        <w:rPr>
          <w:sz w:val="28"/>
          <w:szCs w:val="28"/>
        </w:rPr>
      </w:pPr>
      <w:r>
        <w:rPr>
          <w:noProof/>
          <w:sz w:val="28"/>
          <w:szCs w:val="28"/>
        </w:rPr>
        <w:drawing>
          <wp:inline distT="0" distB="0" distL="0" distR="0">
            <wp:extent cx="6477000" cy="8905875"/>
            <wp:effectExtent l="19050" t="0" r="0" b="0"/>
            <wp:docPr id="2" name="Рисунок 2"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
                    <pic:cNvPicPr>
                      <a:picLocks noChangeAspect="1" noChangeArrowheads="1"/>
                    </pic:cNvPicPr>
                  </pic:nvPicPr>
                  <pic:blipFill>
                    <a:blip r:embed="rId7" cstate="print"/>
                    <a:srcRect/>
                    <a:stretch>
                      <a:fillRect/>
                    </a:stretch>
                  </pic:blipFill>
                  <pic:spPr bwMode="auto">
                    <a:xfrm>
                      <a:off x="0" y="0"/>
                      <a:ext cx="6477000" cy="8905875"/>
                    </a:xfrm>
                    <a:prstGeom prst="rect">
                      <a:avLst/>
                    </a:prstGeom>
                    <a:noFill/>
                    <a:ln w="9525">
                      <a:noFill/>
                      <a:miter lim="800000"/>
                      <a:headEnd/>
                      <a:tailEnd/>
                    </a:ln>
                  </pic:spPr>
                </pic:pic>
              </a:graphicData>
            </a:graphic>
          </wp:inline>
        </w:drawing>
      </w:r>
    </w:p>
    <w:p w:rsidR="003D2384" w:rsidRDefault="003D2384" w:rsidP="003D2384">
      <w:pPr>
        <w:shd w:val="clear" w:color="auto" w:fill="FFFFFF"/>
        <w:spacing w:line="232" w:lineRule="exact"/>
        <w:jc w:val="center"/>
        <w:rPr>
          <w:sz w:val="28"/>
          <w:szCs w:val="28"/>
        </w:rPr>
      </w:pPr>
    </w:p>
    <w:p w:rsidR="00C72884" w:rsidRDefault="00C72884" w:rsidP="007415C0">
      <w:pPr>
        <w:jc w:val="center"/>
        <w:rPr>
          <w:b/>
          <w:sz w:val="32"/>
          <w:szCs w:val="32"/>
        </w:rPr>
      </w:pPr>
    </w:p>
    <w:p w:rsidR="00C72884" w:rsidRDefault="00C72884" w:rsidP="007415C0">
      <w:pPr>
        <w:jc w:val="center"/>
        <w:rPr>
          <w:b/>
          <w:sz w:val="32"/>
          <w:szCs w:val="32"/>
        </w:rPr>
      </w:pPr>
    </w:p>
    <w:p w:rsidR="007415C0" w:rsidRPr="007415C0" w:rsidRDefault="007415C0" w:rsidP="007415C0">
      <w:pPr>
        <w:jc w:val="center"/>
        <w:rPr>
          <w:b/>
          <w:sz w:val="32"/>
          <w:szCs w:val="32"/>
        </w:rPr>
      </w:pPr>
      <w:r w:rsidRPr="007415C0">
        <w:rPr>
          <w:b/>
          <w:sz w:val="32"/>
          <w:szCs w:val="32"/>
        </w:rPr>
        <w:lastRenderedPageBreak/>
        <w:t xml:space="preserve">Содержание </w:t>
      </w:r>
    </w:p>
    <w:p w:rsidR="007415C0" w:rsidRDefault="00237693" w:rsidP="007415C0">
      <w:pPr>
        <w:jc w:val="center"/>
        <w:rPr>
          <w:b/>
          <w:sz w:val="32"/>
          <w:szCs w:val="32"/>
        </w:rPr>
      </w:pPr>
      <w:r>
        <w:rPr>
          <w:b/>
          <w:sz w:val="32"/>
          <w:szCs w:val="32"/>
        </w:rPr>
        <w:t xml:space="preserve">основной </w:t>
      </w:r>
      <w:r w:rsidR="007415C0" w:rsidRPr="007415C0">
        <w:rPr>
          <w:b/>
          <w:sz w:val="32"/>
          <w:szCs w:val="32"/>
        </w:rPr>
        <w:t>образовательной программы дошкольного образования</w:t>
      </w:r>
    </w:p>
    <w:p w:rsidR="00F67CE0" w:rsidRPr="007415C0" w:rsidRDefault="00F67CE0" w:rsidP="007415C0">
      <w:pPr>
        <w:jc w:val="center"/>
        <w:rPr>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gridCol w:w="957"/>
      </w:tblGrid>
      <w:tr w:rsidR="001E1174" w:rsidRPr="00460A16">
        <w:trPr>
          <w:trHeight w:val="1532"/>
        </w:trPr>
        <w:tc>
          <w:tcPr>
            <w:tcW w:w="9180" w:type="dxa"/>
          </w:tcPr>
          <w:p w:rsidR="001E1174" w:rsidRPr="00F944DF" w:rsidRDefault="001E1174" w:rsidP="00045EA2">
            <w:pPr>
              <w:numPr>
                <w:ilvl w:val="0"/>
                <w:numId w:val="30"/>
              </w:numPr>
              <w:contextualSpacing/>
              <w:rPr>
                <w:sz w:val="28"/>
                <w:szCs w:val="28"/>
              </w:rPr>
            </w:pPr>
            <w:r w:rsidRPr="00E27EE3">
              <w:rPr>
                <w:b/>
                <w:sz w:val="28"/>
                <w:szCs w:val="28"/>
              </w:rPr>
              <w:t>Целевой раздел</w:t>
            </w:r>
          </w:p>
          <w:p w:rsidR="001E1174" w:rsidRPr="00F944DF" w:rsidRDefault="001E1174" w:rsidP="00F944DF">
            <w:pPr>
              <w:rPr>
                <w:b/>
                <w:sz w:val="28"/>
                <w:szCs w:val="28"/>
              </w:rPr>
            </w:pPr>
            <w:r>
              <w:rPr>
                <w:b/>
                <w:sz w:val="28"/>
                <w:szCs w:val="28"/>
                <w:lang w:val="en-US"/>
              </w:rPr>
              <w:t>I</w:t>
            </w:r>
            <w:r w:rsidRPr="00C46766">
              <w:rPr>
                <w:b/>
                <w:sz w:val="28"/>
                <w:szCs w:val="28"/>
              </w:rPr>
              <w:t xml:space="preserve">  </w:t>
            </w:r>
            <w:r w:rsidRPr="004E7DE9">
              <w:rPr>
                <w:b/>
                <w:sz w:val="28"/>
                <w:szCs w:val="28"/>
              </w:rPr>
              <w:t>ЧАСТЬ (обязательная)</w:t>
            </w:r>
          </w:p>
          <w:p w:rsidR="001E1174" w:rsidRPr="00E27EE3" w:rsidRDefault="001E1174" w:rsidP="006247CD">
            <w:pPr>
              <w:contextualSpacing/>
              <w:rPr>
                <w:sz w:val="28"/>
                <w:szCs w:val="28"/>
              </w:rPr>
            </w:pPr>
            <w:r w:rsidRPr="00E27EE3">
              <w:rPr>
                <w:sz w:val="28"/>
                <w:szCs w:val="28"/>
              </w:rPr>
              <w:t>1.1 Пояснительная записка</w:t>
            </w:r>
          </w:p>
          <w:p w:rsidR="001E1174" w:rsidRPr="00E27EE3" w:rsidRDefault="001E1174" w:rsidP="006247CD">
            <w:pPr>
              <w:rPr>
                <w:sz w:val="28"/>
                <w:szCs w:val="28"/>
              </w:rPr>
            </w:pPr>
            <w:r w:rsidRPr="00E27EE3">
              <w:rPr>
                <w:sz w:val="28"/>
                <w:szCs w:val="28"/>
              </w:rPr>
              <w:t xml:space="preserve">1.1 .1 Перечень нормативных правовых документов. </w:t>
            </w:r>
          </w:p>
        </w:tc>
        <w:tc>
          <w:tcPr>
            <w:tcW w:w="957" w:type="dxa"/>
          </w:tcPr>
          <w:p w:rsidR="004E7776" w:rsidRDefault="004E7776" w:rsidP="004E7776">
            <w:pPr>
              <w:spacing w:line="360" w:lineRule="auto"/>
              <w:jc w:val="center"/>
            </w:pPr>
          </w:p>
          <w:p w:rsidR="004E7776" w:rsidRPr="004E7776" w:rsidRDefault="004E7776" w:rsidP="004E7776">
            <w:pPr>
              <w:jc w:val="center"/>
            </w:pPr>
          </w:p>
          <w:p w:rsidR="004E7776" w:rsidRDefault="004E7776" w:rsidP="004E7776">
            <w:pPr>
              <w:jc w:val="center"/>
            </w:pPr>
          </w:p>
          <w:p w:rsidR="001E1174" w:rsidRPr="004E7776" w:rsidRDefault="004E7776" w:rsidP="004E7776">
            <w:pPr>
              <w:jc w:val="center"/>
            </w:pPr>
            <w:r>
              <w:t>4</w:t>
            </w:r>
          </w:p>
        </w:tc>
      </w:tr>
      <w:tr w:rsidR="0071755A" w:rsidRPr="00460A16">
        <w:trPr>
          <w:trHeight w:val="504"/>
        </w:trPr>
        <w:tc>
          <w:tcPr>
            <w:tcW w:w="9180" w:type="dxa"/>
          </w:tcPr>
          <w:p w:rsidR="0071755A" w:rsidRPr="00E27EE3" w:rsidRDefault="0071755A" w:rsidP="006247CD">
            <w:pPr>
              <w:rPr>
                <w:sz w:val="28"/>
                <w:szCs w:val="28"/>
              </w:rPr>
            </w:pPr>
            <w:r w:rsidRPr="00E27EE3">
              <w:rPr>
                <w:sz w:val="28"/>
                <w:szCs w:val="28"/>
              </w:rPr>
              <w:t xml:space="preserve">1.1.2 Принципы </w:t>
            </w:r>
            <w:r w:rsidR="00E00EA5">
              <w:rPr>
                <w:sz w:val="28"/>
                <w:szCs w:val="28"/>
              </w:rPr>
              <w:t xml:space="preserve">и подходы к формированию </w:t>
            </w:r>
            <w:r w:rsidRPr="00E27EE3">
              <w:rPr>
                <w:sz w:val="28"/>
                <w:szCs w:val="28"/>
              </w:rPr>
              <w:t xml:space="preserve"> программы</w:t>
            </w:r>
          </w:p>
        </w:tc>
        <w:tc>
          <w:tcPr>
            <w:tcW w:w="957" w:type="dxa"/>
          </w:tcPr>
          <w:p w:rsidR="0071755A" w:rsidRPr="00460A16" w:rsidRDefault="005869FE" w:rsidP="004E7776">
            <w:pPr>
              <w:spacing w:line="360" w:lineRule="auto"/>
              <w:jc w:val="center"/>
            </w:pPr>
            <w:r>
              <w:t>4</w:t>
            </w:r>
          </w:p>
        </w:tc>
      </w:tr>
      <w:tr w:rsidR="0071755A" w:rsidRPr="00460A16">
        <w:trPr>
          <w:trHeight w:val="504"/>
        </w:trPr>
        <w:tc>
          <w:tcPr>
            <w:tcW w:w="9180" w:type="dxa"/>
          </w:tcPr>
          <w:p w:rsidR="0071755A" w:rsidRPr="00E27EE3" w:rsidRDefault="0071755A" w:rsidP="006247CD">
            <w:pPr>
              <w:rPr>
                <w:sz w:val="28"/>
                <w:szCs w:val="28"/>
              </w:rPr>
            </w:pPr>
            <w:r w:rsidRPr="00E27EE3">
              <w:rPr>
                <w:sz w:val="28"/>
                <w:szCs w:val="28"/>
              </w:rPr>
              <w:t>1.1.3 Цели и задачи реализации программы;</w:t>
            </w:r>
          </w:p>
        </w:tc>
        <w:tc>
          <w:tcPr>
            <w:tcW w:w="957" w:type="dxa"/>
          </w:tcPr>
          <w:p w:rsidR="0071755A" w:rsidRPr="00460A16" w:rsidRDefault="005869FE" w:rsidP="004E7776">
            <w:pPr>
              <w:spacing w:line="360" w:lineRule="auto"/>
              <w:jc w:val="center"/>
            </w:pPr>
            <w:r>
              <w:t>5</w:t>
            </w:r>
          </w:p>
        </w:tc>
      </w:tr>
      <w:tr w:rsidR="0071755A" w:rsidRPr="00460A16">
        <w:trPr>
          <w:trHeight w:val="504"/>
        </w:trPr>
        <w:tc>
          <w:tcPr>
            <w:tcW w:w="9180" w:type="dxa"/>
          </w:tcPr>
          <w:p w:rsidR="0071755A" w:rsidRPr="00E27EE3" w:rsidRDefault="0071755A" w:rsidP="006247CD">
            <w:pPr>
              <w:rPr>
                <w:sz w:val="28"/>
                <w:szCs w:val="28"/>
              </w:rPr>
            </w:pPr>
            <w:r w:rsidRPr="00E27EE3">
              <w:rPr>
                <w:sz w:val="28"/>
                <w:szCs w:val="28"/>
              </w:rPr>
              <w:t>1.1.4 Характеристика возрастных особенностей детей</w:t>
            </w:r>
          </w:p>
        </w:tc>
        <w:tc>
          <w:tcPr>
            <w:tcW w:w="957" w:type="dxa"/>
          </w:tcPr>
          <w:p w:rsidR="0071755A" w:rsidRPr="00460A16" w:rsidRDefault="004363B4" w:rsidP="004E7776">
            <w:pPr>
              <w:spacing w:line="360" w:lineRule="auto"/>
              <w:jc w:val="center"/>
            </w:pPr>
            <w:r>
              <w:t>8</w:t>
            </w:r>
          </w:p>
        </w:tc>
      </w:tr>
      <w:tr w:rsidR="0071755A" w:rsidRPr="00460A16">
        <w:trPr>
          <w:trHeight w:val="504"/>
        </w:trPr>
        <w:tc>
          <w:tcPr>
            <w:tcW w:w="9180" w:type="dxa"/>
          </w:tcPr>
          <w:p w:rsidR="0071755A" w:rsidRPr="00E27EE3" w:rsidRDefault="008F2569" w:rsidP="006247CD">
            <w:pPr>
              <w:rPr>
                <w:sz w:val="28"/>
                <w:szCs w:val="28"/>
              </w:rPr>
            </w:pPr>
            <w:r>
              <w:rPr>
                <w:sz w:val="28"/>
                <w:szCs w:val="28"/>
              </w:rPr>
              <w:t>1.1.5 Планируемые  результаты как  ц</w:t>
            </w:r>
            <w:r w:rsidR="008F313B">
              <w:rPr>
                <w:sz w:val="28"/>
                <w:szCs w:val="28"/>
              </w:rPr>
              <w:t>елевые ориентиры</w:t>
            </w:r>
            <w:r>
              <w:rPr>
                <w:sz w:val="28"/>
                <w:szCs w:val="28"/>
              </w:rPr>
              <w:t xml:space="preserve"> освоения про</w:t>
            </w:r>
            <w:r w:rsidR="0076015B">
              <w:rPr>
                <w:sz w:val="28"/>
                <w:szCs w:val="28"/>
              </w:rPr>
              <w:t>г</w:t>
            </w:r>
            <w:r>
              <w:rPr>
                <w:sz w:val="28"/>
                <w:szCs w:val="28"/>
              </w:rPr>
              <w:t xml:space="preserve">раммы </w:t>
            </w:r>
          </w:p>
        </w:tc>
        <w:tc>
          <w:tcPr>
            <w:tcW w:w="957" w:type="dxa"/>
          </w:tcPr>
          <w:p w:rsidR="0071755A" w:rsidRPr="00460A16" w:rsidRDefault="004363B4" w:rsidP="004E7776">
            <w:pPr>
              <w:spacing w:line="360" w:lineRule="auto"/>
              <w:jc w:val="center"/>
            </w:pPr>
            <w:r>
              <w:t>1</w:t>
            </w:r>
            <w:r w:rsidR="005869FE">
              <w:t>4</w:t>
            </w:r>
          </w:p>
        </w:tc>
      </w:tr>
      <w:tr w:rsidR="00F4659E" w:rsidRPr="00460A16">
        <w:trPr>
          <w:trHeight w:val="504"/>
        </w:trPr>
        <w:tc>
          <w:tcPr>
            <w:tcW w:w="9180" w:type="dxa"/>
          </w:tcPr>
          <w:p w:rsidR="00F4659E" w:rsidRPr="00F944DF" w:rsidRDefault="00F4659E" w:rsidP="00F4659E">
            <w:pPr>
              <w:rPr>
                <w:b/>
                <w:sz w:val="28"/>
                <w:szCs w:val="28"/>
              </w:rPr>
            </w:pPr>
            <w:r>
              <w:rPr>
                <w:b/>
                <w:sz w:val="28"/>
                <w:szCs w:val="28"/>
                <w:lang w:val="en-US"/>
              </w:rPr>
              <w:t>I</w:t>
            </w:r>
            <w:r>
              <w:rPr>
                <w:b/>
                <w:sz w:val="28"/>
                <w:szCs w:val="28"/>
              </w:rPr>
              <w:t xml:space="preserve"> </w:t>
            </w:r>
            <w:r>
              <w:rPr>
                <w:b/>
                <w:sz w:val="28"/>
                <w:szCs w:val="28"/>
                <w:lang w:val="en-US"/>
              </w:rPr>
              <w:t>I</w:t>
            </w:r>
            <w:r w:rsidRPr="004E7DE9">
              <w:rPr>
                <w:b/>
                <w:sz w:val="28"/>
                <w:szCs w:val="28"/>
              </w:rPr>
              <w:t xml:space="preserve"> </w:t>
            </w:r>
            <w:r w:rsidRPr="0076015B">
              <w:rPr>
                <w:b/>
                <w:sz w:val="28"/>
                <w:szCs w:val="28"/>
              </w:rPr>
              <w:t>ЧАСТЬ (</w:t>
            </w:r>
            <w:r w:rsidR="0076015B" w:rsidRPr="0076015B">
              <w:rPr>
                <w:b/>
                <w:sz w:val="28"/>
                <w:szCs w:val="28"/>
              </w:rPr>
              <w:t>формируемая участниками образовательных отношений</w:t>
            </w:r>
            <w:r w:rsidRPr="0076015B">
              <w:rPr>
                <w:b/>
                <w:sz w:val="28"/>
                <w:szCs w:val="28"/>
              </w:rPr>
              <w:t>)</w:t>
            </w:r>
          </w:p>
          <w:p w:rsidR="00F4659E" w:rsidRPr="00E27EE3" w:rsidRDefault="00F4659E" w:rsidP="008F313B">
            <w:pPr>
              <w:rPr>
                <w:sz w:val="28"/>
                <w:szCs w:val="28"/>
              </w:rPr>
            </w:pPr>
            <w:r w:rsidRPr="00E27EE3">
              <w:rPr>
                <w:sz w:val="28"/>
                <w:szCs w:val="28"/>
              </w:rPr>
              <w:t>Планируемые</w:t>
            </w:r>
            <w:r w:rsidR="009C7A49">
              <w:rPr>
                <w:sz w:val="28"/>
                <w:szCs w:val="28"/>
              </w:rPr>
              <w:t xml:space="preserve"> </w:t>
            </w:r>
            <w:r w:rsidRPr="00E27EE3">
              <w:rPr>
                <w:sz w:val="28"/>
                <w:szCs w:val="28"/>
              </w:rPr>
              <w:t xml:space="preserve"> результаты </w:t>
            </w:r>
          </w:p>
        </w:tc>
        <w:tc>
          <w:tcPr>
            <w:tcW w:w="957" w:type="dxa"/>
          </w:tcPr>
          <w:p w:rsidR="00F4659E" w:rsidRPr="00460A16" w:rsidRDefault="005869FE" w:rsidP="004E7776">
            <w:pPr>
              <w:spacing w:line="360" w:lineRule="auto"/>
              <w:jc w:val="center"/>
            </w:pPr>
            <w:r>
              <w:t>26</w:t>
            </w:r>
          </w:p>
        </w:tc>
      </w:tr>
      <w:tr w:rsidR="004363B4" w:rsidRPr="00460A16">
        <w:trPr>
          <w:trHeight w:val="1158"/>
        </w:trPr>
        <w:tc>
          <w:tcPr>
            <w:tcW w:w="9180" w:type="dxa"/>
          </w:tcPr>
          <w:p w:rsidR="004363B4" w:rsidRDefault="004363B4" w:rsidP="00045EA2">
            <w:pPr>
              <w:numPr>
                <w:ilvl w:val="0"/>
                <w:numId w:val="30"/>
              </w:numPr>
              <w:rPr>
                <w:b/>
                <w:sz w:val="28"/>
                <w:szCs w:val="28"/>
              </w:rPr>
            </w:pPr>
            <w:r w:rsidRPr="00E27EE3">
              <w:rPr>
                <w:b/>
                <w:sz w:val="28"/>
                <w:szCs w:val="28"/>
              </w:rPr>
              <w:t>Содержательный раздел</w:t>
            </w:r>
          </w:p>
          <w:p w:rsidR="004363B4" w:rsidRPr="00E27EE3" w:rsidRDefault="004363B4" w:rsidP="00182A43">
            <w:pPr>
              <w:rPr>
                <w:b/>
                <w:sz w:val="28"/>
                <w:szCs w:val="28"/>
              </w:rPr>
            </w:pPr>
            <w:r>
              <w:rPr>
                <w:b/>
                <w:sz w:val="28"/>
                <w:szCs w:val="28"/>
                <w:lang w:val="en-US"/>
              </w:rPr>
              <w:t>I</w:t>
            </w:r>
            <w:r w:rsidRPr="00C46766">
              <w:rPr>
                <w:b/>
                <w:sz w:val="28"/>
                <w:szCs w:val="28"/>
              </w:rPr>
              <w:t xml:space="preserve">  </w:t>
            </w:r>
            <w:r w:rsidRPr="004E7DE9">
              <w:rPr>
                <w:b/>
                <w:sz w:val="28"/>
                <w:szCs w:val="28"/>
              </w:rPr>
              <w:t>ЧАСТЬ (обязательная)</w:t>
            </w:r>
          </w:p>
          <w:p w:rsidR="004363B4" w:rsidRPr="00E27EE3" w:rsidRDefault="004363B4" w:rsidP="00CE2679">
            <w:pPr>
              <w:rPr>
                <w:b/>
                <w:sz w:val="28"/>
                <w:szCs w:val="28"/>
              </w:rPr>
            </w:pPr>
            <w:r>
              <w:rPr>
                <w:sz w:val="28"/>
                <w:szCs w:val="28"/>
              </w:rPr>
              <w:t xml:space="preserve">2.1 </w:t>
            </w:r>
            <w:r w:rsidRPr="0039152F">
              <w:rPr>
                <w:sz w:val="28"/>
                <w:szCs w:val="28"/>
              </w:rPr>
              <w:t>Образовательная область «Физическое  развитие»</w:t>
            </w:r>
          </w:p>
        </w:tc>
        <w:tc>
          <w:tcPr>
            <w:tcW w:w="957" w:type="dxa"/>
          </w:tcPr>
          <w:p w:rsidR="004363B4" w:rsidRDefault="004363B4" w:rsidP="004E7776">
            <w:pPr>
              <w:spacing w:line="360" w:lineRule="auto"/>
              <w:jc w:val="center"/>
            </w:pPr>
          </w:p>
          <w:p w:rsidR="004363B4" w:rsidRPr="00460A16" w:rsidRDefault="005869FE" w:rsidP="004E7776">
            <w:pPr>
              <w:spacing w:line="360" w:lineRule="auto"/>
              <w:jc w:val="center"/>
            </w:pPr>
            <w:r>
              <w:t>39</w:t>
            </w:r>
          </w:p>
        </w:tc>
      </w:tr>
      <w:tr w:rsidR="0071755A" w:rsidRPr="00460A16">
        <w:trPr>
          <w:trHeight w:val="504"/>
        </w:trPr>
        <w:tc>
          <w:tcPr>
            <w:tcW w:w="9180" w:type="dxa"/>
          </w:tcPr>
          <w:p w:rsidR="0071755A" w:rsidRPr="00E27EE3" w:rsidRDefault="007857E8" w:rsidP="00CE2679">
            <w:pPr>
              <w:rPr>
                <w:sz w:val="28"/>
                <w:szCs w:val="28"/>
              </w:rPr>
            </w:pPr>
            <w:r>
              <w:rPr>
                <w:sz w:val="28"/>
                <w:szCs w:val="28"/>
              </w:rPr>
              <w:t xml:space="preserve">2.2 </w:t>
            </w:r>
            <w:r w:rsidR="0071755A" w:rsidRPr="00E27EE3">
              <w:rPr>
                <w:sz w:val="28"/>
                <w:szCs w:val="28"/>
              </w:rPr>
              <w:t xml:space="preserve"> </w:t>
            </w:r>
            <w:r w:rsidR="00CE2679" w:rsidRPr="00E27EE3">
              <w:rPr>
                <w:sz w:val="28"/>
                <w:szCs w:val="28"/>
              </w:rPr>
              <w:t>Образовательная область «Социально-коммуникативное развитие»</w:t>
            </w:r>
          </w:p>
        </w:tc>
        <w:tc>
          <w:tcPr>
            <w:tcW w:w="957" w:type="dxa"/>
          </w:tcPr>
          <w:p w:rsidR="0071755A" w:rsidRPr="00460A16" w:rsidRDefault="00E84A64" w:rsidP="004E7776">
            <w:pPr>
              <w:spacing w:line="360" w:lineRule="auto"/>
              <w:jc w:val="center"/>
            </w:pPr>
            <w:r>
              <w:t>4</w:t>
            </w:r>
            <w:r w:rsidR="005869FE">
              <w:t>2</w:t>
            </w:r>
          </w:p>
        </w:tc>
      </w:tr>
      <w:tr w:rsidR="0071755A" w:rsidRPr="00460A16">
        <w:trPr>
          <w:trHeight w:val="504"/>
        </w:trPr>
        <w:tc>
          <w:tcPr>
            <w:tcW w:w="9180" w:type="dxa"/>
          </w:tcPr>
          <w:p w:rsidR="0071755A" w:rsidRPr="00E27EE3" w:rsidRDefault="007857E8" w:rsidP="006247CD">
            <w:pPr>
              <w:rPr>
                <w:sz w:val="28"/>
                <w:szCs w:val="28"/>
              </w:rPr>
            </w:pPr>
            <w:r>
              <w:rPr>
                <w:sz w:val="28"/>
                <w:szCs w:val="28"/>
              </w:rPr>
              <w:t xml:space="preserve">2.3 </w:t>
            </w:r>
            <w:r w:rsidR="0071755A" w:rsidRPr="00E27EE3">
              <w:rPr>
                <w:sz w:val="28"/>
                <w:szCs w:val="28"/>
              </w:rPr>
              <w:t xml:space="preserve"> </w:t>
            </w:r>
            <w:r w:rsidR="00CE2679" w:rsidRPr="00E27EE3">
              <w:rPr>
                <w:sz w:val="28"/>
                <w:szCs w:val="28"/>
              </w:rPr>
              <w:t>Образовательная область «Познавательное  развитие»</w:t>
            </w:r>
          </w:p>
        </w:tc>
        <w:tc>
          <w:tcPr>
            <w:tcW w:w="957" w:type="dxa"/>
          </w:tcPr>
          <w:p w:rsidR="0071755A" w:rsidRPr="00460A16" w:rsidRDefault="005869FE" w:rsidP="004E7776">
            <w:pPr>
              <w:spacing w:line="360" w:lineRule="auto"/>
              <w:jc w:val="center"/>
            </w:pPr>
            <w:r>
              <w:t>49</w:t>
            </w:r>
          </w:p>
        </w:tc>
      </w:tr>
      <w:tr w:rsidR="0071755A" w:rsidRPr="00460A16">
        <w:trPr>
          <w:trHeight w:val="504"/>
        </w:trPr>
        <w:tc>
          <w:tcPr>
            <w:tcW w:w="9180" w:type="dxa"/>
          </w:tcPr>
          <w:p w:rsidR="0071755A" w:rsidRPr="00E27EE3" w:rsidRDefault="0071755A" w:rsidP="006247CD">
            <w:pPr>
              <w:rPr>
                <w:sz w:val="28"/>
                <w:szCs w:val="28"/>
              </w:rPr>
            </w:pPr>
            <w:r w:rsidRPr="00E27EE3">
              <w:rPr>
                <w:sz w:val="28"/>
                <w:szCs w:val="28"/>
              </w:rPr>
              <w:t>2</w:t>
            </w:r>
            <w:r w:rsidR="007857E8">
              <w:rPr>
                <w:sz w:val="28"/>
                <w:szCs w:val="28"/>
              </w:rPr>
              <w:t xml:space="preserve">.4 </w:t>
            </w:r>
            <w:r w:rsidR="005A31D1">
              <w:rPr>
                <w:sz w:val="28"/>
                <w:szCs w:val="28"/>
              </w:rPr>
              <w:t xml:space="preserve"> </w:t>
            </w:r>
            <w:r w:rsidR="00CE2679" w:rsidRPr="00E27EE3">
              <w:rPr>
                <w:sz w:val="28"/>
                <w:szCs w:val="28"/>
              </w:rPr>
              <w:t>Образовательная область «Речевое развитие»</w:t>
            </w:r>
          </w:p>
        </w:tc>
        <w:tc>
          <w:tcPr>
            <w:tcW w:w="957" w:type="dxa"/>
          </w:tcPr>
          <w:p w:rsidR="0071755A" w:rsidRPr="00460A16" w:rsidRDefault="005869FE" w:rsidP="004E7776">
            <w:pPr>
              <w:spacing w:line="360" w:lineRule="auto"/>
              <w:jc w:val="center"/>
            </w:pPr>
            <w:r>
              <w:t>54</w:t>
            </w:r>
          </w:p>
        </w:tc>
      </w:tr>
      <w:tr w:rsidR="0071755A" w:rsidRPr="00460A16">
        <w:trPr>
          <w:trHeight w:val="504"/>
        </w:trPr>
        <w:tc>
          <w:tcPr>
            <w:tcW w:w="9180" w:type="dxa"/>
          </w:tcPr>
          <w:p w:rsidR="0071755A" w:rsidRPr="0039152F" w:rsidRDefault="0071755A" w:rsidP="00CE2679">
            <w:pPr>
              <w:rPr>
                <w:sz w:val="28"/>
                <w:szCs w:val="28"/>
              </w:rPr>
            </w:pPr>
            <w:r w:rsidRPr="0039152F">
              <w:rPr>
                <w:sz w:val="28"/>
                <w:szCs w:val="28"/>
              </w:rPr>
              <w:t>2.5</w:t>
            </w:r>
            <w:r w:rsidR="00CE2679">
              <w:rPr>
                <w:sz w:val="28"/>
                <w:szCs w:val="28"/>
              </w:rPr>
              <w:t xml:space="preserve">  Образовательная область «Художественно</w:t>
            </w:r>
            <w:r w:rsidR="00CE2679" w:rsidRPr="00E27EE3">
              <w:rPr>
                <w:sz w:val="28"/>
                <w:szCs w:val="28"/>
              </w:rPr>
              <w:t>-эст</w:t>
            </w:r>
            <w:r w:rsidR="00CE2679">
              <w:rPr>
                <w:sz w:val="28"/>
                <w:szCs w:val="28"/>
              </w:rPr>
              <w:t>етическое</w:t>
            </w:r>
            <w:r w:rsidR="00CE2679" w:rsidRPr="00E27EE3">
              <w:rPr>
                <w:sz w:val="28"/>
                <w:szCs w:val="28"/>
              </w:rPr>
              <w:t xml:space="preserve"> развитие»</w:t>
            </w:r>
            <w:r w:rsidRPr="0039152F">
              <w:rPr>
                <w:sz w:val="28"/>
                <w:szCs w:val="28"/>
              </w:rPr>
              <w:t xml:space="preserve"> </w:t>
            </w:r>
          </w:p>
        </w:tc>
        <w:tc>
          <w:tcPr>
            <w:tcW w:w="957" w:type="dxa"/>
          </w:tcPr>
          <w:p w:rsidR="0071755A" w:rsidRPr="00460A16" w:rsidRDefault="005869FE" w:rsidP="004E7776">
            <w:pPr>
              <w:spacing w:line="360" w:lineRule="auto"/>
              <w:jc w:val="center"/>
            </w:pPr>
            <w:r>
              <w:t>57</w:t>
            </w:r>
          </w:p>
        </w:tc>
      </w:tr>
      <w:tr w:rsidR="0088544D" w:rsidRPr="00460A16">
        <w:trPr>
          <w:trHeight w:val="504"/>
        </w:trPr>
        <w:tc>
          <w:tcPr>
            <w:tcW w:w="9180" w:type="dxa"/>
          </w:tcPr>
          <w:p w:rsidR="0088544D" w:rsidRPr="0039152F" w:rsidRDefault="007857E8" w:rsidP="006247CD">
            <w:pPr>
              <w:rPr>
                <w:sz w:val="28"/>
                <w:szCs w:val="28"/>
              </w:rPr>
            </w:pPr>
            <w:r>
              <w:rPr>
                <w:sz w:val="28"/>
                <w:szCs w:val="28"/>
              </w:rPr>
              <w:t xml:space="preserve">2.6 </w:t>
            </w:r>
            <w:r w:rsidR="00E00EA5">
              <w:rPr>
                <w:sz w:val="28"/>
                <w:szCs w:val="28"/>
              </w:rPr>
              <w:t>Описание форм, способов и методов реализации программы</w:t>
            </w:r>
          </w:p>
        </w:tc>
        <w:tc>
          <w:tcPr>
            <w:tcW w:w="957" w:type="dxa"/>
          </w:tcPr>
          <w:p w:rsidR="0088544D" w:rsidRPr="00460A16" w:rsidRDefault="005869FE" w:rsidP="004E7776">
            <w:pPr>
              <w:spacing w:line="360" w:lineRule="auto"/>
              <w:jc w:val="center"/>
            </w:pPr>
            <w:r>
              <w:t>6</w:t>
            </w:r>
            <w:r w:rsidR="00FD074B">
              <w:t>3</w:t>
            </w:r>
          </w:p>
        </w:tc>
      </w:tr>
      <w:tr w:rsidR="00D52036" w:rsidRPr="00460A16">
        <w:trPr>
          <w:trHeight w:val="504"/>
        </w:trPr>
        <w:tc>
          <w:tcPr>
            <w:tcW w:w="9180" w:type="dxa"/>
          </w:tcPr>
          <w:p w:rsidR="00D52036" w:rsidRPr="00D52036" w:rsidRDefault="00D52036" w:rsidP="00D52036">
            <w:pPr>
              <w:rPr>
                <w:color w:val="000000"/>
                <w:sz w:val="28"/>
                <w:szCs w:val="28"/>
              </w:rPr>
            </w:pPr>
            <w:r>
              <w:rPr>
                <w:color w:val="000000"/>
                <w:sz w:val="28"/>
                <w:szCs w:val="28"/>
              </w:rPr>
              <w:t xml:space="preserve">2.7 </w:t>
            </w:r>
            <w:r w:rsidRPr="00D52036">
              <w:rPr>
                <w:color w:val="000000"/>
                <w:sz w:val="28"/>
                <w:szCs w:val="28"/>
              </w:rPr>
              <w:t>Способы поддержки детской инициативы</w:t>
            </w:r>
          </w:p>
          <w:p w:rsidR="00D52036" w:rsidRDefault="00D52036" w:rsidP="006247CD">
            <w:pPr>
              <w:rPr>
                <w:sz w:val="28"/>
                <w:szCs w:val="28"/>
              </w:rPr>
            </w:pPr>
          </w:p>
        </w:tc>
        <w:tc>
          <w:tcPr>
            <w:tcW w:w="957" w:type="dxa"/>
          </w:tcPr>
          <w:p w:rsidR="00D52036" w:rsidRDefault="005869FE" w:rsidP="004E7776">
            <w:pPr>
              <w:spacing w:line="360" w:lineRule="auto"/>
              <w:jc w:val="center"/>
            </w:pPr>
            <w:r>
              <w:t>69</w:t>
            </w:r>
          </w:p>
        </w:tc>
      </w:tr>
      <w:tr w:rsidR="00511311" w:rsidRPr="00460A16">
        <w:trPr>
          <w:trHeight w:val="504"/>
        </w:trPr>
        <w:tc>
          <w:tcPr>
            <w:tcW w:w="9180" w:type="dxa"/>
          </w:tcPr>
          <w:p w:rsidR="00511311" w:rsidRDefault="00D52036" w:rsidP="006247CD">
            <w:pPr>
              <w:rPr>
                <w:sz w:val="28"/>
                <w:szCs w:val="28"/>
              </w:rPr>
            </w:pPr>
            <w:r>
              <w:rPr>
                <w:sz w:val="28"/>
                <w:szCs w:val="28"/>
              </w:rPr>
              <w:t>2.8</w:t>
            </w:r>
            <w:r w:rsidR="00511311">
              <w:rPr>
                <w:sz w:val="28"/>
                <w:szCs w:val="28"/>
              </w:rPr>
              <w:t xml:space="preserve"> Особенности взаимодействия педагогического коллектива с семьями воспитанников</w:t>
            </w:r>
          </w:p>
        </w:tc>
        <w:tc>
          <w:tcPr>
            <w:tcW w:w="957" w:type="dxa"/>
          </w:tcPr>
          <w:p w:rsidR="00511311" w:rsidRDefault="00FD074B" w:rsidP="004E7776">
            <w:pPr>
              <w:spacing w:line="360" w:lineRule="auto"/>
              <w:jc w:val="center"/>
            </w:pPr>
            <w:r>
              <w:t>70</w:t>
            </w:r>
          </w:p>
        </w:tc>
      </w:tr>
      <w:tr w:rsidR="00FD074B" w:rsidRPr="00460A16">
        <w:trPr>
          <w:trHeight w:val="504"/>
        </w:trPr>
        <w:tc>
          <w:tcPr>
            <w:tcW w:w="9180" w:type="dxa"/>
          </w:tcPr>
          <w:p w:rsidR="00FD074B" w:rsidRDefault="00FD074B" w:rsidP="006247CD">
            <w:pPr>
              <w:rPr>
                <w:sz w:val="28"/>
                <w:szCs w:val="28"/>
              </w:rPr>
            </w:pPr>
            <w:r>
              <w:rPr>
                <w:sz w:val="28"/>
                <w:szCs w:val="28"/>
              </w:rPr>
              <w:t>2.9 Особенности образовательной деятельности разных видов и культурных практик</w:t>
            </w:r>
          </w:p>
        </w:tc>
        <w:tc>
          <w:tcPr>
            <w:tcW w:w="957" w:type="dxa"/>
          </w:tcPr>
          <w:p w:rsidR="00FD074B" w:rsidRDefault="00FD074B" w:rsidP="004E7776">
            <w:pPr>
              <w:spacing w:line="360" w:lineRule="auto"/>
              <w:jc w:val="center"/>
            </w:pPr>
            <w:r>
              <w:t>71</w:t>
            </w:r>
          </w:p>
        </w:tc>
      </w:tr>
      <w:tr w:rsidR="002346DD" w:rsidRPr="00460A16">
        <w:trPr>
          <w:trHeight w:val="1018"/>
        </w:trPr>
        <w:tc>
          <w:tcPr>
            <w:tcW w:w="9180" w:type="dxa"/>
          </w:tcPr>
          <w:p w:rsidR="0076015B" w:rsidRPr="00F944DF" w:rsidRDefault="0076015B" w:rsidP="0076015B">
            <w:pPr>
              <w:rPr>
                <w:b/>
                <w:sz w:val="28"/>
                <w:szCs w:val="28"/>
              </w:rPr>
            </w:pPr>
            <w:r>
              <w:rPr>
                <w:b/>
                <w:sz w:val="28"/>
                <w:szCs w:val="28"/>
                <w:lang w:val="en-US"/>
              </w:rPr>
              <w:t>I</w:t>
            </w:r>
            <w:r>
              <w:rPr>
                <w:b/>
                <w:sz w:val="28"/>
                <w:szCs w:val="28"/>
              </w:rPr>
              <w:t xml:space="preserve"> </w:t>
            </w:r>
            <w:r>
              <w:rPr>
                <w:b/>
                <w:sz w:val="28"/>
                <w:szCs w:val="28"/>
                <w:lang w:val="en-US"/>
              </w:rPr>
              <w:t>I</w:t>
            </w:r>
            <w:r w:rsidRPr="004E7DE9">
              <w:rPr>
                <w:b/>
                <w:sz w:val="28"/>
                <w:szCs w:val="28"/>
              </w:rPr>
              <w:t xml:space="preserve"> </w:t>
            </w:r>
            <w:r w:rsidRPr="0076015B">
              <w:rPr>
                <w:b/>
                <w:sz w:val="28"/>
                <w:szCs w:val="28"/>
              </w:rPr>
              <w:t>ЧАСТЬ (формируемая участниками образовательных отношений)</w:t>
            </w:r>
          </w:p>
          <w:p w:rsidR="002346DD" w:rsidRPr="00182A43" w:rsidRDefault="002346DD" w:rsidP="00182A43">
            <w:pPr>
              <w:rPr>
                <w:b/>
                <w:sz w:val="28"/>
                <w:szCs w:val="28"/>
              </w:rPr>
            </w:pPr>
            <w:r>
              <w:rPr>
                <w:sz w:val="28"/>
                <w:szCs w:val="28"/>
              </w:rPr>
              <w:t xml:space="preserve">2.2.1 </w:t>
            </w:r>
            <w:r w:rsidRPr="0039152F">
              <w:rPr>
                <w:sz w:val="28"/>
                <w:szCs w:val="28"/>
              </w:rPr>
              <w:t xml:space="preserve"> </w:t>
            </w:r>
            <w:r>
              <w:rPr>
                <w:sz w:val="28"/>
                <w:szCs w:val="28"/>
              </w:rPr>
              <w:t xml:space="preserve">Содержание работы по обучению плаванию </w:t>
            </w:r>
          </w:p>
        </w:tc>
        <w:tc>
          <w:tcPr>
            <w:tcW w:w="957" w:type="dxa"/>
          </w:tcPr>
          <w:p w:rsidR="002346DD" w:rsidRDefault="002346DD" w:rsidP="004E7776">
            <w:pPr>
              <w:spacing w:line="360" w:lineRule="auto"/>
              <w:jc w:val="center"/>
            </w:pPr>
          </w:p>
          <w:p w:rsidR="002346DD" w:rsidRPr="00460A16" w:rsidRDefault="00FD074B" w:rsidP="004E7776">
            <w:pPr>
              <w:spacing w:line="360" w:lineRule="auto"/>
              <w:jc w:val="center"/>
            </w:pPr>
            <w:r>
              <w:t>77</w:t>
            </w:r>
          </w:p>
        </w:tc>
      </w:tr>
      <w:tr w:rsidR="00182A43" w:rsidRPr="00460A16">
        <w:trPr>
          <w:trHeight w:val="504"/>
        </w:trPr>
        <w:tc>
          <w:tcPr>
            <w:tcW w:w="9180" w:type="dxa"/>
          </w:tcPr>
          <w:p w:rsidR="00182A43" w:rsidRPr="0039152F" w:rsidRDefault="00F45D77" w:rsidP="002A3398">
            <w:pPr>
              <w:rPr>
                <w:sz w:val="28"/>
                <w:szCs w:val="28"/>
              </w:rPr>
            </w:pPr>
            <w:r>
              <w:rPr>
                <w:sz w:val="28"/>
                <w:szCs w:val="28"/>
              </w:rPr>
              <w:t>2.2</w:t>
            </w:r>
            <w:r w:rsidR="00B90CDE">
              <w:rPr>
                <w:sz w:val="28"/>
                <w:szCs w:val="28"/>
              </w:rPr>
              <w:t xml:space="preserve">.2 </w:t>
            </w:r>
            <w:r w:rsidR="005869FE" w:rsidRPr="005869FE">
              <w:rPr>
                <w:sz w:val="28"/>
                <w:szCs w:val="28"/>
              </w:rPr>
              <w:t>Содержание работы по  краеведению</w:t>
            </w:r>
            <w:r w:rsidR="005869FE">
              <w:rPr>
                <w:b/>
                <w:sz w:val="28"/>
                <w:szCs w:val="28"/>
              </w:rPr>
              <w:t>.</w:t>
            </w:r>
          </w:p>
        </w:tc>
        <w:tc>
          <w:tcPr>
            <w:tcW w:w="957" w:type="dxa"/>
          </w:tcPr>
          <w:p w:rsidR="00182A43" w:rsidRPr="00460A16" w:rsidRDefault="005869FE" w:rsidP="004E7776">
            <w:pPr>
              <w:spacing w:line="360" w:lineRule="auto"/>
              <w:jc w:val="center"/>
            </w:pPr>
            <w:r>
              <w:t>11</w:t>
            </w:r>
            <w:r w:rsidR="00FD074B">
              <w:t>8</w:t>
            </w:r>
          </w:p>
        </w:tc>
      </w:tr>
      <w:tr w:rsidR="00FF0197" w:rsidRPr="00460A16">
        <w:trPr>
          <w:trHeight w:val="1158"/>
        </w:trPr>
        <w:tc>
          <w:tcPr>
            <w:tcW w:w="9180" w:type="dxa"/>
          </w:tcPr>
          <w:p w:rsidR="00FF0197" w:rsidRDefault="00FF0197" w:rsidP="006247CD">
            <w:pPr>
              <w:rPr>
                <w:b/>
                <w:sz w:val="28"/>
                <w:szCs w:val="28"/>
              </w:rPr>
            </w:pPr>
            <w:r w:rsidRPr="0039152F">
              <w:rPr>
                <w:b/>
                <w:sz w:val="28"/>
                <w:szCs w:val="28"/>
              </w:rPr>
              <w:t>3.Организационный раздел</w:t>
            </w:r>
          </w:p>
          <w:p w:rsidR="00FF0197" w:rsidRPr="0039152F" w:rsidRDefault="00FF0197" w:rsidP="006247CD">
            <w:pPr>
              <w:rPr>
                <w:b/>
                <w:sz w:val="28"/>
                <w:szCs w:val="28"/>
              </w:rPr>
            </w:pPr>
            <w:r>
              <w:rPr>
                <w:b/>
                <w:sz w:val="28"/>
                <w:szCs w:val="28"/>
                <w:lang w:val="en-US"/>
              </w:rPr>
              <w:t>I</w:t>
            </w:r>
            <w:r w:rsidRPr="00C46766">
              <w:rPr>
                <w:b/>
                <w:sz w:val="28"/>
                <w:szCs w:val="28"/>
              </w:rPr>
              <w:t xml:space="preserve">  </w:t>
            </w:r>
            <w:r w:rsidRPr="004E7DE9">
              <w:rPr>
                <w:b/>
                <w:sz w:val="28"/>
                <w:szCs w:val="28"/>
              </w:rPr>
              <w:t>ЧАСТЬ (обязательная)</w:t>
            </w:r>
          </w:p>
          <w:p w:rsidR="00FF0197" w:rsidRPr="0039152F" w:rsidRDefault="00FF0197" w:rsidP="006247CD">
            <w:pPr>
              <w:rPr>
                <w:b/>
                <w:sz w:val="28"/>
                <w:szCs w:val="28"/>
              </w:rPr>
            </w:pPr>
            <w:r w:rsidRPr="0039152F">
              <w:rPr>
                <w:sz w:val="28"/>
                <w:szCs w:val="28"/>
              </w:rPr>
              <w:t>3.1.Организация режима пребывания детей в ДОУ</w:t>
            </w:r>
          </w:p>
        </w:tc>
        <w:tc>
          <w:tcPr>
            <w:tcW w:w="957" w:type="dxa"/>
          </w:tcPr>
          <w:p w:rsidR="00FF0197" w:rsidRPr="00460A16" w:rsidRDefault="005869FE" w:rsidP="004E7776">
            <w:pPr>
              <w:spacing w:line="360" w:lineRule="auto"/>
              <w:jc w:val="center"/>
            </w:pPr>
            <w:r>
              <w:t>1</w:t>
            </w:r>
            <w:r w:rsidR="00FD074B">
              <w:t>40</w:t>
            </w:r>
          </w:p>
        </w:tc>
      </w:tr>
      <w:tr w:rsidR="0071755A" w:rsidRPr="00460A16">
        <w:trPr>
          <w:trHeight w:val="504"/>
        </w:trPr>
        <w:tc>
          <w:tcPr>
            <w:tcW w:w="9180" w:type="dxa"/>
          </w:tcPr>
          <w:p w:rsidR="0071755A" w:rsidRPr="0039152F" w:rsidRDefault="0071755A" w:rsidP="006247CD">
            <w:pPr>
              <w:rPr>
                <w:sz w:val="28"/>
                <w:szCs w:val="28"/>
              </w:rPr>
            </w:pPr>
            <w:r w:rsidRPr="0039152F">
              <w:rPr>
                <w:sz w:val="28"/>
                <w:szCs w:val="28"/>
              </w:rPr>
              <w:lastRenderedPageBreak/>
              <w:t>3.2.Объём образовательной нагрузки</w:t>
            </w:r>
          </w:p>
        </w:tc>
        <w:tc>
          <w:tcPr>
            <w:tcW w:w="957" w:type="dxa"/>
          </w:tcPr>
          <w:p w:rsidR="0071755A" w:rsidRPr="00460A16" w:rsidRDefault="00D67AC3" w:rsidP="004E7776">
            <w:pPr>
              <w:spacing w:line="360" w:lineRule="auto"/>
              <w:jc w:val="center"/>
            </w:pPr>
            <w:r>
              <w:t>1</w:t>
            </w:r>
            <w:r w:rsidR="00FD074B">
              <w:t>45</w:t>
            </w:r>
          </w:p>
        </w:tc>
      </w:tr>
      <w:tr w:rsidR="0071755A" w:rsidRPr="00460A16">
        <w:trPr>
          <w:trHeight w:val="504"/>
        </w:trPr>
        <w:tc>
          <w:tcPr>
            <w:tcW w:w="9180" w:type="dxa"/>
          </w:tcPr>
          <w:p w:rsidR="0071755A" w:rsidRPr="0039152F" w:rsidRDefault="008B0646" w:rsidP="00D67AC3">
            <w:pPr>
              <w:rPr>
                <w:sz w:val="28"/>
                <w:szCs w:val="28"/>
              </w:rPr>
            </w:pPr>
            <w:r>
              <w:rPr>
                <w:sz w:val="28"/>
                <w:szCs w:val="28"/>
              </w:rPr>
              <w:t>3.3</w:t>
            </w:r>
            <w:r w:rsidR="0071755A" w:rsidRPr="0039152F">
              <w:rPr>
                <w:sz w:val="28"/>
                <w:szCs w:val="28"/>
              </w:rPr>
              <w:t xml:space="preserve">. </w:t>
            </w:r>
            <w:r w:rsidR="00D67AC3" w:rsidRPr="00210828">
              <w:rPr>
                <w:sz w:val="28"/>
                <w:szCs w:val="28"/>
              </w:rPr>
              <w:t>Особенности организации  традиционных событий, праздников, мероприятий с воспитанниками в ДОУ</w:t>
            </w:r>
            <w:r w:rsidR="00D67AC3" w:rsidRPr="0039152F">
              <w:rPr>
                <w:sz w:val="28"/>
                <w:szCs w:val="28"/>
              </w:rPr>
              <w:t xml:space="preserve"> </w:t>
            </w:r>
          </w:p>
        </w:tc>
        <w:tc>
          <w:tcPr>
            <w:tcW w:w="957" w:type="dxa"/>
          </w:tcPr>
          <w:p w:rsidR="0071755A" w:rsidRPr="00460A16" w:rsidRDefault="003565EE" w:rsidP="004E7776">
            <w:pPr>
              <w:spacing w:line="360" w:lineRule="auto"/>
              <w:jc w:val="center"/>
            </w:pPr>
            <w:r>
              <w:t>147</w:t>
            </w:r>
          </w:p>
        </w:tc>
      </w:tr>
      <w:tr w:rsidR="00210828" w:rsidRPr="00460A16">
        <w:trPr>
          <w:trHeight w:val="504"/>
        </w:trPr>
        <w:tc>
          <w:tcPr>
            <w:tcW w:w="9180" w:type="dxa"/>
          </w:tcPr>
          <w:p w:rsidR="00210828" w:rsidRPr="00210828" w:rsidRDefault="008B0646" w:rsidP="00D67AC3">
            <w:pPr>
              <w:rPr>
                <w:sz w:val="28"/>
                <w:szCs w:val="28"/>
              </w:rPr>
            </w:pPr>
            <w:r>
              <w:rPr>
                <w:sz w:val="28"/>
                <w:szCs w:val="28"/>
              </w:rPr>
              <w:t>3.4</w:t>
            </w:r>
            <w:r w:rsidR="00617317">
              <w:rPr>
                <w:sz w:val="28"/>
                <w:szCs w:val="28"/>
              </w:rPr>
              <w:t>.</w:t>
            </w:r>
            <w:r w:rsidR="00D67AC3" w:rsidRPr="0039152F">
              <w:rPr>
                <w:sz w:val="28"/>
                <w:szCs w:val="28"/>
              </w:rPr>
              <w:t xml:space="preserve"> Материально – техническое обеспечение</w:t>
            </w:r>
            <w:r w:rsidR="00D67AC3">
              <w:rPr>
                <w:sz w:val="28"/>
                <w:szCs w:val="28"/>
              </w:rPr>
              <w:t xml:space="preserve"> программы</w:t>
            </w:r>
          </w:p>
        </w:tc>
        <w:tc>
          <w:tcPr>
            <w:tcW w:w="957" w:type="dxa"/>
          </w:tcPr>
          <w:p w:rsidR="00210828" w:rsidRDefault="00D67AC3" w:rsidP="004E7776">
            <w:pPr>
              <w:spacing w:line="360" w:lineRule="auto"/>
              <w:jc w:val="center"/>
            </w:pPr>
            <w:r>
              <w:t>1</w:t>
            </w:r>
            <w:r w:rsidR="00FD074B">
              <w:t>5</w:t>
            </w:r>
            <w:r w:rsidR="003565EE">
              <w:t>0</w:t>
            </w:r>
          </w:p>
        </w:tc>
      </w:tr>
      <w:tr w:rsidR="0071755A" w:rsidRPr="00460A16">
        <w:trPr>
          <w:trHeight w:val="504"/>
        </w:trPr>
        <w:tc>
          <w:tcPr>
            <w:tcW w:w="9180" w:type="dxa"/>
          </w:tcPr>
          <w:p w:rsidR="0071755A" w:rsidRPr="00BA73E3" w:rsidRDefault="008B0646" w:rsidP="006247CD">
            <w:pPr>
              <w:rPr>
                <w:sz w:val="28"/>
                <w:szCs w:val="28"/>
              </w:rPr>
            </w:pPr>
            <w:r>
              <w:rPr>
                <w:sz w:val="28"/>
                <w:szCs w:val="28"/>
              </w:rPr>
              <w:t>3.5</w:t>
            </w:r>
            <w:r w:rsidR="0071755A" w:rsidRPr="00BA73E3">
              <w:rPr>
                <w:sz w:val="28"/>
                <w:szCs w:val="28"/>
              </w:rPr>
              <w:t>.Организация предметно-развивающей среды.</w:t>
            </w:r>
          </w:p>
        </w:tc>
        <w:tc>
          <w:tcPr>
            <w:tcW w:w="957" w:type="dxa"/>
          </w:tcPr>
          <w:p w:rsidR="0071755A" w:rsidRPr="00460A16" w:rsidRDefault="002346DD" w:rsidP="004E7776">
            <w:pPr>
              <w:spacing w:line="360" w:lineRule="auto"/>
              <w:jc w:val="center"/>
            </w:pPr>
            <w:r>
              <w:t>1</w:t>
            </w:r>
            <w:r w:rsidR="003565EE">
              <w:t>67</w:t>
            </w:r>
          </w:p>
        </w:tc>
      </w:tr>
      <w:tr w:rsidR="002346DD" w:rsidRPr="00460A16">
        <w:trPr>
          <w:trHeight w:val="1158"/>
        </w:trPr>
        <w:tc>
          <w:tcPr>
            <w:tcW w:w="9180" w:type="dxa"/>
          </w:tcPr>
          <w:p w:rsidR="0076015B" w:rsidRPr="00F944DF" w:rsidRDefault="002346DD" w:rsidP="0076015B">
            <w:pPr>
              <w:rPr>
                <w:b/>
                <w:sz w:val="28"/>
                <w:szCs w:val="28"/>
              </w:rPr>
            </w:pPr>
            <w:r>
              <w:rPr>
                <w:b/>
                <w:sz w:val="28"/>
                <w:szCs w:val="28"/>
              </w:rPr>
              <w:t xml:space="preserve"> </w:t>
            </w:r>
            <w:r w:rsidR="0076015B">
              <w:rPr>
                <w:b/>
                <w:sz w:val="28"/>
                <w:szCs w:val="28"/>
                <w:lang w:val="en-US"/>
              </w:rPr>
              <w:t>I</w:t>
            </w:r>
            <w:r w:rsidR="0076015B">
              <w:rPr>
                <w:b/>
                <w:sz w:val="28"/>
                <w:szCs w:val="28"/>
              </w:rPr>
              <w:t xml:space="preserve"> </w:t>
            </w:r>
            <w:r w:rsidR="0076015B">
              <w:rPr>
                <w:b/>
                <w:sz w:val="28"/>
                <w:szCs w:val="28"/>
                <w:lang w:val="en-US"/>
              </w:rPr>
              <w:t>I</w:t>
            </w:r>
            <w:r w:rsidR="0076015B" w:rsidRPr="004E7DE9">
              <w:rPr>
                <w:b/>
                <w:sz w:val="28"/>
                <w:szCs w:val="28"/>
              </w:rPr>
              <w:t xml:space="preserve"> </w:t>
            </w:r>
            <w:r w:rsidR="0076015B" w:rsidRPr="0076015B">
              <w:rPr>
                <w:b/>
                <w:sz w:val="28"/>
                <w:szCs w:val="28"/>
              </w:rPr>
              <w:t>ЧАСТЬ (формируемая участниками образовательных отношений)</w:t>
            </w:r>
          </w:p>
          <w:p w:rsidR="002346DD" w:rsidRPr="00BA73E3" w:rsidRDefault="002346DD" w:rsidP="0096577D">
            <w:pPr>
              <w:rPr>
                <w:sz w:val="28"/>
                <w:szCs w:val="28"/>
              </w:rPr>
            </w:pPr>
            <w:r>
              <w:rPr>
                <w:sz w:val="28"/>
                <w:szCs w:val="28"/>
              </w:rPr>
              <w:t xml:space="preserve">3.2.1 </w:t>
            </w:r>
            <w:r w:rsidRPr="0039152F">
              <w:rPr>
                <w:sz w:val="28"/>
                <w:szCs w:val="28"/>
              </w:rPr>
              <w:t xml:space="preserve"> </w:t>
            </w:r>
            <w:r w:rsidRPr="00BA73E3">
              <w:rPr>
                <w:sz w:val="28"/>
                <w:szCs w:val="28"/>
              </w:rPr>
              <w:t>Организа</w:t>
            </w:r>
            <w:r>
              <w:rPr>
                <w:sz w:val="28"/>
                <w:szCs w:val="28"/>
              </w:rPr>
              <w:t>ция предметн</w:t>
            </w:r>
            <w:r w:rsidR="0096577D">
              <w:rPr>
                <w:sz w:val="28"/>
                <w:szCs w:val="28"/>
              </w:rPr>
              <w:t xml:space="preserve">о-развивающей среды по обучению </w:t>
            </w:r>
            <w:r>
              <w:rPr>
                <w:sz w:val="28"/>
                <w:szCs w:val="28"/>
              </w:rPr>
              <w:t>плаванию, краеведению</w:t>
            </w:r>
          </w:p>
        </w:tc>
        <w:tc>
          <w:tcPr>
            <w:tcW w:w="957" w:type="dxa"/>
          </w:tcPr>
          <w:p w:rsidR="002346DD" w:rsidRDefault="002346DD" w:rsidP="004E7776">
            <w:pPr>
              <w:spacing w:line="360" w:lineRule="auto"/>
              <w:jc w:val="center"/>
            </w:pPr>
          </w:p>
          <w:p w:rsidR="002346DD" w:rsidRPr="00460A16" w:rsidRDefault="005869FE" w:rsidP="004E7776">
            <w:pPr>
              <w:spacing w:line="360" w:lineRule="auto"/>
              <w:jc w:val="center"/>
            </w:pPr>
            <w:r>
              <w:t>1</w:t>
            </w:r>
            <w:r w:rsidR="003565EE">
              <w:t>77</w:t>
            </w:r>
          </w:p>
        </w:tc>
      </w:tr>
      <w:tr w:rsidR="008F313B" w:rsidRPr="00460A16">
        <w:trPr>
          <w:trHeight w:val="504"/>
        </w:trPr>
        <w:tc>
          <w:tcPr>
            <w:tcW w:w="9180" w:type="dxa"/>
          </w:tcPr>
          <w:p w:rsidR="008F313B" w:rsidRDefault="008F313B" w:rsidP="006247CD">
            <w:pPr>
              <w:rPr>
                <w:b/>
                <w:sz w:val="28"/>
                <w:szCs w:val="28"/>
              </w:rPr>
            </w:pPr>
            <w:r w:rsidRPr="008F313B">
              <w:rPr>
                <w:b/>
                <w:sz w:val="28"/>
                <w:szCs w:val="28"/>
              </w:rPr>
              <w:t>4.</w:t>
            </w:r>
            <w:r w:rsidR="00F67CE0">
              <w:rPr>
                <w:b/>
                <w:sz w:val="28"/>
                <w:szCs w:val="28"/>
              </w:rPr>
              <w:t xml:space="preserve"> </w:t>
            </w:r>
            <w:r w:rsidRPr="008F313B">
              <w:rPr>
                <w:b/>
                <w:sz w:val="28"/>
                <w:szCs w:val="28"/>
              </w:rPr>
              <w:t>Дополнительный раздел</w:t>
            </w:r>
          </w:p>
          <w:p w:rsidR="008F313B" w:rsidRPr="008F313B" w:rsidRDefault="008F313B" w:rsidP="006247CD">
            <w:pPr>
              <w:rPr>
                <w:sz w:val="28"/>
                <w:szCs w:val="28"/>
              </w:rPr>
            </w:pPr>
            <w:r w:rsidRPr="008F313B">
              <w:rPr>
                <w:sz w:val="28"/>
                <w:szCs w:val="28"/>
              </w:rPr>
              <w:t xml:space="preserve">Краткая  презентация ООП </w:t>
            </w:r>
            <w:r w:rsidR="00BF2F31">
              <w:rPr>
                <w:sz w:val="28"/>
                <w:szCs w:val="28"/>
              </w:rPr>
              <w:t xml:space="preserve"> </w:t>
            </w:r>
            <w:r w:rsidRPr="008F313B">
              <w:rPr>
                <w:sz w:val="28"/>
                <w:szCs w:val="28"/>
              </w:rPr>
              <w:t>ДОУ</w:t>
            </w:r>
          </w:p>
        </w:tc>
        <w:tc>
          <w:tcPr>
            <w:tcW w:w="957" w:type="dxa"/>
          </w:tcPr>
          <w:p w:rsidR="008F313B" w:rsidRDefault="005869FE" w:rsidP="004E7776">
            <w:pPr>
              <w:spacing w:line="360" w:lineRule="auto"/>
              <w:jc w:val="center"/>
            </w:pPr>
            <w:r>
              <w:t>1</w:t>
            </w:r>
            <w:r w:rsidR="003565EE">
              <w:t>79</w:t>
            </w:r>
          </w:p>
        </w:tc>
      </w:tr>
    </w:tbl>
    <w:p w:rsidR="00546BD8" w:rsidRDefault="006D46F7" w:rsidP="00FB77EA">
      <w:pPr>
        <w:spacing w:line="276" w:lineRule="auto"/>
        <w:ind w:left="1440"/>
        <w:rPr>
          <w:b/>
          <w:sz w:val="28"/>
          <w:szCs w:val="28"/>
        </w:rPr>
      </w:pPr>
      <w:r>
        <w:rPr>
          <w:b/>
          <w:sz w:val="28"/>
          <w:szCs w:val="28"/>
        </w:rPr>
        <w:t xml:space="preserve"> </w:t>
      </w:r>
      <w:r w:rsidR="00BA5711">
        <w:rPr>
          <w:b/>
          <w:sz w:val="28"/>
          <w:szCs w:val="28"/>
        </w:rPr>
        <w:t xml:space="preserve">                             </w:t>
      </w:r>
    </w:p>
    <w:p w:rsidR="00546BD8" w:rsidRDefault="00546BD8" w:rsidP="00FB77EA">
      <w:pPr>
        <w:spacing w:line="276" w:lineRule="auto"/>
        <w:ind w:left="1440"/>
        <w:rPr>
          <w:b/>
          <w:sz w:val="28"/>
          <w:szCs w:val="28"/>
        </w:rPr>
      </w:pPr>
    </w:p>
    <w:p w:rsidR="00546BD8" w:rsidRDefault="00546BD8"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154BF4" w:rsidRDefault="00154BF4" w:rsidP="00FB77EA">
      <w:pPr>
        <w:spacing w:line="276" w:lineRule="auto"/>
        <w:ind w:left="1440"/>
        <w:rPr>
          <w:b/>
          <w:sz w:val="28"/>
          <w:szCs w:val="28"/>
        </w:rPr>
      </w:pPr>
    </w:p>
    <w:p w:rsidR="00435662" w:rsidRDefault="00435662" w:rsidP="00FB77EA">
      <w:pPr>
        <w:spacing w:line="276" w:lineRule="auto"/>
        <w:ind w:left="1440"/>
        <w:rPr>
          <w:b/>
          <w:sz w:val="28"/>
          <w:szCs w:val="28"/>
        </w:rPr>
      </w:pPr>
    </w:p>
    <w:p w:rsidR="00435662" w:rsidRDefault="00435662" w:rsidP="00FB77EA">
      <w:pPr>
        <w:spacing w:line="276" w:lineRule="auto"/>
        <w:ind w:left="1440"/>
        <w:rPr>
          <w:b/>
          <w:sz w:val="28"/>
          <w:szCs w:val="28"/>
        </w:rPr>
      </w:pPr>
    </w:p>
    <w:p w:rsidR="00435662" w:rsidRDefault="00435662" w:rsidP="00FB77EA">
      <w:pPr>
        <w:spacing w:line="276" w:lineRule="auto"/>
        <w:ind w:left="1440"/>
        <w:rPr>
          <w:b/>
          <w:sz w:val="28"/>
          <w:szCs w:val="28"/>
        </w:rPr>
      </w:pPr>
    </w:p>
    <w:p w:rsidR="00435662" w:rsidRDefault="00435662" w:rsidP="00FB77EA">
      <w:pPr>
        <w:spacing w:line="276" w:lineRule="auto"/>
        <w:ind w:left="1440"/>
        <w:rPr>
          <w:b/>
          <w:sz w:val="28"/>
          <w:szCs w:val="28"/>
        </w:rPr>
      </w:pPr>
    </w:p>
    <w:p w:rsidR="00435662" w:rsidRDefault="00435662" w:rsidP="00FB77EA">
      <w:pPr>
        <w:spacing w:line="276" w:lineRule="auto"/>
        <w:ind w:left="1440"/>
        <w:rPr>
          <w:b/>
          <w:sz w:val="28"/>
          <w:szCs w:val="28"/>
        </w:rPr>
      </w:pPr>
    </w:p>
    <w:p w:rsidR="00435662" w:rsidRDefault="00435662" w:rsidP="00FB77EA">
      <w:pPr>
        <w:spacing w:line="276" w:lineRule="auto"/>
        <w:ind w:left="1440"/>
        <w:rPr>
          <w:b/>
          <w:sz w:val="28"/>
          <w:szCs w:val="28"/>
        </w:rPr>
      </w:pPr>
    </w:p>
    <w:p w:rsidR="00546BD8" w:rsidRDefault="00546BD8" w:rsidP="00143DA8">
      <w:pPr>
        <w:spacing w:line="276" w:lineRule="auto"/>
        <w:rPr>
          <w:b/>
          <w:sz w:val="28"/>
          <w:szCs w:val="28"/>
        </w:rPr>
      </w:pPr>
    </w:p>
    <w:p w:rsidR="00742F8C" w:rsidRDefault="00742F8C" w:rsidP="00143DA8">
      <w:pPr>
        <w:spacing w:line="276" w:lineRule="auto"/>
        <w:rPr>
          <w:b/>
          <w:sz w:val="28"/>
          <w:szCs w:val="28"/>
        </w:rPr>
      </w:pPr>
    </w:p>
    <w:p w:rsidR="00742F8C" w:rsidRDefault="00742F8C" w:rsidP="00143DA8">
      <w:pPr>
        <w:spacing w:line="276" w:lineRule="auto"/>
        <w:rPr>
          <w:b/>
          <w:sz w:val="28"/>
          <w:szCs w:val="28"/>
        </w:rPr>
      </w:pPr>
    </w:p>
    <w:p w:rsidR="0037397D" w:rsidRPr="006D46F7" w:rsidRDefault="00546BD8" w:rsidP="00FB77EA">
      <w:pPr>
        <w:spacing w:line="276" w:lineRule="auto"/>
        <w:ind w:left="1440"/>
        <w:rPr>
          <w:b/>
          <w:color w:val="000000"/>
          <w:spacing w:val="-8"/>
          <w:sz w:val="28"/>
        </w:rPr>
      </w:pPr>
      <w:r>
        <w:rPr>
          <w:b/>
          <w:sz w:val="28"/>
          <w:szCs w:val="28"/>
        </w:rPr>
        <w:lastRenderedPageBreak/>
        <w:t xml:space="preserve">                            </w:t>
      </w:r>
      <w:r w:rsidR="006D46F7">
        <w:rPr>
          <w:b/>
          <w:sz w:val="28"/>
          <w:szCs w:val="28"/>
        </w:rPr>
        <w:t xml:space="preserve">  </w:t>
      </w:r>
      <w:r w:rsidR="006D46F7">
        <w:rPr>
          <w:b/>
          <w:sz w:val="28"/>
          <w:szCs w:val="28"/>
          <w:lang w:val="en-US"/>
        </w:rPr>
        <w:t>I</w:t>
      </w:r>
      <w:r w:rsidR="006D46F7">
        <w:rPr>
          <w:b/>
          <w:sz w:val="28"/>
          <w:szCs w:val="28"/>
        </w:rPr>
        <w:t>.Целевой раздел</w:t>
      </w:r>
    </w:p>
    <w:p w:rsidR="0037397D" w:rsidRDefault="0037397D" w:rsidP="0037397D">
      <w:pPr>
        <w:rPr>
          <w:b/>
          <w:sz w:val="28"/>
          <w:szCs w:val="28"/>
        </w:rPr>
      </w:pPr>
    </w:p>
    <w:p w:rsidR="00E703A2" w:rsidRDefault="00AD7F53" w:rsidP="001E1174">
      <w:pPr>
        <w:jc w:val="center"/>
        <w:rPr>
          <w:b/>
          <w:sz w:val="28"/>
          <w:szCs w:val="28"/>
        </w:rPr>
      </w:pPr>
      <w:proofErr w:type="gramStart"/>
      <w:r>
        <w:rPr>
          <w:b/>
          <w:sz w:val="28"/>
          <w:szCs w:val="28"/>
          <w:lang w:val="en-US"/>
        </w:rPr>
        <w:t>I</w:t>
      </w:r>
      <w:r w:rsidRPr="00C46766">
        <w:rPr>
          <w:b/>
          <w:sz w:val="28"/>
          <w:szCs w:val="28"/>
        </w:rPr>
        <w:t xml:space="preserve">  </w:t>
      </w:r>
      <w:r w:rsidR="00E703A2" w:rsidRPr="004E7DE9">
        <w:rPr>
          <w:b/>
          <w:sz w:val="28"/>
          <w:szCs w:val="28"/>
        </w:rPr>
        <w:t>ЧАСТЬ</w:t>
      </w:r>
      <w:proofErr w:type="gramEnd"/>
      <w:r w:rsidR="00E703A2" w:rsidRPr="004E7DE9">
        <w:rPr>
          <w:b/>
          <w:sz w:val="28"/>
          <w:szCs w:val="28"/>
        </w:rPr>
        <w:t xml:space="preserve"> (обязательная)</w:t>
      </w:r>
    </w:p>
    <w:p w:rsidR="00F87825" w:rsidRPr="001E1174" w:rsidRDefault="00F87825" w:rsidP="001E1174">
      <w:pPr>
        <w:jc w:val="center"/>
        <w:rPr>
          <w:b/>
          <w:sz w:val="28"/>
          <w:szCs w:val="28"/>
        </w:rPr>
      </w:pPr>
    </w:p>
    <w:p w:rsidR="00E703A2" w:rsidRDefault="00E703A2" w:rsidP="00710910">
      <w:pPr>
        <w:numPr>
          <w:ilvl w:val="1"/>
          <w:numId w:val="75"/>
        </w:numPr>
        <w:jc w:val="center"/>
        <w:rPr>
          <w:b/>
          <w:sz w:val="32"/>
          <w:szCs w:val="32"/>
        </w:rPr>
      </w:pPr>
      <w:r w:rsidRPr="00D06D6F">
        <w:rPr>
          <w:b/>
          <w:sz w:val="32"/>
          <w:szCs w:val="32"/>
        </w:rPr>
        <w:t>Пояснительная записка</w:t>
      </w:r>
    </w:p>
    <w:p w:rsidR="00E66C12" w:rsidRPr="001739C4" w:rsidRDefault="001E1174" w:rsidP="001739C4">
      <w:pPr>
        <w:ind w:left="1080"/>
        <w:rPr>
          <w:b/>
          <w:sz w:val="28"/>
          <w:szCs w:val="28"/>
        </w:rPr>
      </w:pPr>
      <w:r>
        <w:rPr>
          <w:sz w:val="28"/>
          <w:szCs w:val="28"/>
        </w:rPr>
        <w:t xml:space="preserve">                 </w:t>
      </w:r>
      <w:r w:rsidRPr="001E1174">
        <w:rPr>
          <w:b/>
          <w:sz w:val="28"/>
          <w:szCs w:val="28"/>
        </w:rPr>
        <w:t xml:space="preserve">  1.1 .1 Перечень нормативных правовых документов.</w:t>
      </w:r>
    </w:p>
    <w:p w:rsidR="00667D95" w:rsidRPr="00C7639F" w:rsidRDefault="00667D95" w:rsidP="00742F8C">
      <w:pPr>
        <w:shd w:val="clear" w:color="auto" w:fill="FFFFFF"/>
        <w:tabs>
          <w:tab w:val="left" w:pos="770"/>
        </w:tabs>
        <w:spacing w:line="232" w:lineRule="exact"/>
        <w:jc w:val="both"/>
        <w:rPr>
          <w:b/>
          <w:sz w:val="28"/>
          <w:szCs w:val="28"/>
        </w:rPr>
      </w:pPr>
    </w:p>
    <w:p w:rsidR="006E15AA" w:rsidRDefault="006C3A5D" w:rsidP="00742F8C">
      <w:pPr>
        <w:pStyle w:val="14"/>
        <w:spacing w:before="0" w:beforeAutospacing="0" w:after="0" w:afterAutospacing="0"/>
      </w:pPr>
      <w:r>
        <w:t xml:space="preserve">      </w:t>
      </w:r>
      <w:r w:rsidR="00694461">
        <w:t xml:space="preserve">  </w:t>
      </w:r>
      <w:r w:rsidR="00E703A2">
        <w:t>Основная</w:t>
      </w:r>
      <w:r>
        <w:t xml:space="preserve">  </w:t>
      </w:r>
      <w:r w:rsidR="00E703A2">
        <w:t>о</w:t>
      </w:r>
      <w:r w:rsidR="00091C6E" w:rsidRPr="00091C6E">
        <w:t>бщеобразовательная</w:t>
      </w:r>
      <w:r w:rsidR="000A2DB8">
        <w:t xml:space="preserve"> </w:t>
      </w:r>
      <w:r w:rsidR="00091C6E" w:rsidRPr="00091C6E">
        <w:t xml:space="preserve">  программа</w:t>
      </w:r>
      <w:r w:rsidR="00CE4247">
        <w:t xml:space="preserve">   М</w:t>
      </w:r>
      <w:r w:rsidR="000A2DB8">
        <w:t>униципального</w:t>
      </w:r>
      <w:r w:rsidR="00C72132">
        <w:t xml:space="preserve"> бюджетного</w:t>
      </w:r>
      <w:r w:rsidR="000A2DB8">
        <w:t xml:space="preserve"> дошкольного  образовательного</w:t>
      </w:r>
      <w:r w:rsidR="00091C6E" w:rsidRPr="00091C6E">
        <w:t xml:space="preserve"> </w:t>
      </w:r>
      <w:r w:rsidR="000A2DB8">
        <w:t xml:space="preserve"> учреждения   детского  сада</w:t>
      </w:r>
      <w:r w:rsidR="00C72132">
        <w:t xml:space="preserve"> «Солнышко» села Долгоруково</w:t>
      </w:r>
      <w:r w:rsidR="000A2DB8">
        <w:t xml:space="preserve"> (далее  Программа)</w:t>
      </w:r>
      <w:r w:rsidR="00091C6E" w:rsidRPr="00091C6E">
        <w:t xml:space="preserve">  </w:t>
      </w:r>
      <w:r w:rsidR="006D46F7">
        <w:t xml:space="preserve">разработана </w:t>
      </w:r>
      <w:r w:rsidR="00694461">
        <w:t xml:space="preserve">в </w:t>
      </w:r>
      <w:r w:rsidR="00713D62">
        <w:t>соответствии</w:t>
      </w:r>
      <w:r w:rsidR="003363BE">
        <w:t xml:space="preserve"> </w:t>
      </w:r>
      <w:proofErr w:type="gramStart"/>
      <w:r w:rsidR="003363BE">
        <w:t>с</w:t>
      </w:r>
      <w:proofErr w:type="gramEnd"/>
      <w:r w:rsidR="00803DFC">
        <w:t>:</w:t>
      </w:r>
    </w:p>
    <w:p w:rsidR="00A504F4" w:rsidRPr="009D449F" w:rsidRDefault="00A504F4" w:rsidP="00742F8C">
      <w:pPr>
        <w:jc w:val="both"/>
        <w:rPr>
          <w:sz w:val="28"/>
          <w:szCs w:val="28"/>
        </w:rPr>
      </w:pPr>
      <w:r w:rsidRPr="009D449F">
        <w:rPr>
          <w:sz w:val="28"/>
          <w:szCs w:val="28"/>
        </w:rPr>
        <w:t>1.</w:t>
      </w:r>
      <w:r>
        <w:rPr>
          <w:sz w:val="28"/>
          <w:szCs w:val="28"/>
        </w:rPr>
        <w:t xml:space="preserve"> </w:t>
      </w:r>
      <w:r w:rsidRPr="009D449F">
        <w:rPr>
          <w:sz w:val="28"/>
          <w:szCs w:val="28"/>
        </w:rPr>
        <w:t>Федеральным Законом «Об образовании в Р</w:t>
      </w:r>
      <w:r w:rsidR="003363BE">
        <w:rPr>
          <w:sz w:val="28"/>
          <w:szCs w:val="28"/>
        </w:rPr>
        <w:t xml:space="preserve">оссийской </w:t>
      </w:r>
      <w:r w:rsidRPr="009D449F">
        <w:rPr>
          <w:sz w:val="28"/>
          <w:szCs w:val="28"/>
        </w:rPr>
        <w:t>Ф</w:t>
      </w:r>
      <w:r w:rsidR="003363BE">
        <w:rPr>
          <w:sz w:val="28"/>
          <w:szCs w:val="28"/>
        </w:rPr>
        <w:t>едерации</w:t>
      </w:r>
      <w:r w:rsidRPr="009D449F">
        <w:rPr>
          <w:sz w:val="28"/>
          <w:szCs w:val="28"/>
        </w:rPr>
        <w:t xml:space="preserve">» </w:t>
      </w:r>
      <w:r w:rsidR="003363BE">
        <w:rPr>
          <w:sz w:val="28"/>
          <w:szCs w:val="28"/>
        </w:rPr>
        <w:t>от</w:t>
      </w:r>
      <w:r w:rsidRPr="009D449F">
        <w:rPr>
          <w:sz w:val="28"/>
          <w:szCs w:val="28"/>
        </w:rPr>
        <w:t xml:space="preserve"> 29 декабря </w:t>
      </w:r>
      <w:smartTag w:uri="urn:schemas-microsoft-com:office:smarttags" w:element="metricconverter">
        <w:smartTagPr>
          <w:attr w:name="ProductID" w:val="2012 г"/>
        </w:smartTagPr>
        <w:r w:rsidRPr="009D449F">
          <w:rPr>
            <w:sz w:val="28"/>
            <w:szCs w:val="28"/>
          </w:rPr>
          <w:t>2012 г</w:t>
        </w:r>
      </w:smartTag>
      <w:r w:rsidRPr="009D449F">
        <w:rPr>
          <w:sz w:val="28"/>
          <w:szCs w:val="28"/>
        </w:rPr>
        <w:t>. № 273-ФЗ.</w:t>
      </w:r>
    </w:p>
    <w:p w:rsidR="00A504F4" w:rsidRPr="009D449F" w:rsidRDefault="00A504F4" w:rsidP="00742F8C">
      <w:pPr>
        <w:jc w:val="both"/>
        <w:rPr>
          <w:sz w:val="28"/>
          <w:szCs w:val="28"/>
        </w:rPr>
      </w:pPr>
      <w:r w:rsidRPr="009D449F">
        <w:rPr>
          <w:sz w:val="28"/>
          <w:szCs w:val="28"/>
        </w:rPr>
        <w:t>2.</w:t>
      </w:r>
      <w:r>
        <w:rPr>
          <w:sz w:val="28"/>
          <w:szCs w:val="28"/>
        </w:rPr>
        <w:t xml:space="preserve"> </w:t>
      </w:r>
      <w:r w:rsidRPr="009D449F">
        <w:rPr>
          <w:sz w:val="28"/>
          <w:szCs w:val="28"/>
        </w:rPr>
        <w:t>Постановлением  от 15 мая 2013г. № 26 «Санитарно -</w:t>
      </w:r>
      <w:r>
        <w:rPr>
          <w:sz w:val="28"/>
          <w:szCs w:val="28"/>
        </w:rPr>
        <w:t xml:space="preserve"> </w:t>
      </w:r>
      <w:r w:rsidRPr="009D449F">
        <w:rPr>
          <w:sz w:val="28"/>
          <w:szCs w:val="28"/>
        </w:rPr>
        <w:t>эпидемиологические требования к устройству содержания и организации режима работы дошкольных образовательных организаций».</w:t>
      </w:r>
    </w:p>
    <w:p w:rsidR="00A504F4" w:rsidRPr="009D449F" w:rsidRDefault="00A504F4" w:rsidP="00742F8C">
      <w:pPr>
        <w:jc w:val="both"/>
        <w:rPr>
          <w:sz w:val="28"/>
          <w:szCs w:val="28"/>
        </w:rPr>
      </w:pPr>
      <w:r w:rsidRPr="009D449F">
        <w:rPr>
          <w:sz w:val="28"/>
          <w:szCs w:val="28"/>
        </w:rPr>
        <w:t>3.</w:t>
      </w:r>
      <w:r>
        <w:rPr>
          <w:sz w:val="28"/>
          <w:szCs w:val="28"/>
        </w:rPr>
        <w:t xml:space="preserve"> </w:t>
      </w:r>
      <w:r w:rsidRPr="009D449F">
        <w:rPr>
          <w:sz w:val="28"/>
          <w:szCs w:val="28"/>
        </w:rPr>
        <w:t>Приказом  Министерства образования и науки Р</w:t>
      </w:r>
      <w:r w:rsidR="003363BE">
        <w:rPr>
          <w:sz w:val="28"/>
          <w:szCs w:val="28"/>
        </w:rPr>
        <w:t xml:space="preserve">оссийской </w:t>
      </w:r>
      <w:r w:rsidRPr="009D449F">
        <w:rPr>
          <w:sz w:val="28"/>
          <w:szCs w:val="28"/>
        </w:rPr>
        <w:t>Ф</w:t>
      </w:r>
      <w:r w:rsidR="003363BE">
        <w:rPr>
          <w:sz w:val="28"/>
          <w:szCs w:val="28"/>
        </w:rPr>
        <w:t>едерации от 17 октября 2013г. № 1155 «Об утверждении Ф</w:t>
      </w:r>
      <w:r w:rsidRPr="009D449F">
        <w:rPr>
          <w:sz w:val="28"/>
          <w:szCs w:val="28"/>
        </w:rPr>
        <w:t>едерального государственного образовательного стандарта дошкольного образования».</w:t>
      </w:r>
    </w:p>
    <w:p w:rsidR="00A504F4" w:rsidRDefault="00A504F4" w:rsidP="00742F8C">
      <w:pPr>
        <w:jc w:val="both"/>
        <w:rPr>
          <w:sz w:val="28"/>
          <w:szCs w:val="28"/>
        </w:rPr>
      </w:pPr>
      <w:r w:rsidRPr="009D449F">
        <w:rPr>
          <w:sz w:val="28"/>
          <w:szCs w:val="28"/>
        </w:rPr>
        <w:t>4.</w:t>
      </w:r>
      <w:r>
        <w:rPr>
          <w:sz w:val="28"/>
          <w:szCs w:val="28"/>
        </w:rPr>
        <w:t xml:space="preserve"> </w:t>
      </w:r>
      <w:r w:rsidRPr="009D449F">
        <w:rPr>
          <w:sz w:val="28"/>
          <w:szCs w:val="28"/>
        </w:rPr>
        <w:t>Приказом Министерства образования и науки Р</w:t>
      </w:r>
      <w:r w:rsidR="003363BE">
        <w:rPr>
          <w:sz w:val="28"/>
          <w:szCs w:val="28"/>
        </w:rPr>
        <w:t xml:space="preserve">оссийской </w:t>
      </w:r>
      <w:r w:rsidRPr="009D449F">
        <w:rPr>
          <w:sz w:val="28"/>
          <w:szCs w:val="28"/>
        </w:rPr>
        <w:t>Ф</w:t>
      </w:r>
      <w:r w:rsidR="003363BE">
        <w:rPr>
          <w:sz w:val="28"/>
          <w:szCs w:val="28"/>
        </w:rPr>
        <w:t>едерации</w:t>
      </w:r>
      <w:r w:rsidRPr="009D449F">
        <w:rPr>
          <w:sz w:val="28"/>
          <w:szCs w:val="28"/>
        </w:rPr>
        <w:t xml:space="preserve"> от 30 августа 2013г.  №1014 «Об утверждении порядка и осуществления образовательной деятельности по основным общеобразовательным программам дошкольного образования».</w:t>
      </w:r>
    </w:p>
    <w:p w:rsidR="00623B66" w:rsidRDefault="00623B66" w:rsidP="001739C4">
      <w:pPr>
        <w:contextualSpacing/>
        <w:rPr>
          <w:b/>
          <w:sz w:val="28"/>
          <w:szCs w:val="28"/>
        </w:rPr>
      </w:pPr>
    </w:p>
    <w:p w:rsidR="006324B8" w:rsidRDefault="006324B8" w:rsidP="006324B8">
      <w:pPr>
        <w:ind w:firstLine="426"/>
        <w:contextualSpacing/>
        <w:rPr>
          <w:b/>
          <w:sz w:val="28"/>
          <w:szCs w:val="28"/>
        </w:rPr>
      </w:pPr>
      <w:r w:rsidRPr="006324B8">
        <w:rPr>
          <w:b/>
          <w:sz w:val="28"/>
          <w:szCs w:val="28"/>
        </w:rPr>
        <w:t xml:space="preserve">1.1.2 Принципы </w:t>
      </w:r>
      <w:r w:rsidR="00A3146C">
        <w:rPr>
          <w:b/>
          <w:sz w:val="28"/>
          <w:szCs w:val="28"/>
        </w:rPr>
        <w:t>и</w:t>
      </w:r>
      <w:r w:rsidR="006B3771">
        <w:rPr>
          <w:b/>
          <w:sz w:val="28"/>
          <w:szCs w:val="28"/>
        </w:rPr>
        <w:t xml:space="preserve"> подходы к формированию  ООП </w:t>
      </w:r>
      <w:proofErr w:type="gramStart"/>
      <w:r w:rsidR="006B3771">
        <w:rPr>
          <w:b/>
          <w:sz w:val="28"/>
          <w:szCs w:val="28"/>
        </w:rPr>
        <w:t>ДО</w:t>
      </w:r>
      <w:proofErr w:type="gramEnd"/>
      <w:r>
        <w:rPr>
          <w:b/>
          <w:sz w:val="28"/>
          <w:szCs w:val="28"/>
        </w:rPr>
        <w:t>.</w:t>
      </w:r>
    </w:p>
    <w:p w:rsidR="00787A18" w:rsidRDefault="00787A18" w:rsidP="006324B8">
      <w:pPr>
        <w:ind w:firstLine="426"/>
        <w:contextualSpacing/>
        <w:rPr>
          <w:b/>
          <w:sz w:val="28"/>
          <w:szCs w:val="28"/>
        </w:rPr>
      </w:pPr>
    </w:p>
    <w:p w:rsidR="002E113B" w:rsidRPr="005001F7" w:rsidRDefault="006324B8" w:rsidP="002E113B">
      <w:pPr>
        <w:shd w:val="clear" w:color="auto" w:fill="FFFFFF"/>
        <w:jc w:val="both"/>
        <w:rPr>
          <w:color w:val="000000"/>
          <w:sz w:val="28"/>
          <w:szCs w:val="28"/>
        </w:rPr>
      </w:pPr>
      <w:r w:rsidRPr="005001F7">
        <w:rPr>
          <w:b/>
          <w:color w:val="000000"/>
          <w:sz w:val="28"/>
          <w:szCs w:val="28"/>
        </w:rPr>
        <w:t xml:space="preserve"> </w:t>
      </w:r>
      <w:r w:rsidR="00787A18" w:rsidRPr="005001F7">
        <w:rPr>
          <w:b/>
          <w:color w:val="000000"/>
          <w:sz w:val="28"/>
          <w:szCs w:val="28"/>
        </w:rPr>
        <w:t xml:space="preserve">     </w:t>
      </w:r>
      <w:r w:rsidR="002E113B" w:rsidRPr="005001F7">
        <w:rPr>
          <w:color w:val="000000"/>
          <w:sz w:val="28"/>
          <w:szCs w:val="28"/>
        </w:rPr>
        <w:t>Программа разработана на основе  ФГОС, Конституции Российской Федерации и законодательства Российской Федерации и с учетом Конвенц</w:t>
      </w:r>
      <w:proofErr w:type="gramStart"/>
      <w:r w:rsidR="002E113B" w:rsidRPr="005001F7">
        <w:rPr>
          <w:color w:val="000000"/>
          <w:sz w:val="28"/>
          <w:szCs w:val="28"/>
        </w:rPr>
        <w:t>ии ОО</w:t>
      </w:r>
      <w:proofErr w:type="gramEnd"/>
      <w:r w:rsidR="002E113B" w:rsidRPr="005001F7">
        <w:rPr>
          <w:color w:val="000000"/>
          <w:sz w:val="28"/>
          <w:szCs w:val="28"/>
        </w:rPr>
        <w:t>Н о правах ребенка, в основе которых заложены следующие основные принципы:</w:t>
      </w:r>
    </w:p>
    <w:p w:rsidR="002E113B" w:rsidRPr="005001F7" w:rsidRDefault="002E113B" w:rsidP="002E113B">
      <w:pPr>
        <w:shd w:val="clear" w:color="auto" w:fill="FFFFFF"/>
        <w:jc w:val="both"/>
        <w:rPr>
          <w:color w:val="000000"/>
          <w:sz w:val="28"/>
          <w:szCs w:val="28"/>
        </w:rPr>
      </w:pPr>
      <w:r w:rsidRPr="005001F7">
        <w:rPr>
          <w:color w:val="000000"/>
          <w:sz w:val="28"/>
          <w:szCs w:val="28"/>
        </w:rPr>
        <w:t>1) поддержка разнообразия детства; сохранение уникальности и самоценности детства как важного этапа в общем развитии человека, самоценность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2E113B" w:rsidRPr="005001F7" w:rsidRDefault="002E113B" w:rsidP="002E113B">
      <w:pPr>
        <w:shd w:val="clear" w:color="auto" w:fill="FFFFFF"/>
        <w:jc w:val="both"/>
        <w:rPr>
          <w:color w:val="000000"/>
          <w:sz w:val="28"/>
          <w:szCs w:val="28"/>
        </w:rPr>
      </w:pPr>
      <w:r w:rsidRPr="005001F7">
        <w:rPr>
          <w:color w:val="000000"/>
          <w:sz w:val="28"/>
          <w:szCs w:val="28"/>
        </w:rP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2E113B" w:rsidRPr="005001F7" w:rsidRDefault="002E113B" w:rsidP="002E113B">
      <w:pPr>
        <w:shd w:val="clear" w:color="auto" w:fill="FFFFFF"/>
        <w:tabs>
          <w:tab w:val="left" w:pos="3630"/>
        </w:tabs>
        <w:jc w:val="both"/>
        <w:rPr>
          <w:color w:val="000000"/>
          <w:sz w:val="28"/>
          <w:szCs w:val="28"/>
        </w:rPr>
      </w:pPr>
      <w:r w:rsidRPr="005001F7">
        <w:rPr>
          <w:color w:val="000000"/>
          <w:sz w:val="28"/>
          <w:szCs w:val="28"/>
        </w:rPr>
        <w:t>3) уважение личности ребенка;</w:t>
      </w:r>
      <w:r w:rsidRPr="005001F7">
        <w:rPr>
          <w:color w:val="000000"/>
          <w:sz w:val="28"/>
          <w:szCs w:val="28"/>
        </w:rPr>
        <w:tab/>
      </w:r>
    </w:p>
    <w:p w:rsidR="002E113B" w:rsidRPr="005001F7" w:rsidRDefault="002E113B" w:rsidP="002E113B">
      <w:pPr>
        <w:shd w:val="clear" w:color="auto" w:fill="FFFFFF"/>
        <w:jc w:val="both"/>
        <w:rPr>
          <w:color w:val="000000"/>
          <w:sz w:val="28"/>
          <w:szCs w:val="28"/>
        </w:rPr>
      </w:pPr>
      <w:r w:rsidRPr="005001F7">
        <w:rPr>
          <w:color w:val="000000"/>
          <w:sz w:val="28"/>
          <w:szCs w:val="28"/>
        </w:rPr>
        <w:t>4) реализация воспитате</w:t>
      </w:r>
      <w:r w:rsidR="00787A18" w:rsidRPr="005001F7">
        <w:rPr>
          <w:color w:val="000000"/>
          <w:sz w:val="28"/>
          <w:szCs w:val="28"/>
        </w:rPr>
        <w:t>льно-образовательного процесса</w:t>
      </w:r>
      <w:r w:rsidRPr="005001F7">
        <w:rPr>
          <w:color w:val="000000"/>
          <w:sz w:val="28"/>
          <w:szCs w:val="28"/>
        </w:rPr>
        <w:t xml:space="preserve">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2E113B" w:rsidRPr="005001F7" w:rsidRDefault="00787A18" w:rsidP="002E113B">
      <w:pPr>
        <w:shd w:val="clear" w:color="auto" w:fill="FFFFFF"/>
        <w:jc w:val="both"/>
        <w:rPr>
          <w:color w:val="000000"/>
          <w:sz w:val="28"/>
          <w:szCs w:val="28"/>
        </w:rPr>
      </w:pPr>
      <w:r w:rsidRPr="005001F7">
        <w:rPr>
          <w:color w:val="000000"/>
          <w:sz w:val="28"/>
          <w:szCs w:val="28"/>
        </w:rPr>
        <w:t>5</w:t>
      </w:r>
      <w:r w:rsidR="002E113B" w:rsidRPr="005001F7">
        <w:rPr>
          <w:color w:val="000000"/>
          <w:sz w:val="28"/>
          <w:szCs w:val="28"/>
        </w:rPr>
        <w:t xml:space="preserve">) индивидуальные потребности ребенка, связанные с его жизненной ситуацией и состоянием здоровья, определяющие особые условия получения им образования </w:t>
      </w:r>
      <w:r w:rsidR="002E113B" w:rsidRPr="005001F7">
        <w:rPr>
          <w:color w:val="000000"/>
          <w:sz w:val="28"/>
          <w:szCs w:val="28"/>
        </w:rPr>
        <w:lastRenderedPageBreak/>
        <w:t>(далее - особые образовательные потребности), индивидуальные потребности отдельных категорий детей, в том числе с ограниченными возможностями здоровья;</w:t>
      </w:r>
    </w:p>
    <w:p w:rsidR="002E113B" w:rsidRPr="005001F7" w:rsidRDefault="00787A18" w:rsidP="002E113B">
      <w:pPr>
        <w:shd w:val="clear" w:color="auto" w:fill="FFFFFF"/>
        <w:jc w:val="both"/>
        <w:rPr>
          <w:color w:val="000000"/>
          <w:sz w:val="28"/>
          <w:szCs w:val="28"/>
        </w:rPr>
      </w:pPr>
      <w:r w:rsidRPr="005001F7">
        <w:rPr>
          <w:color w:val="000000"/>
          <w:sz w:val="28"/>
          <w:szCs w:val="28"/>
        </w:rPr>
        <w:t>6</w:t>
      </w:r>
      <w:r w:rsidR="002E113B" w:rsidRPr="005001F7">
        <w:rPr>
          <w:color w:val="000000"/>
          <w:sz w:val="28"/>
          <w:szCs w:val="28"/>
        </w:rPr>
        <w:t>)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2E113B" w:rsidRPr="005001F7" w:rsidRDefault="00787A18" w:rsidP="002E113B">
      <w:pPr>
        <w:shd w:val="clear" w:color="auto" w:fill="FFFFFF"/>
        <w:jc w:val="both"/>
        <w:rPr>
          <w:color w:val="000000"/>
          <w:sz w:val="28"/>
          <w:szCs w:val="28"/>
        </w:rPr>
      </w:pPr>
      <w:r w:rsidRPr="005001F7">
        <w:rPr>
          <w:color w:val="000000"/>
          <w:sz w:val="28"/>
          <w:szCs w:val="28"/>
        </w:rPr>
        <w:t>7</w:t>
      </w:r>
      <w:r w:rsidR="002E113B" w:rsidRPr="005001F7">
        <w:rPr>
          <w:color w:val="000000"/>
          <w:sz w:val="28"/>
          <w:szCs w:val="28"/>
        </w:rPr>
        <w:t>)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2E113B" w:rsidRPr="005001F7" w:rsidRDefault="00787A18" w:rsidP="002E113B">
      <w:pPr>
        <w:shd w:val="clear" w:color="auto" w:fill="FFFFFF"/>
        <w:jc w:val="both"/>
        <w:rPr>
          <w:color w:val="000000"/>
          <w:sz w:val="28"/>
          <w:szCs w:val="28"/>
        </w:rPr>
      </w:pPr>
      <w:r w:rsidRPr="005001F7">
        <w:rPr>
          <w:color w:val="000000"/>
          <w:sz w:val="28"/>
          <w:szCs w:val="28"/>
        </w:rPr>
        <w:t>8</w:t>
      </w:r>
      <w:r w:rsidR="002E113B" w:rsidRPr="005001F7">
        <w:rPr>
          <w:color w:val="000000"/>
          <w:sz w:val="28"/>
          <w:szCs w:val="28"/>
        </w:rPr>
        <w:t>) содействие и сотрудничество детей и взрослых, признание ребенка полноценным участником (субъектом) образовательных отношений;</w:t>
      </w:r>
    </w:p>
    <w:p w:rsidR="002E113B" w:rsidRPr="005001F7" w:rsidRDefault="00787A18" w:rsidP="002E113B">
      <w:pPr>
        <w:shd w:val="clear" w:color="auto" w:fill="FFFFFF"/>
        <w:jc w:val="both"/>
        <w:rPr>
          <w:color w:val="000000"/>
          <w:sz w:val="28"/>
          <w:szCs w:val="28"/>
        </w:rPr>
      </w:pPr>
      <w:r w:rsidRPr="005001F7">
        <w:rPr>
          <w:color w:val="000000"/>
          <w:sz w:val="28"/>
          <w:szCs w:val="28"/>
        </w:rPr>
        <w:t>9</w:t>
      </w:r>
      <w:r w:rsidR="002E113B" w:rsidRPr="005001F7">
        <w:rPr>
          <w:color w:val="000000"/>
          <w:sz w:val="28"/>
          <w:szCs w:val="28"/>
        </w:rPr>
        <w:t>) поддержка инициативы детей в различных видах деятельности;</w:t>
      </w:r>
    </w:p>
    <w:p w:rsidR="002E113B" w:rsidRPr="005001F7" w:rsidRDefault="00787A18" w:rsidP="002E113B">
      <w:pPr>
        <w:shd w:val="clear" w:color="auto" w:fill="FFFFFF"/>
        <w:jc w:val="both"/>
        <w:rPr>
          <w:color w:val="000000"/>
          <w:sz w:val="28"/>
          <w:szCs w:val="28"/>
        </w:rPr>
      </w:pPr>
      <w:r w:rsidRPr="005001F7">
        <w:rPr>
          <w:color w:val="000000"/>
          <w:sz w:val="28"/>
          <w:szCs w:val="28"/>
        </w:rPr>
        <w:t>10</w:t>
      </w:r>
      <w:r w:rsidR="002E113B" w:rsidRPr="005001F7">
        <w:rPr>
          <w:color w:val="000000"/>
          <w:sz w:val="28"/>
          <w:szCs w:val="28"/>
        </w:rPr>
        <w:t>) сотрудничество Организации с семьей;</w:t>
      </w:r>
    </w:p>
    <w:p w:rsidR="002E113B" w:rsidRPr="005001F7" w:rsidRDefault="00787A18" w:rsidP="002E113B">
      <w:pPr>
        <w:shd w:val="clear" w:color="auto" w:fill="FFFFFF"/>
        <w:jc w:val="both"/>
        <w:rPr>
          <w:color w:val="000000"/>
          <w:sz w:val="28"/>
          <w:szCs w:val="28"/>
        </w:rPr>
      </w:pPr>
      <w:r w:rsidRPr="005001F7">
        <w:rPr>
          <w:color w:val="000000"/>
          <w:sz w:val="28"/>
          <w:szCs w:val="28"/>
        </w:rPr>
        <w:t>11</w:t>
      </w:r>
      <w:r w:rsidR="002E113B" w:rsidRPr="005001F7">
        <w:rPr>
          <w:color w:val="000000"/>
          <w:sz w:val="28"/>
          <w:szCs w:val="28"/>
        </w:rPr>
        <w:t>) приобщение детей к социокультурным нормам, традициям семьи, общества и государства;</w:t>
      </w:r>
    </w:p>
    <w:p w:rsidR="002E113B" w:rsidRPr="005001F7" w:rsidRDefault="00787A18" w:rsidP="002E113B">
      <w:pPr>
        <w:shd w:val="clear" w:color="auto" w:fill="FFFFFF"/>
        <w:jc w:val="both"/>
        <w:rPr>
          <w:color w:val="000000"/>
          <w:sz w:val="28"/>
          <w:szCs w:val="28"/>
        </w:rPr>
      </w:pPr>
      <w:r w:rsidRPr="005001F7">
        <w:rPr>
          <w:color w:val="000000"/>
          <w:sz w:val="28"/>
          <w:szCs w:val="28"/>
        </w:rPr>
        <w:t>12</w:t>
      </w:r>
      <w:r w:rsidR="002E113B" w:rsidRPr="005001F7">
        <w:rPr>
          <w:color w:val="000000"/>
          <w:sz w:val="28"/>
          <w:szCs w:val="28"/>
        </w:rPr>
        <w:t>) формирование познавательных интересов и познавательных действий ребенка в различных видах деятельности;</w:t>
      </w:r>
    </w:p>
    <w:p w:rsidR="002E113B" w:rsidRPr="005001F7" w:rsidRDefault="00787A18" w:rsidP="002E113B">
      <w:pPr>
        <w:shd w:val="clear" w:color="auto" w:fill="FFFFFF"/>
        <w:jc w:val="both"/>
        <w:rPr>
          <w:color w:val="000000"/>
          <w:sz w:val="28"/>
          <w:szCs w:val="28"/>
        </w:rPr>
      </w:pPr>
      <w:r w:rsidRPr="005001F7">
        <w:rPr>
          <w:color w:val="000000"/>
          <w:sz w:val="28"/>
          <w:szCs w:val="28"/>
        </w:rPr>
        <w:t>13</w:t>
      </w:r>
      <w:r w:rsidR="002E113B" w:rsidRPr="005001F7">
        <w:rPr>
          <w:color w:val="000000"/>
          <w:sz w:val="28"/>
          <w:szCs w:val="28"/>
        </w:rPr>
        <w:t>) возрастная адекватность дошкольного образования (соответствие условий, требований, методов возрасту и особенностям развития);</w:t>
      </w:r>
    </w:p>
    <w:p w:rsidR="002E113B" w:rsidRDefault="00787A18" w:rsidP="002E113B">
      <w:pPr>
        <w:shd w:val="clear" w:color="auto" w:fill="FFFFFF"/>
        <w:jc w:val="both"/>
        <w:rPr>
          <w:color w:val="000000"/>
          <w:sz w:val="28"/>
          <w:szCs w:val="28"/>
        </w:rPr>
      </w:pPr>
      <w:r w:rsidRPr="005001F7">
        <w:rPr>
          <w:color w:val="000000"/>
          <w:sz w:val="28"/>
          <w:szCs w:val="28"/>
        </w:rPr>
        <w:t>14</w:t>
      </w:r>
      <w:r w:rsidR="002E113B" w:rsidRPr="005001F7">
        <w:rPr>
          <w:color w:val="000000"/>
          <w:sz w:val="28"/>
          <w:szCs w:val="28"/>
        </w:rPr>
        <w:t>) учет этнокультурной ситуации развития детей.</w:t>
      </w:r>
    </w:p>
    <w:p w:rsidR="00F04621" w:rsidRPr="00F04621" w:rsidRDefault="00F04621" w:rsidP="00F04621">
      <w:pPr>
        <w:rPr>
          <w:sz w:val="28"/>
          <w:szCs w:val="28"/>
        </w:rPr>
      </w:pPr>
      <w:r w:rsidRPr="00F04621">
        <w:rPr>
          <w:sz w:val="28"/>
          <w:szCs w:val="28"/>
        </w:rPr>
        <w:t>Основные подходы к формированию Программы:</w:t>
      </w:r>
    </w:p>
    <w:p w:rsidR="00F04621" w:rsidRPr="00F04621" w:rsidRDefault="00F04621" w:rsidP="00F04621">
      <w:pPr>
        <w:rPr>
          <w:sz w:val="28"/>
          <w:szCs w:val="28"/>
        </w:rPr>
      </w:pPr>
      <w:r w:rsidRPr="00F04621">
        <w:rPr>
          <w:sz w:val="28"/>
          <w:szCs w:val="28"/>
        </w:rPr>
        <w:t xml:space="preserve">Программа сформирована на основе требований ФГОС, предъявляемых </w:t>
      </w:r>
      <w:proofErr w:type="gramStart"/>
      <w:r w:rsidRPr="00F04621">
        <w:rPr>
          <w:sz w:val="28"/>
          <w:szCs w:val="28"/>
        </w:rPr>
        <w:t>к</w:t>
      </w:r>
      <w:proofErr w:type="gramEnd"/>
      <w:r w:rsidRPr="00F04621">
        <w:rPr>
          <w:sz w:val="28"/>
          <w:szCs w:val="28"/>
        </w:rPr>
        <w:t xml:space="preserve"> </w:t>
      </w:r>
    </w:p>
    <w:p w:rsidR="00F04621" w:rsidRPr="00F04621" w:rsidRDefault="00F04621" w:rsidP="00F04621">
      <w:pPr>
        <w:rPr>
          <w:sz w:val="28"/>
          <w:szCs w:val="28"/>
        </w:rPr>
      </w:pPr>
      <w:r w:rsidRPr="00F04621">
        <w:rPr>
          <w:sz w:val="28"/>
          <w:szCs w:val="28"/>
        </w:rPr>
        <w:t>структуре образовательной программы дошкольного образования и ее объему.</w:t>
      </w:r>
    </w:p>
    <w:p w:rsidR="00F04621" w:rsidRPr="00F04621" w:rsidRDefault="00F04621" w:rsidP="00F04621">
      <w:pPr>
        <w:rPr>
          <w:sz w:val="28"/>
          <w:szCs w:val="28"/>
        </w:rPr>
      </w:pPr>
      <w:r w:rsidRPr="00F04621">
        <w:rPr>
          <w:sz w:val="28"/>
          <w:szCs w:val="28"/>
        </w:rPr>
        <w:t>Программа определяет содержание и организацию образовательной деятельности на уровне дошкольного образования.</w:t>
      </w:r>
    </w:p>
    <w:p w:rsidR="00F04621" w:rsidRPr="00F04621" w:rsidRDefault="00F04621" w:rsidP="00F04621">
      <w:pPr>
        <w:rPr>
          <w:sz w:val="28"/>
          <w:szCs w:val="28"/>
        </w:rPr>
      </w:pPr>
      <w:r w:rsidRPr="00F04621">
        <w:rPr>
          <w:sz w:val="28"/>
          <w:szCs w:val="28"/>
        </w:rPr>
        <w:t xml:space="preserve">Программа обеспечивает развитие личности детей дошкольного </w:t>
      </w:r>
      <w:r w:rsidR="004328B3">
        <w:rPr>
          <w:sz w:val="28"/>
          <w:szCs w:val="28"/>
        </w:rPr>
        <w:t xml:space="preserve">возраста в </w:t>
      </w:r>
      <w:r w:rsidRPr="00F04621">
        <w:rPr>
          <w:sz w:val="28"/>
          <w:szCs w:val="28"/>
        </w:rPr>
        <w:t xml:space="preserve">различных видах общения и деятельности с учетом их возрастных, </w:t>
      </w:r>
    </w:p>
    <w:p w:rsidR="00F04621" w:rsidRPr="00F04621" w:rsidRDefault="00F04621" w:rsidP="00F04621">
      <w:pPr>
        <w:rPr>
          <w:sz w:val="28"/>
          <w:szCs w:val="28"/>
        </w:rPr>
      </w:pPr>
      <w:r w:rsidRPr="00F04621">
        <w:rPr>
          <w:sz w:val="28"/>
          <w:szCs w:val="28"/>
        </w:rPr>
        <w:t>индивидуальных психологических и физиологических особенностей.</w:t>
      </w:r>
    </w:p>
    <w:p w:rsidR="00F04621" w:rsidRPr="00F04621" w:rsidRDefault="00F04621" w:rsidP="00F04621">
      <w:pPr>
        <w:rPr>
          <w:sz w:val="28"/>
          <w:szCs w:val="28"/>
        </w:rPr>
      </w:pPr>
      <w:r w:rsidRPr="00F04621">
        <w:rPr>
          <w:sz w:val="28"/>
          <w:szCs w:val="28"/>
        </w:rPr>
        <w:t>Программа сформирована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w:t>
      </w:r>
    </w:p>
    <w:p w:rsidR="00F04621" w:rsidRPr="00F04621" w:rsidRDefault="00F04621" w:rsidP="00F04621">
      <w:pPr>
        <w:rPr>
          <w:sz w:val="28"/>
          <w:szCs w:val="28"/>
        </w:rPr>
      </w:pPr>
      <w:r w:rsidRPr="00F04621">
        <w:rPr>
          <w:sz w:val="28"/>
          <w:szCs w:val="28"/>
        </w:rPr>
        <w:t>В программе учитываются:</w:t>
      </w:r>
    </w:p>
    <w:p w:rsidR="00F04621" w:rsidRPr="00F04621" w:rsidRDefault="00F04621" w:rsidP="00F04621">
      <w:pPr>
        <w:rPr>
          <w:sz w:val="28"/>
          <w:szCs w:val="28"/>
        </w:rPr>
      </w:pPr>
      <w:r>
        <w:rPr>
          <w:sz w:val="28"/>
          <w:szCs w:val="28"/>
        </w:rPr>
        <w:t xml:space="preserve">1) </w:t>
      </w:r>
      <w:r w:rsidRPr="00F04621">
        <w:rPr>
          <w:sz w:val="28"/>
          <w:szCs w:val="28"/>
        </w:rPr>
        <w:t>индивидуальные потребности ребенка,</w:t>
      </w:r>
      <w:r>
        <w:rPr>
          <w:sz w:val="28"/>
          <w:szCs w:val="28"/>
        </w:rPr>
        <w:t xml:space="preserve"> </w:t>
      </w:r>
      <w:r w:rsidRPr="00F04621">
        <w:rPr>
          <w:sz w:val="28"/>
          <w:szCs w:val="28"/>
        </w:rPr>
        <w:t xml:space="preserve">связанные с его жизненной ситуацией </w:t>
      </w:r>
    </w:p>
    <w:p w:rsidR="00F04621" w:rsidRDefault="00F04621" w:rsidP="00F04621">
      <w:pPr>
        <w:rPr>
          <w:sz w:val="28"/>
          <w:szCs w:val="28"/>
        </w:rPr>
      </w:pPr>
      <w:r w:rsidRPr="00F04621">
        <w:rPr>
          <w:sz w:val="28"/>
          <w:szCs w:val="28"/>
        </w:rPr>
        <w:t xml:space="preserve">и состоянием здоровья. </w:t>
      </w:r>
    </w:p>
    <w:p w:rsidR="00040E7F" w:rsidRPr="00F04621" w:rsidRDefault="00F04621" w:rsidP="00F04621">
      <w:pPr>
        <w:rPr>
          <w:sz w:val="28"/>
          <w:szCs w:val="28"/>
        </w:rPr>
      </w:pPr>
      <w:r>
        <w:rPr>
          <w:sz w:val="28"/>
          <w:szCs w:val="28"/>
        </w:rPr>
        <w:t xml:space="preserve">2) </w:t>
      </w:r>
      <w:r w:rsidRPr="00F04621">
        <w:rPr>
          <w:sz w:val="28"/>
          <w:szCs w:val="28"/>
        </w:rPr>
        <w:t>возможности освоения ребенком Программы на разных этапах ее</w:t>
      </w:r>
      <w:r>
        <w:rPr>
          <w:sz w:val="28"/>
          <w:szCs w:val="28"/>
        </w:rPr>
        <w:t xml:space="preserve"> реализации</w:t>
      </w:r>
      <w:r w:rsidR="004328B3">
        <w:rPr>
          <w:sz w:val="28"/>
          <w:szCs w:val="28"/>
        </w:rPr>
        <w:t>.</w:t>
      </w:r>
    </w:p>
    <w:p w:rsidR="00D617E5" w:rsidRDefault="00D617E5" w:rsidP="00D617E5">
      <w:pPr>
        <w:jc w:val="both"/>
        <w:rPr>
          <w:sz w:val="28"/>
          <w:szCs w:val="28"/>
        </w:rPr>
      </w:pPr>
      <w:r>
        <w:rPr>
          <w:sz w:val="28"/>
          <w:szCs w:val="28"/>
        </w:rPr>
        <w:t>Программа реализуется на государственном языке Российской Федерации.</w:t>
      </w:r>
    </w:p>
    <w:p w:rsidR="005B35DB" w:rsidRDefault="005B35DB" w:rsidP="00A504F4">
      <w:pPr>
        <w:rPr>
          <w:sz w:val="28"/>
          <w:szCs w:val="28"/>
        </w:rPr>
      </w:pPr>
    </w:p>
    <w:p w:rsidR="006324B8" w:rsidRDefault="00500C47" w:rsidP="00A504F4">
      <w:pPr>
        <w:rPr>
          <w:b/>
          <w:sz w:val="28"/>
          <w:szCs w:val="28"/>
        </w:rPr>
      </w:pPr>
      <w:r w:rsidRPr="00500C47">
        <w:rPr>
          <w:b/>
          <w:sz w:val="28"/>
          <w:szCs w:val="28"/>
        </w:rPr>
        <w:t>1.1.3 Цел</w:t>
      </w:r>
      <w:r>
        <w:rPr>
          <w:b/>
          <w:sz w:val="28"/>
          <w:szCs w:val="28"/>
        </w:rPr>
        <w:t>и и задачи реализации программы.</w:t>
      </w:r>
    </w:p>
    <w:p w:rsidR="00F31616" w:rsidRDefault="00F31616" w:rsidP="00A504F4">
      <w:pPr>
        <w:rPr>
          <w:b/>
          <w:sz w:val="28"/>
          <w:szCs w:val="28"/>
        </w:rPr>
      </w:pPr>
    </w:p>
    <w:p w:rsidR="002E113B" w:rsidRPr="005001F7" w:rsidRDefault="00787A18" w:rsidP="002E113B">
      <w:pPr>
        <w:shd w:val="clear" w:color="auto" w:fill="FFFFFF"/>
        <w:jc w:val="both"/>
        <w:rPr>
          <w:color w:val="000000"/>
          <w:sz w:val="28"/>
          <w:szCs w:val="28"/>
        </w:rPr>
      </w:pPr>
      <w:r w:rsidRPr="005001F7">
        <w:rPr>
          <w:color w:val="000000"/>
        </w:rPr>
        <w:t xml:space="preserve">    </w:t>
      </w:r>
      <w:r w:rsidRPr="005001F7">
        <w:rPr>
          <w:color w:val="000000"/>
          <w:sz w:val="28"/>
          <w:szCs w:val="28"/>
        </w:rPr>
        <w:t>Программа в соответствии  с ФГОС</w:t>
      </w:r>
      <w:r w:rsidR="002E113B" w:rsidRPr="005001F7">
        <w:rPr>
          <w:color w:val="000000"/>
          <w:sz w:val="28"/>
          <w:szCs w:val="28"/>
        </w:rPr>
        <w:t xml:space="preserve"> направлен</w:t>
      </w:r>
      <w:r w:rsidRPr="005001F7">
        <w:rPr>
          <w:color w:val="000000"/>
          <w:sz w:val="28"/>
          <w:szCs w:val="28"/>
        </w:rPr>
        <w:t>а</w:t>
      </w:r>
      <w:r w:rsidR="002E113B" w:rsidRPr="005001F7">
        <w:rPr>
          <w:color w:val="000000"/>
          <w:sz w:val="28"/>
          <w:szCs w:val="28"/>
        </w:rPr>
        <w:t xml:space="preserve"> на достижение следующих целей:</w:t>
      </w:r>
    </w:p>
    <w:p w:rsidR="002E113B" w:rsidRPr="005001F7" w:rsidRDefault="002E113B" w:rsidP="002E113B">
      <w:pPr>
        <w:shd w:val="clear" w:color="auto" w:fill="FFFFFF"/>
        <w:jc w:val="both"/>
        <w:rPr>
          <w:color w:val="000000"/>
          <w:sz w:val="28"/>
          <w:szCs w:val="28"/>
        </w:rPr>
      </w:pPr>
      <w:r w:rsidRPr="005001F7">
        <w:rPr>
          <w:color w:val="000000"/>
          <w:sz w:val="28"/>
          <w:szCs w:val="28"/>
        </w:rPr>
        <w:t>1) повышение социального статуса дошкольного образования;</w:t>
      </w:r>
    </w:p>
    <w:p w:rsidR="002E113B" w:rsidRPr="005001F7" w:rsidRDefault="002E113B" w:rsidP="002E113B">
      <w:pPr>
        <w:shd w:val="clear" w:color="auto" w:fill="FFFFFF"/>
        <w:jc w:val="both"/>
        <w:rPr>
          <w:color w:val="000000"/>
          <w:sz w:val="28"/>
          <w:szCs w:val="28"/>
        </w:rPr>
      </w:pPr>
      <w:r w:rsidRPr="005001F7">
        <w:rPr>
          <w:color w:val="000000"/>
          <w:sz w:val="28"/>
          <w:szCs w:val="28"/>
        </w:rPr>
        <w:t>2) обеспечение государством равенства возможностей для каждого ребенка в получении качественного дошкольного образования;</w:t>
      </w:r>
    </w:p>
    <w:p w:rsidR="002E113B" w:rsidRPr="005001F7" w:rsidRDefault="002E113B" w:rsidP="002E113B">
      <w:pPr>
        <w:shd w:val="clear" w:color="auto" w:fill="FFFFFF"/>
        <w:jc w:val="both"/>
        <w:rPr>
          <w:color w:val="000000"/>
          <w:sz w:val="28"/>
          <w:szCs w:val="28"/>
        </w:rPr>
      </w:pPr>
      <w:r w:rsidRPr="005001F7">
        <w:rPr>
          <w:color w:val="000000"/>
          <w:sz w:val="28"/>
          <w:szCs w:val="28"/>
        </w:rPr>
        <w:lastRenderedPageBreak/>
        <w:t>3) 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структуре и результатам их освоения;</w:t>
      </w:r>
    </w:p>
    <w:p w:rsidR="002E113B" w:rsidRPr="005001F7" w:rsidRDefault="002E113B" w:rsidP="002E113B">
      <w:pPr>
        <w:shd w:val="clear" w:color="auto" w:fill="FFFFFF"/>
        <w:jc w:val="both"/>
        <w:rPr>
          <w:color w:val="000000"/>
          <w:sz w:val="28"/>
          <w:szCs w:val="28"/>
        </w:rPr>
      </w:pPr>
      <w:r w:rsidRPr="005001F7">
        <w:rPr>
          <w:color w:val="000000"/>
          <w:sz w:val="28"/>
          <w:szCs w:val="28"/>
        </w:rPr>
        <w:t>4) сохранение единства образовательного пространства Российской Федерации относительно уровня дошкольного образования.</w:t>
      </w:r>
    </w:p>
    <w:p w:rsidR="002E113B" w:rsidRPr="005001F7" w:rsidRDefault="00787A18" w:rsidP="002E113B">
      <w:pPr>
        <w:shd w:val="clear" w:color="auto" w:fill="FFFFFF"/>
        <w:jc w:val="both"/>
        <w:rPr>
          <w:color w:val="000000"/>
          <w:sz w:val="28"/>
          <w:szCs w:val="28"/>
        </w:rPr>
      </w:pPr>
      <w:r w:rsidRPr="005001F7">
        <w:rPr>
          <w:color w:val="000000"/>
          <w:sz w:val="28"/>
          <w:szCs w:val="28"/>
        </w:rPr>
        <w:t xml:space="preserve">   Программа в соответствии  с ФГОС направлена </w:t>
      </w:r>
      <w:r w:rsidR="002E113B" w:rsidRPr="005001F7">
        <w:rPr>
          <w:color w:val="000000"/>
          <w:sz w:val="28"/>
          <w:szCs w:val="28"/>
        </w:rPr>
        <w:t>на решение следующих задач:</w:t>
      </w:r>
    </w:p>
    <w:p w:rsidR="002E113B" w:rsidRPr="005001F7" w:rsidRDefault="002E113B" w:rsidP="002E113B">
      <w:pPr>
        <w:shd w:val="clear" w:color="auto" w:fill="FFFFFF"/>
        <w:jc w:val="both"/>
        <w:rPr>
          <w:color w:val="000000"/>
          <w:sz w:val="28"/>
          <w:szCs w:val="28"/>
        </w:rPr>
      </w:pPr>
      <w:r w:rsidRPr="005001F7">
        <w:rPr>
          <w:color w:val="000000"/>
          <w:sz w:val="28"/>
          <w:szCs w:val="28"/>
        </w:rPr>
        <w:t>1) охраны и укрепления физического и психического здоровья детей, в том числе их эмоционального благополучия;</w:t>
      </w:r>
    </w:p>
    <w:p w:rsidR="002E113B" w:rsidRPr="005001F7" w:rsidRDefault="002E113B" w:rsidP="002E113B">
      <w:pPr>
        <w:shd w:val="clear" w:color="auto" w:fill="FFFFFF"/>
        <w:jc w:val="both"/>
        <w:rPr>
          <w:color w:val="000000"/>
          <w:sz w:val="28"/>
          <w:szCs w:val="28"/>
        </w:rPr>
      </w:pPr>
      <w:r w:rsidRPr="005001F7">
        <w:rPr>
          <w:color w:val="000000"/>
          <w:sz w:val="28"/>
          <w:szCs w:val="28"/>
        </w:rPr>
        <w:t>2) обеспечения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2E113B" w:rsidRPr="005001F7" w:rsidRDefault="002E113B" w:rsidP="002E113B">
      <w:pPr>
        <w:shd w:val="clear" w:color="auto" w:fill="FFFFFF"/>
        <w:jc w:val="both"/>
        <w:rPr>
          <w:color w:val="000000"/>
          <w:sz w:val="28"/>
          <w:szCs w:val="28"/>
        </w:rPr>
      </w:pPr>
      <w:r w:rsidRPr="005001F7">
        <w:rPr>
          <w:color w:val="000000"/>
          <w:sz w:val="28"/>
          <w:szCs w:val="28"/>
        </w:rPr>
        <w:t>3) обеспечения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2E113B" w:rsidRPr="005001F7" w:rsidRDefault="002E113B" w:rsidP="002E113B">
      <w:pPr>
        <w:shd w:val="clear" w:color="auto" w:fill="FFFFFF"/>
        <w:jc w:val="both"/>
        <w:rPr>
          <w:color w:val="000000"/>
          <w:sz w:val="28"/>
          <w:szCs w:val="28"/>
        </w:rPr>
      </w:pPr>
      <w:r w:rsidRPr="005001F7">
        <w:rPr>
          <w:color w:val="000000"/>
          <w:sz w:val="28"/>
          <w:szCs w:val="28"/>
        </w:rPr>
        <w:t>4) 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2E113B" w:rsidRPr="005001F7" w:rsidRDefault="002E113B" w:rsidP="002E113B">
      <w:pPr>
        <w:shd w:val="clear" w:color="auto" w:fill="FFFFFF"/>
        <w:jc w:val="both"/>
        <w:rPr>
          <w:color w:val="000000"/>
          <w:sz w:val="28"/>
          <w:szCs w:val="28"/>
        </w:rPr>
      </w:pPr>
      <w:r w:rsidRPr="005001F7">
        <w:rPr>
          <w:color w:val="000000"/>
          <w:sz w:val="28"/>
          <w:szCs w:val="28"/>
        </w:rPr>
        <w:t>5) 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2E113B" w:rsidRPr="005001F7" w:rsidRDefault="002E113B" w:rsidP="002E113B">
      <w:pPr>
        <w:shd w:val="clear" w:color="auto" w:fill="FFFFFF"/>
        <w:jc w:val="both"/>
        <w:rPr>
          <w:color w:val="000000"/>
          <w:sz w:val="28"/>
          <w:szCs w:val="28"/>
        </w:rPr>
      </w:pPr>
      <w:r w:rsidRPr="005001F7">
        <w:rPr>
          <w:color w:val="000000"/>
          <w:sz w:val="28"/>
          <w:szCs w:val="28"/>
        </w:rPr>
        <w:t>6) 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2E113B" w:rsidRPr="005001F7" w:rsidRDefault="002E113B" w:rsidP="002E113B">
      <w:pPr>
        <w:shd w:val="clear" w:color="auto" w:fill="FFFFFF"/>
        <w:jc w:val="both"/>
        <w:rPr>
          <w:color w:val="000000"/>
          <w:sz w:val="28"/>
          <w:szCs w:val="28"/>
        </w:rPr>
      </w:pPr>
      <w:r w:rsidRPr="005001F7">
        <w:rPr>
          <w:color w:val="000000"/>
          <w:sz w:val="28"/>
          <w:szCs w:val="28"/>
        </w:rPr>
        <w:t>7) 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2E113B" w:rsidRPr="005001F7" w:rsidRDefault="002E113B" w:rsidP="002E113B">
      <w:pPr>
        <w:shd w:val="clear" w:color="auto" w:fill="FFFFFF"/>
        <w:jc w:val="both"/>
        <w:rPr>
          <w:color w:val="000000"/>
          <w:sz w:val="28"/>
          <w:szCs w:val="28"/>
        </w:rPr>
      </w:pPr>
      <w:r w:rsidRPr="005001F7">
        <w:rPr>
          <w:color w:val="000000"/>
          <w:sz w:val="28"/>
          <w:szCs w:val="28"/>
        </w:rPr>
        <w:t>8) формирования социокультурной среды, соответствующей возрастным, индивидуальным, психологическим и физиологическим особенностям детей;</w:t>
      </w:r>
    </w:p>
    <w:p w:rsidR="00D617E5" w:rsidRPr="00F04621" w:rsidRDefault="002E113B" w:rsidP="00F04621">
      <w:pPr>
        <w:shd w:val="clear" w:color="auto" w:fill="FFFFFF"/>
        <w:jc w:val="both"/>
        <w:rPr>
          <w:color w:val="000000"/>
          <w:sz w:val="28"/>
          <w:szCs w:val="28"/>
        </w:rPr>
      </w:pPr>
      <w:r w:rsidRPr="005001F7">
        <w:rPr>
          <w:color w:val="000000"/>
          <w:sz w:val="28"/>
          <w:szCs w:val="28"/>
        </w:rPr>
        <w:t>9) 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D617E5" w:rsidRDefault="00D617E5" w:rsidP="00F04621">
      <w:pPr>
        <w:outlineLvl w:val="0"/>
        <w:rPr>
          <w:b/>
        </w:rPr>
      </w:pPr>
    </w:p>
    <w:p w:rsidR="001739C4" w:rsidRDefault="001739C4" w:rsidP="00237693">
      <w:pPr>
        <w:jc w:val="center"/>
        <w:outlineLvl w:val="0"/>
        <w:rPr>
          <w:b/>
        </w:rPr>
      </w:pPr>
    </w:p>
    <w:p w:rsidR="001739C4" w:rsidRDefault="001739C4" w:rsidP="00237693">
      <w:pPr>
        <w:jc w:val="center"/>
        <w:outlineLvl w:val="0"/>
        <w:rPr>
          <w:b/>
        </w:rPr>
      </w:pPr>
    </w:p>
    <w:p w:rsidR="001739C4" w:rsidRDefault="001739C4" w:rsidP="00237693">
      <w:pPr>
        <w:jc w:val="center"/>
        <w:outlineLvl w:val="0"/>
        <w:rPr>
          <w:b/>
        </w:rPr>
      </w:pPr>
    </w:p>
    <w:p w:rsidR="001739C4" w:rsidRDefault="001739C4" w:rsidP="00237693">
      <w:pPr>
        <w:jc w:val="center"/>
        <w:outlineLvl w:val="0"/>
        <w:rPr>
          <w:b/>
        </w:rPr>
      </w:pPr>
    </w:p>
    <w:p w:rsidR="004328B3" w:rsidRDefault="004328B3" w:rsidP="00237693">
      <w:pPr>
        <w:jc w:val="center"/>
        <w:outlineLvl w:val="0"/>
        <w:rPr>
          <w:b/>
        </w:rPr>
      </w:pPr>
    </w:p>
    <w:p w:rsidR="004328B3" w:rsidRDefault="004328B3" w:rsidP="00237693">
      <w:pPr>
        <w:jc w:val="center"/>
        <w:outlineLvl w:val="0"/>
        <w:rPr>
          <w:b/>
        </w:rPr>
      </w:pPr>
    </w:p>
    <w:p w:rsidR="001739C4" w:rsidRDefault="001739C4" w:rsidP="00237693">
      <w:pPr>
        <w:jc w:val="center"/>
        <w:outlineLvl w:val="0"/>
        <w:rPr>
          <w:b/>
        </w:rPr>
      </w:pPr>
    </w:p>
    <w:p w:rsidR="00237693" w:rsidRPr="006D0BEE" w:rsidRDefault="00237693" w:rsidP="00237693">
      <w:pPr>
        <w:jc w:val="center"/>
        <w:outlineLvl w:val="0"/>
        <w:rPr>
          <w:b/>
        </w:rPr>
      </w:pPr>
      <w:r w:rsidRPr="006D0BEE">
        <w:rPr>
          <w:b/>
        </w:rPr>
        <w:lastRenderedPageBreak/>
        <w:t xml:space="preserve">Характеристика образовательного учреждения </w:t>
      </w:r>
    </w:p>
    <w:p w:rsidR="00237693" w:rsidRPr="006D0BEE" w:rsidRDefault="00237693" w:rsidP="0023769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907"/>
        <w:gridCol w:w="5856"/>
      </w:tblGrid>
      <w:tr w:rsidR="00237693" w:rsidRPr="006D0BEE">
        <w:tc>
          <w:tcPr>
            <w:tcW w:w="0" w:type="auto"/>
          </w:tcPr>
          <w:p w:rsidR="00237693" w:rsidRPr="006D0BEE" w:rsidRDefault="00237693" w:rsidP="002F1CF5">
            <w:pPr>
              <w:jc w:val="center"/>
              <w:rPr>
                <w:b/>
              </w:rPr>
            </w:pPr>
            <w:r w:rsidRPr="006D0BEE">
              <w:rPr>
                <w:b/>
              </w:rPr>
              <w:t>№</w:t>
            </w:r>
          </w:p>
          <w:p w:rsidR="00237693" w:rsidRPr="006D0BEE" w:rsidRDefault="00237693" w:rsidP="002F1CF5">
            <w:pPr>
              <w:jc w:val="center"/>
              <w:rPr>
                <w:b/>
              </w:rPr>
            </w:pPr>
            <w:proofErr w:type="gramStart"/>
            <w:r w:rsidRPr="006D0BEE">
              <w:rPr>
                <w:b/>
              </w:rPr>
              <w:t>П</w:t>
            </w:r>
            <w:proofErr w:type="gramEnd"/>
            <w:r w:rsidRPr="006D0BEE">
              <w:rPr>
                <w:b/>
              </w:rPr>
              <w:t>/П</w:t>
            </w:r>
          </w:p>
        </w:tc>
        <w:tc>
          <w:tcPr>
            <w:tcW w:w="3907" w:type="dxa"/>
          </w:tcPr>
          <w:p w:rsidR="00237693" w:rsidRPr="006D0BEE" w:rsidRDefault="00237693" w:rsidP="002F1CF5">
            <w:pPr>
              <w:jc w:val="center"/>
              <w:rPr>
                <w:b/>
              </w:rPr>
            </w:pPr>
            <w:r w:rsidRPr="006D0BEE">
              <w:rPr>
                <w:b/>
              </w:rPr>
              <w:t>Основные показатели</w:t>
            </w:r>
          </w:p>
        </w:tc>
        <w:tc>
          <w:tcPr>
            <w:tcW w:w="5856" w:type="dxa"/>
          </w:tcPr>
          <w:p w:rsidR="00237693" w:rsidRPr="006D0BEE" w:rsidRDefault="00237693" w:rsidP="002F1CF5">
            <w:pPr>
              <w:jc w:val="center"/>
              <w:rPr>
                <w:b/>
              </w:rPr>
            </w:pPr>
            <w:r w:rsidRPr="006D0BEE">
              <w:rPr>
                <w:b/>
              </w:rPr>
              <w:t>Информация</w:t>
            </w:r>
          </w:p>
        </w:tc>
      </w:tr>
      <w:tr w:rsidR="00237693" w:rsidRPr="006D0BEE">
        <w:tc>
          <w:tcPr>
            <w:tcW w:w="0" w:type="auto"/>
          </w:tcPr>
          <w:p w:rsidR="00237693" w:rsidRPr="006D0BEE" w:rsidRDefault="00237693" w:rsidP="002F1CF5">
            <w:pPr>
              <w:jc w:val="center"/>
            </w:pPr>
            <w:r w:rsidRPr="006D0BEE">
              <w:t>1.</w:t>
            </w:r>
          </w:p>
        </w:tc>
        <w:tc>
          <w:tcPr>
            <w:tcW w:w="3907" w:type="dxa"/>
          </w:tcPr>
          <w:p w:rsidR="00237693" w:rsidRPr="006D0BEE" w:rsidRDefault="007106EF" w:rsidP="002F1CF5">
            <w:r>
              <w:t>Полное название ОО</w:t>
            </w:r>
            <w:r w:rsidR="00237693" w:rsidRPr="006D0BEE">
              <w:t>, сокращенное</w:t>
            </w:r>
          </w:p>
        </w:tc>
        <w:tc>
          <w:tcPr>
            <w:tcW w:w="5856" w:type="dxa"/>
          </w:tcPr>
          <w:p w:rsidR="00237693" w:rsidRPr="006D0BEE" w:rsidRDefault="00237693" w:rsidP="002F1CF5">
            <w:r w:rsidRPr="006D0BEE">
              <w:t>Муниципальное бюджетное дошкольное образовательное учреждение детский сад</w:t>
            </w:r>
            <w:r>
              <w:t xml:space="preserve"> «Солнышко»</w:t>
            </w:r>
            <w:r w:rsidRPr="006D0BEE">
              <w:t xml:space="preserve"> </w:t>
            </w:r>
            <w:r w:rsidR="002719AA">
              <w:t xml:space="preserve">села </w:t>
            </w:r>
            <w:r>
              <w:t>Долгоруково</w:t>
            </w:r>
          </w:p>
          <w:p w:rsidR="00237693" w:rsidRPr="006D0BEE" w:rsidRDefault="007106EF" w:rsidP="002F1CF5">
            <w:r>
              <w:t>МБДОУ детский сад «Солнышко» с</w:t>
            </w:r>
            <w:proofErr w:type="gramStart"/>
            <w:r>
              <w:t>.Д</w:t>
            </w:r>
            <w:proofErr w:type="gramEnd"/>
            <w:r>
              <w:t>олгоруково</w:t>
            </w:r>
          </w:p>
        </w:tc>
      </w:tr>
      <w:tr w:rsidR="00237693" w:rsidRPr="006D0BEE">
        <w:tc>
          <w:tcPr>
            <w:tcW w:w="0" w:type="auto"/>
          </w:tcPr>
          <w:p w:rsidR="00237693" w:rsidRPr="006D0BEE" w:rsidRDefault="00237693" w:rsidP="002F1CF5">
            <w:pPr>
              <w:jc w:val="center"/>
            </w:pPr>
            <w:r w:rsidRPr="006D0BEE">
              <w:t>2.</w:t>
            </w:r>
          </w:p>
        </w:tc>
        <w:tc>
          <w:tcPr>
            <w:tcW w:w="3907" w:type="dxa"/>
          </w:tcPr>
          <w:p w:rsidR="00237693" w:rsidRPr="006D0BEE" w:rsidRDefault="00237693" w:rsidP="002F1CF5">
            <w:r w:rsidRPr="006D0BEE">
              <w:t>Юридический (фактический) адрес</w:t>
            </w:r>
          </w:p>
          <w:p w:rsidR="00237693" w:rsidRPr="006D0BEE" w:rsidRDefault="00237693" w:rsidP="002F1CF5"/>
        </w:tc>
        <w:tc>
          <w:tcPr>
            <w:tcW w:w="5856" w:type="dxa"/>
          </w:tcPr>
          <w:p w:rsidR="00237693" w:rsidRPr="006D0BEE" w:rsidRDefault="00237693" w:rsidP="002F1CF5">
            <w:r>
              <w:t xml:space="preserve">399510 </w:t>
            </w:r>
            <w:r w:rsidRPr="006D0BEE">
              <w:t xml:space="preserve">Липецкая область, </w:t>
            </w:r>
            <w:r>
              <w:t>с.</w:t>
            </w:r>
            <w:r w:rsidR="002719AA">
              <w:t xml:space="preserve"> </w:t>
            </w:r>
            <w:r>
              <w:t xml:space="preserve">Долгоруково, </w:t>
            </w:r>
            <w:r w:rsidRPr="006D0BEE">
              <w:t>улица</w:t>
            </w:r>
            <w:r>
              <w:t xml:space="preserve"> Ивана Ермолова, дом 2</w:t>
            </w:r>
          </w:p>
        </w:tc>
      </w:tr>
      <w:tr w:rsidR="00237693" w:rsidRPr="006D0BEE">
        <w:tc>
          <w:tcPr>
            <w:tcW w:w="0" w:type="auto"/>
          </w:tcPr>
          <w:p w:rsidR="00237693" w:rsidRPr="006D0BEE" w:rsidRDefault="00237693" w:rsidP="002F1CF5">
            <w:pPr>
              <w:jc w:val="center"/>
            </w:pPr>
            <w:r w:rsidRPr="006D0BEE">
              <w:t>3.</w:t>
            </w:r>
          </w:p>
        </w:tc>
        <w:tc>
          <w:tcPr>
            <w:tcW w:w="3907" w:type="dxa"/>
          </w:tcPr>
          <w:p w:rsidR="00237693" w:rsidRPr="006D0BEE" w:rsidRDefault="00237693" w:rsidP="002F1CF5">
            <w:r w:rsidRPr="006D0BEE">
              <w:t>Учредитель</w:t>
            </w:r>
          </w:p>
          <w:p w:rsidR="00237693" w:rsidRPr="006D0BEE" w:rsidRDefault="00237693" w:rsidP="002F1CF5"/>
        </w:tc>
        <w:tc>
          <w:tcPr>
            <w:tcW w:w="5856" w:type="dxa"/>
          </w:tcPr>
          <w:p w:rsidR="00237693" w:rsidRPr="006D0BEE" w:rsidRDefault="00237693" w:rsidP="002F1CF5">
            <w:r>
              <w:t>Долгоруковский район в лице администрации</w:t>
            </w:r>
            <w:r w:rsidRPr="006D0BEE">
              <w:t xml:space="preserve"> </w:t>
            </w:r>
            <w:r>
              <w:t>Долгоруковского муниципального района</w:t>
            </w:r>
          </w:p>
        </w:tc>
      </w:tr>
      <w:tr w:rsidR="00237693" w:rsidRPr="006D0BEE">
        <w:tc>
          <w:tcPr>
            <w:tcW w:w="0" w:type="auto"/>
          </w:tcPr>
          <w:p w:rsidR="00237693" w:rsidRPr="006D0BEE" w:rsidRDefault="00237693" w:rsidP="002F1CF5">
            <w:pPr>
              <w:jc w:val="center"/>
            </w:pPr>
            <w:r w:rsidRPr="006D0BEE">
              <w:t>4.</w:t>
            </w:r>
          </w:p>
        </w:tc>
        <w:tc>
          <w:tcPr>
            <w:tcW w:w="3907" w:type="dxa"/>
          </w:tcPr>
          <w:p w:rsidR="00237693" w:rsidRPr="006D0BEE" w:rsidRDefault="00237693" w:rsidP="002F1CF5">
            <w:r w:rsidRPr="006D0BEE">
              <w:t>Лицензия</w:t>
            </w:r>
          </w:p>
          <w:p w:rsidR="00237693" w:rsidRPr="006D0BEE" w:rsidRDefault="00237693" w:rsidP="002F1CF5"/>
        </w:tc>
        <w:tc>
          <w:tcPr>
            <w:tcW w:w="5856" w:type="dxa"/>
          </w:tcPr>
          <w:p w:rsidR="00237693" w:rsidRPr="006D0BEE" w:rsidRDefault="00237693" w:rsidP="002F1CF5"/>
        </w:tc>
      </w:tr>
      <w:tr w:rsidR="00237693" w:rsidRPr="006D0BEE">
        <w:tc>
          <w:tcPr>
            <w:tcW w:w="0" w:type="auto"/>
          </w:tcPr>
          <w:p w:rsidR="00237693" w:rsidRPr="006D0BEE" w:rsidRDefault="00237693" w:rsidP="002F1CF5">
            <w:pPr>
              <w:jc w:val="center"/>
            </w:pPr>
            <w:r w:rsidRPr="006D0BEE">
              <w:t>5.</w:t>
            </w:r>
          </w:p>
        </w:tc>
        <w:tc>
          <w:tcPr>
            <w:tcW w:w="3907" w:type="dxa"/>
          </w:tcPr>
          <w:p w:rsidR="00237693" w:rsidRPr="006D0BEE" w:rsidRDefault="00237693" w:rsidP="002F1CF5">
            <w:r w:rsidRPr="006D0BEE">
              <w:t>Вид, тип, категория дошкольного учреждения</w:t>
            </w:r>
          </w:p>
          <w:p w:rsidR="00237693" w:rsidRPr="006D0BEE" w:rsidRDefault="00237693" w:rsidP="002F1CF5"/>
        </w:tc>
        <w:tc>
          <w:tcPr>
            <w:tcW w:w="5856" w:type="dxa"/>
          </w:tcPr>
          <w:p w:rsidR="00237693" w:rsidRPr="006D0BEE" w:rsidRDefault="00D80AB8" w:rsidP="002F1CF5">
            <w:r>
              <w:t>Т</w:t>
            </w:r>
            <w:r w:rsidR="00237693">
              <w:t>ип – дошкольная образовательная</w:t>
            </w:r>
            <w:r w:rsidR="00237693" w:rsidRPr="006D0BEE">
              <w:t xml:space="preserve"> </w:t>
            </w:r>
            <w:r w:rsidR="00237693">
              <w:t>организация</w:t>
            </w:r>
          </w:p>
        </w:tc>
      </w:tr>
      <w:tr w:rsidR="00237693" w:rsidRPr="006D0BEE">
        <w:tc>
          <w:tcPr>
            <w:tcW w:w="0" w:type="auto"/>
          </w:tcPr>
          <w:p w:rsidR="00237693" w:rsidRPr="006D0BEE" w:rsidRDefault="00237693" w:rsidP="002F1CF5">
            <w:pPr>
              <w:jc w:val="center"/>
            </w:pPr>
            <w:r w:rsidRPr="006D0BEE">
              <w:t>6.</w:t>
            </w:r>
          </w:p>
        </w:tc>
        <w:tc>
          <w:tcPr>
            <w:tcW w:w="3907" w:type="dxa"/>
          </w:tcPr>
          <w:p w:rsidR="00237693" w:rsidRPr="006D0BEE" w:rsidRDefault="00237693" w:rsidP="002F1CF5">
            <w:r w:rsidRPr="006D0BEE">
              <w:t>Заведующий</w:t>
            </w:r>
          </w:p>
          <w:p w:rsidR="00237693" w:rsidRPr="006D0BEE" w:rsidRDefault="00237693" w:rsidP="002F1CF5"/>
        </w:tc>
        <w:tc>
          <w:tcPr>
            <w:tcW w:w="5856" w:type="dxa"/>
          </w:tcPr>
          <w:p w:rsidR="00237693" w:rsidRPr="006D0BEE" w:rsidRDefault="00237693" w:rsidP="002F1CF5">
            <w:r>
              <w:t>Кузнецова Елена Витальевна</w:t>
            </w:r>
          </w:p>
        </w:tc>
      </w:tr>
      <w:tr w:rsidR="00237693" w:rsidRPr="006D0BEE">
        <w:tc>
          <w:tcPr>
            <w:tcW w:w="0" w:type="auto"/>
          </w:tcPr>
          <w:p w:rsidR="00237693" w:rsidRPr="006D0BEE" w:rsidRDefault="00237693" w:rsidP="002F1CF5">
            <w:pPr>
              <w:jc w:val="center"/>
            </w:pPr>
            <w:r w:rsidRPr="006D0BEE">
              <w:t>7.</w:t>
            </w:r>
          </w:p>
        </w:tc>
        <w:tc>
          <w:tcPr>
            <w:tcW w:w="3907" w:type="dxa"/>
          </w:tcPr>
          <w:p w:rsidR="00237693" w:rsidRPr="006D0BEE" w:rsidRDefault="00237693" w:rsidP="002F1CF5">
            <w:r>
              <w:t>Старший воспитатель</w:t>
            </w:r>
          </w:p>
        </w:tc>
        <w:tc>
          <w:tcPr>
            <w:tcW w:w="5856" w:type="dxa"/>
          </w:tcPr>
          <w:p w:rsidR="00237693" w:rsidRPr="006D0BEE" w:rsidRDefault="00237693" w:rsidP="002F1CF5"/>
        </w:tc>
      </w:tr>
      <w:tr w:rsidR="00237693" w:rsidRPr="006D0BEE">
        <w:tc>
          <w:tcPr>
            <w:tcW w:w="0" w:type="auto"/>
          </w:tcPr>
          <w:p w:rsidR="00237693" w:rsidRPr="006D0BEE" w:rsidRDefault="00237693" w:rsidP="002F1CF5">
            <w:pPr>
              <w:jc w:val="center"/>
            </w:pPr>
            <w:r w:rsidRPr="006D0BEE">
              <w:t>8.</w:t>
            </w:r>
          </w:p>
        </w:tc>
        <w:tc>
          <w:tcPr>
            <w:tcW w:w="3907" w:type="dxa"/>
          </w:tcPr>
          <w:p w:rsidR="00237693" w:rsidRPr="006D0BEE" w:rsidRDefault="00237693" w:rsidP="002F1CF5">
            <w:r w:rsidRPr="006D0BEE">
              <w:t>Контингент детей</w:t>
            </w:r>
          </w:p>
          <w:p w:rsidR="00237693" w:rsidRPr="006D0BEE" w:rsidRDefault="00237693" w:rsidP="002F1CF5"/>
        </w:tc>
        <w:tc>
          <w:tcPr>
            <w:tcW w:w="5856" w:type="dxa"/>
          </w:tcPr>
          <w:p w:rsidR="00237693" w:rsidRPr="006D0BEE" w:rsidRDefault="00E370AC" w:rsidP="002F1CF5">
            <w:r>
              <w:t>Дети от 1,5</w:t>
            </w:r>
            <w:r w:rsidR="00237693" w:rsidRPr="006D0BEE">
              <w:t xml:space="preserve"> до 7 лет</w:t>
            </w:r>
          </w:p>
        </w:tc>
      </w:tr>
      <w:tr w:rsidR="00237693" w:rsidRPr="006D0BEE">
        <w:tc>
          <w:tcPr>
            <w:tcW w:w="0" w:type="auto"/>
          </w:tcPr>
          <w:p w:rsidR="00237693" w:rsidRPr="006D0BEE" w:rsidRDefault="00237693" w:rsidP="002F1CF5">
            <w:pPr>
              <w:jc w:val="center"/>
            </w:pPr>
            <w:r w:rsidRPr="006D0BEE">
              <w:t>9.</w:t>
            </w:r>
          </w:p>
        </w:tc>
        <w:tc>
          <w:tcPr>
            <w:tcW w:w="3907" w:type="dxa"/>
          </w:tcPr>
          <w:p w:rsidR="00237693" w:rsidRPr="006D0BEE" w:rsidRDefault="00237693" w:rsidP="002F1CF5">
            <w:r w:rsidRPr="006D0BEE">
              <w:t>Плановая и фактическая наполняемость</w:t>
            </w:r>
          </w:p>
          <w:p w:rsidR="00237693" w:rsidRPr="006D0BEE" w:rsidRDefault="00237693" w:rsidP="002F1CF5"/>
        </w:tc>
        <w:tc>
          <w:tcPr>
            <w:tcW w:w="5856" w:type="dxa"/>
          </w:tcPr>
          <w:p w:rsidR="00237693" w:rsidRPr="006D0BEE" w:rsidRDefault="00237693" w:rsidP="002F1CF5">
            <w:r>
              <w:t xml:space="preserve">Плановая – 110, фактическая – </w:t>
            </w:r>
            <w:r w:rsidRPr="006D0BEE">
              <w:t xml:space="preserve"> </w:t>
            </w:r>
          </w:p>
        </w:tc>
      </w:tr>
      <w:tr w:rsidR="00237693" w:rsidRPr="006D0BEE">
        <w:tc>
          <w:tcPr>
            <w:tcW w:w="0" w:type="auto"/>
          </w:tcPr>
          <w:p w:rsidR="00237693" w:rsidRPr="006D0BEE" w:rsidRDefault="00237693" w:rsidP="002F1CF5">
            <w:pPr>
              <w:jc w:val="center"/>
            </w:pPr>
            <w:r w:rsidRPr="006D0BEE">
              <w:t>10.</w:t>
            </w:r>
          </w:p>
        </w:tc>
        <w:tc>
          <w:tcPr>
            <w:tcW w:w="3907" w:type="dxa"/>
          </w:tcPr>
          <w:p w:rsidR="00237693" w:rsidRPr="006D0BEE" w:rsidRDefault="00237693" w:rsidP="002F1CF5">
            <w:r w:rsidRPr="006D0BEE">
              <w:t>Количество групп</w:t>
            </w:r>
          </w:p>
          <w:p w:rsidR="00237693" w:rsidRPr="006D0BEE" w:rsidRDefault="00237693" w:rsidP="002F1CF5"/>
        </w:tc>
        <w:tc>
          <w:tcPr>
            <w:tcW w:w="5856" w:type="dxa"/>
          </w:tcPr>
          <w:p w:rsidR="00237693" w:rsidRPr="006D0BEE" w:rsidRDefault="00237693" w:rsidP="002F1CF5"/>
        </w:tc>
      </w:tr>
      <w:tr w:rsidR="00237693" w:rsidRPr="006D0BEE">
        <w:tc>
          <w:tcPr>
            <w:tcW w:w="0" w:type="auto"/>
          </w:tcPr>
          <w:p w:rsidR="00237693" w:rsidRPr="006D0BEE" w:rsidRDefault="00237693" w:rsidP="002F1CF5">
            <w:pPr>
              <w:jc w:val="center"/>
            </w:pPr>
            <w:r w:rsidRPr="006D0BEE">
              <w:t>11.</w:t>
            </w:r>
          </w:p>
        </w:tc>
        <w:tc>
          <w:tcPr>
            <w:tcW w:w="3907" w:type="dxa"/>
          </w:tcPr>
          <w:p w:rsidR="00237693" w:rsidRPr="006D0BEE" w:rsidRDefault="00237693" w:rsidP="002F1CF5">
            <w:r w:rsidRPr="006D0BEE">
              <w:t>Возрастные группы</w:t>
            </w:r>
          </w:p>
        </w:tc>
        <w:tc>
          <w:tcPr>
            <w:tcW w:w="5856" w:type="dxa"/>
          </w:tcPr>
          <w:p w:rsidR="00237693" w:rsidRPr="006D0BEE" w:rsidRDefault="00237693" w:rsidP="002F1CF5">
            <w:r>
              <w:t xml:space="preserve">2 - </w:t>
            </w:r>
            <w:r>
              <w:rPr>
                <w:lang w:val="en-US"/>
              </w:rPr>
              <w:t>I</w:t>
            </w:r>
            <w:r w:rsidRPr="006D0BEE">
              <w:t xml:space="preserve"> младшая</w:t>
            </w:r>
            <w:r w:rsidR="007106EF">
              <w:t xml:space="preserve">, </w:t>
            </w:r>
            <w:r w:rsidR="00D80AB8">
              <w:t xml:space="preserve"> </w:t>
            </w:r>
            <w:r w:rsidR="003A138B">
              <w:t>2 -</w:t>
            </w:r>
            <w:r>
              <w:t xml:space="preserve"> </w:t>
            </w:r>
            <w:r w:rsidRPr="006D0BEE">
              <w:rPr>
                <w:lang w:val="en-US"/>
              </w:rPr>
              <w:t>II</w:t>
            </w:r>
            <w:r w:rsidRPr="006D0BEE">
              <w:t xml:space="preserve"> младшая, средняя, </w:t>
            </w:r>
            <w:r w:rsidR="003A138B">
              <w:t xml:space="preserve">1 - </w:t>
            </w:r>
            <w:r w:rsidRPr="006D0BEE">
              <w:t>старшая</w:t>
            </w:r>
            <w:r w:rsidR="003A138B">
              <w:t xml:space="preserve"> подгруппа</w:t>
            </w:r>
            <w:r>
              <w:t>,</w:t>
            </w:r>
            <w:r w:rsidRPr="006D0BEE">
              <w:t xml:space="preserve"> </w:t>
            </w:r>
            <w:r w:rsidR="007106EF">
              <w:t xml:space="preserve"> подготовительна</w:t>
            </w:r>
            <w:r w:rsidR="002664D5">
              <w:t>я</w:t>
            </w:r>
            <w:r w:rsidR="003A138B">
              <w:t xml:space="preserve"> подгруппа</w:t>
            </w:r>
          </w:p>
          <w:p w:rsidR="00237693" w:rsidRPr="006D0BEE" w:rsidRDefault="00237693" w:rsidP="002F1CF5"/>
        </w:tc>
      </w:tr>
      <w:tr w:rsidR="00237693" w:rsidRPr="006D0BEE">
        <w:tc>
          <w:tcPr>
            <w:tcW w:w="0" w:type="auto"/>
          </w:tcPr>
          <w:p w:rsidR="00237693" w:rsidRPr="006D0BEE" w:rsidRDefault="00237693" w:rsidP="002F1CF5">
            <w:pPr>
              <w:jc w:val="center"/>
            </w:pPr>
            <w:r w:rsidRPr="006D0BEE">
              <w:t>12.</w:t>
            </w:r>
          </w:p>
        </w:tc>
        <w:tc>
          <w:tcPr>
            <w:tcW w:w="3907" w:type="dxa"/>
          </w:tcPr>
          <w:p w:rsidR="00237693" w:rsidRPr="006D0BEE" w:rsidRDefault="00237693" w:rsidP="002F1CF5">
            <w:r w:rsidRPr="006D0BEE">
              <w:t xml:space="preserve">Педагогические работники </w:t>
            </w:r>
          </w:p>
          <w:p w:rsidR="00237693" w:rsidRPr="006D0BEE" w:rsidRDefault="00237693" w:rsidP="002F1CF5">
            <w:r w:rsidRPr="006D0BEE">
              <w:t>(должности, количество)</w:t>
            </w:r>
          </w:p>
        </w:tc>
        <w:tc>
          <w:tcPr>
            <w:tcW w:w="5856" w:type="dxa"/>
          </w:tcPr>
          <w:p w:rsidR="00237693" w:rsidRPr="006D0BEE" w:rsidRDefault="00237693" w:rsidP="002F1CF5">
            <w:r>
              <w:t>Воспитатель – 9, учитель-логопед – 1</w:t>
            </w:r>
            <w:r w:rsidRPr="006D0BEE">
              <w:t>, музыкальный руководитель – 1, инструктор по физической культуре – 1</w:t>
            </w:r>
            <w:r>
              <w:t>, старший воспитатель</w:t>
            </w:r>
            <w:r w:rsidRPr="006D0BEE">
              <w:t xml:space="preserve"> </w:t>
            </w:r>
          </w:p>
          <w:p w:rsidR="00237693" w:rsidRPr="006D0BEE" w:rsidRDefault="00237693" w:rsidP="002F1CF5"/>
        </w:tc>
      </w:tr>
      <w:tr w:rsidR="00237693" w:rsidRPr="006D0BEE">
        <w:tc>
          <w:tcPr>
            <w:tcW w:w="0" w:type="auto"/>
          </w:tcPr>
          <w:p w:rsidR="00237693" w:rsidRPr="006D0BEE" w:rsidRDefault="00237693" w:rsidP="002F1CF5">
            <w:pPr>
              <w:jc w:val="center"/>
            </w:pPr>
            <w:r w:rsidRPr="006D0BEE">
              <w:t>13.</w:t>
            </w:r>
          </w:p>
        </w:tc>
        <w:tc>
          <w:tcPr>
            <w:tcW w:w="3907" w:type="dxa"/>
          </w:tcPr>
          <w:p w:rsidR="00237693" w:rsidRPr="006D0BEE" w:rsidRDefault="00237693" w:rsidP="002F1CF5">
            <w:r w:rsidRPr="006D0BEE">
              <w:t>Образование педагогов</w:t>
            </w:r>
          </w:p>
        </w:tc>
        <w:tc>
          <w:tcPr>
            <w:tcW w:w="5856" w:type="dxa"/>
          </w:tcPr>
          <w:p w:rsidR="00237693" w:rsidRDefault="00237693" w:rsidP="002F1CF5"/>
          <w:p w:rsidR="00237693" w:rsidRDefault="00237693" w:rsidP="002F1CF5"/>
          <w:p w:rsidR="00237693" w:rsidRPr="006D0BEE" w:rsidRDefault="00237693" w:rsidP="002F1CF5"/>
        </w:tc>
      </w:tr>
      <w:tr w:rsidR="00237693" w:rsidRPr="006D0BEE">
        <w:tc>
          <w:tcPr>
            <w:tcW w:w="0" w:type="auto"/>
          </w:tcPr>
          <w:p w:rsidR="00237693" w:rsidRPr="006D0BEE" w:rsidRDefault="00237693" w:rsidP="002F1CF5">
            <w:pPr>
              <w:jc w:val="center"/>
            </w:pPr>
            <w:r w:rsidRPr="006D0BEE">
              <w:t>14.</w:t>
            </w:r>
          </w:p>
        </w:tc>
        <w:tc>
          <w:tcPr>
            <w:tcW w:w="3907" w:type="dxa"/>
          </w:tcPr>
          <w:p w:rsidR="00237693" w:rsidRPr="006D0BEE" w:rsidRDefault="00237693" w:rsidP="002F1CF5">
            <w:r w:rsidRPr="006D0BEE">
              <w:t>Квалификационные категории</w:t>
            </w:r>
          </w:p>
        </w:tc>
        <w:tc>
          <w:tcPr>
            <w:tcW w:w="5856" w:type="dxa"/>
          </w:tcPr>
          <w:p w:rsidR="00237693" w:rsidRDefault="00237693" w:rsidP="002F1CF5"/>
          <w:p w:rsidR="00237693" w:rsidRDefault="00237693" w:rsidP="002F1CF5"/>
          <w:p w:rsidR="00237693" w:rsidRPr="006D0BEE" w:rsidRDefault="00237693" w:rsidP="002F1CF5"/>
        </w:tc>
      </w:tr>
      <w:tr w:rsidR="00237693" w:rsidRPr="006D0BEE">
        <w:tc>
          <w:tcPr>
            <w:tcW w:w="0" w:type="auto"/>
          </w:tcPr>
          <w:p w:rsidR="00237693" w:rsidRPr="006D0BEE" w:rsidRDefault="00237693" w:rsidP="002F1CF5">
            <w:pPr>
              <w:jc w:val="center"/>
            </w:pPr>
            <w:r w:rsidRPr="006D0BEE">
              <w:t>15.</w:t>
            </w:r>
          </w:p>
        </w:tc>
        <w:tc>
          <w:tcPr>
            <w:tcW w:w="3907" w:type="dxa"/>
          </w:tcPr>
          <w:p w:rsidR="00237693" w:rsidRPr="006D0BEE" w:rsidRDefault="007106EF" w:rsidP="002F1CF5">
            <w:r>
              <w:t>Режим работы ДОО</w:t>
            </w:r>
          </w:p>
          <w:p w:rsidR="00237693" w:rsidRPr="006D0BEE" w:rsidRDefault="00237693" w:rsidP="002F1CF5"/>
        </w:tc>
        <w:tc>
          <w:tcPr>
            <w:tcW w:w="5856" w:type="dxa"/>
          </w:tcPr>
          <w:p w:rsidR="00237693" w:rsidRPr="006D0BEE" w:rsidRDefault="00237693" w:rsidP="002F1CF5">
            <w:r>
              <w:t>С 7.00 до 17.3</w:t>
            </w:r>
            <w:r w:rsidRPr="006D0BEE">
              <w:t>0, выходные – суббота, воскресенье</w:t>
            </w:r>
          </w:p>
        </w:tc>
      </w:tr>
      <w:tr w:rsidR="007106EF" w:rsidRPr="006D0BEE">
        <w:tc>
          <w:tcPr>
            <w:tcW w:w="0" w:type="auto"/>
            <w:tcBorders>
              <w:top w:val="single" w:sz="4" w:space="0" w:color="auto"/>
              <w:left w:val="single" w:sz="4" w:space="0" w:color="auto"/>
              <w:bottom w:val="single" w:sz="4" w:space="0" w:color="auto"/>
              <w:right w:val="single" w:sz="4" w:space="0" w:color="auto"/>
            </w:tcBorders>
          </w:tcPr>
          <w:p w:rsidR="007106EF" w:rsidRPr="006D0BEE" w:rsidRDefault="007106EF" w:rsidP="00801A0D">
            <w:pPr>
              <w:jc w:val="center"/>
            </w:pPr>
            <w:r>
              <w:t>16</w:t>
            </w:r>
            <w:r w:rsidRPr="006D0BEE">
              <w:t>.</w:t>
            </w:r>
          </w:p>
        </w:tc>
        <w:tc>
          <w:tcPr>
            <w:tcW w:w="3907" w:type="dxa"/>
            <w:tcBorders>
              <w:top w:val="single" w:sz="4" w:space="0" w:color="auto"/>
              <w:left w:val="single" w:sz="4" w:space="0" w:color="auto"/>
              <w:bottom w:val="single" w:sz="4" w:space="0" w:color="auto"/>
              <w:right w:val="single" w:sz="4" w:space="0" w:color="auto"/>
            </w:tcBorders>
          </w:tcPr>
          <w:p w:rsidR="007106EF" w:rsidRPr="006D0BEE" w:rsidRDefault="007106EF" w:rsidP="00801A0D">
            <w:r>
              <w:t>Продолжительность пребывания детей в ДОО</w:t>
            </w:r>
          </w:p>
        </w:tc>
        <w:tc>
          <w:tcPr>
            <w:tcW w:w="5856" w:type="dxa"/>
            <w:tcBorders>
              <w:top w:val="single" w:sz="4" w:space="0" w:color="auto"/>
              <w:left w:val="single" w:sz="4" w:space="0" w:color="auto"/>
              <w:bottom w:val="single" w:sz="4" w:space="0" w:color="auto"/>
              <w:right w:val="single" w:sz="4" w:space="0" w:color="auto"/>
            </w:tcBorders>
          </w:tcPr>
          <w:p w:rsidR="007106EF" w:rsidRDefault="007106EF" w:rsidP="00801A0D">
            <w:r>
              <w:t>10,5 час.</w:t>
            </w:r>
          </w:p>
          <w:p w:rsidR="007106EF" w:rsidRDefault="007106EF" w:rsidP="00801A0D"/>
          <w:p w:rsidR="007106EF" w:rsidRPr="006D0BEE" w:rsidRDefault="007106EF" w:rsidP="00801A0D"/>
        </w:tc>
      </w:tr>
      <w:tr w:rsidR="007106EF" w:rsidRPr="006D0BEE">
        <w:tc>
          <w:tcPr>
            <w:tcW w:w="0" w:type="auto"/>
            <w:tcBorders>
              <w:top w:val="single" w:sz="4" w:space="0" w:color="auto"/>
              <w:left w:val="single" w:sz="4" w:space="0" w:color="auto"/>
              <w:bottom w:val="single" w:sz="4" w:space="0" w:color="auto"/>
              <w:right w:val="single" w:sz="4" w:space="0" w:color="auto"/>
            </w:tcBorders>
          </w:tcPr>
          <w:p w:rsidR="007106EF" w:rsidRPr="006D0BEE" w:rsidRDefault="007106EF" w:rsidP="00801A0D">
            <w:pPr>
              <w:jc w:val="center"/>
            </w:pPr>
            <w:r>
              <w:t>17</w:t>
            </w:r>
            <w:r w:rsidRPr="006D0BEE">
              <w:t>.</w:t>
            </w:r>
          </w:p>
        </w:tc>
        <w:tc>
          <w:tcPr>
            <w:tcW w:w="3907" w:type="dxa"/>
            <w:tcBorders>
              <w:top w:val="single" w:sz="4" w:space="0" w:color="auto"/>
              <w:left w:val="single" w:sz="4" w:space="0" w:color="auto"/>
              <w:bottom w:val="single" w:sz="4" w:space="0" w:color="auto"/>
              <w:right w:val="single" w:sz="4" w:space="0" w:color="auto"/>
            </w:tcBorders>
          </w:tcPr>
          <w:p w:rsidR="007106EF" w:rsidRPr="006D0BEE" w:rsidRDefault="007106EF" w:rsidP="00801A0D">
            <w:r>
              <w:t>Предельная наполняемость групп</w:t>
            </w:r>
          </w:p>
          <w:p w:rsidR="007106EF" w:rsidRPr="006D0BEE" w:rsidRDefault="007106EF" w:rsidP="00801A0D"/>
        </w:tc>
        <w:tc>
          <w:tcPr>
            <w:tcW w:w="5856" w:type="dxa"/>
            <w:tcBorders>
              <w:top w:val="single" w:sz="4" w:space="0" w:color="auto"/>
              <w:left w:val="single" w:sz="4" w:space="0" w:color="auto"/>
              <w:bottom w:val="single" w:sz="4" w:space="0" w:color="auto"/>
              <w:right w:val="single" w:sz="4" w:space="0" w:color="auto"/>
            </w:tcBorders>
          </w:tcPr>
          <w:p w:rsidR="007106EF" w:rsidRPr="006D0BEE" w:rsidRDefault="007106EF" w:rsidP="007106EF">
            <w:r>
              <w:t xml:space="preserve">2 - </w:t>
            </w:r>
            <w:r>
              <w:rPr>
                <w:lang w:val="en-US"/>
              </w:rPr>
              <w:t>I</w:t>
            </w:r>
            <w:r w:rsidRPr="006D0BEE">
              <w:t xml:space="preserve"> младшая</w:t>
            </w:r>
            <w:r>
              <w:t xml:space="preserve"> – по 15 детей, </w:t>
            </w:r>
            <w:r w:rsidR="008A0384">
              <w:t>2-</w:t>
            </w:r>
            <w:r>
              <w:t xml:space="preserve"> </w:t>
            </w:r>
            <w:r w:rsidRPr="006D0BEE">
              <w:rPr>
                <w:lang w:val="en-US"/>
              </w:rPr>
              <w:t>II</w:t>
            </w:r>
            <w:r w:rsidRPr="006D0BEE">
              <w:t xml:space="preserve"> младшая, средняя</w:t>
            </w:r>
            <w:r w:rsidR="008A0384">
              <w:t xml:space="preserve"> -</w:t>
            </w:r>
            <w:r w:rsidR="003A138B">
              <w:t xml:space="preserve"> 20 детей</w:t>
            </w:r>
            <w:proofErr w:type="gramStart"/>
            <w:r w:rsidR="003A138B">
              <w:t xml:space="preserve"> </w:t>
            </w:r>
            <w:r w:rsidRPr="006D0BEE">
              <w:t>,</w:t>
            </w:r>
            <w:proofErr w:type="gramEnd"/>
            <w:r w:rsidRPr="006D0BEE">
              <w:t xml:space="preserve"> старшая</w:t>
            </w:r>
            <w:r w:rsidR="008A0384">
              <w:t xml:space="preserve"> подгруппа</w:t>
            </w:r>
            <w:r>
              <w:t>,</w:t>
            </w:r>
            <w:r w:rsidRPr="006D0BEE">
              <w:t xml:space="preserve"> </w:t>
            </w:r>
            <w:r>
              <w:t xml:space="preserve"> подготовительная </w:t>
            </w:r>
            <w:r w:rsidR="003A138B">
              <w:t xml:space="preserve"> подгруппа–</w:t>
            </w:r>
            <w:r>
              <w:t xml:space="preserve"> 20 детей.</w:t>
            </w:r>
          </w:p>
          <w:p w:rsidR="007106EF" w:rsidRPr="006D0BEE" w:rsidRDefault="007106EF" w:rsidP="00801A0D"/>
        </w:tc>
      </w:tr>
    </w:tbl>
    <w:p w:rsidR="007241D0" w:rsidRPr="005001F7" w:rsidRDefault="007241D0" w:rsidP="007241D0">
      <w:pPr>
        <w:ind w:left="720"/>
        <w:jc w:val="both"/>
        <w:rPr>
          <w:color w:val="000000"/>
          <w:sz w:val="28"/>
          <w:szCs w:val="28"/>
        </w:rPr>
      </w:pPr>
    </w:p>
    <w:p w:rsidR="00500C47" w:rsidRPr="00BA7A50" w:rsidRDefault="00BA7A50" w:rsidP="00A504F4">
      <w:pPr>
        <w:rPr>
          <w:b/>
          <w:sz w:val="28"/>
          <w:szCs w:val="28"/>
        </w:rPr>
      </w:pPr>
      <w:r w:rsidRPr="00BA7A50">
        <w:rPr>
          <w:b/>
          <w:sz w:val="28"/>
          <w:szCs w:val="28"/>
        </w:rPr>
        <w:lastRenderedPageBreak/>
        <w:t xml:space="preserve">   1.1.4</w:t>
      </w:r>
      <w:r>
        <w:rPr>
          <w:b/>
          <w:sz w:val="28"/>
          <w:szCs w:val="28"/>
        </w:rPr>
        <w:t xml:space="preserve">   </w:t>
      </w:r>
      <w:r w:rsidRPr="00BA7A50">
        <w:rPr>
          <w:b/>
          <w:sz w:val="28"/>
          <w:szCs w:val="28"/>
        </w:rPr>
        <w:t>Характеристика особенностей</w:t>
      </w:r>
      <w:r w:rsidR="00E370AC">
        <w:rPr>
          <w:b/>
          <w:sz w:val="28"/>
          <w:szCs w:val="28"/>
        </w:rPr>
        <w:t xml:space="preserve"> развития</w:t>
      </w:r>
      <w:r w:rsidRPr="00BA7A50">
        <w:rPr>
          <w:b/>
          <w:sz w:val="28"/>
          <w:szCs w:val="28"/>
        </w:rPr>
        <w:t xml:space="preserve"> детей</w:t>
      </w:r>
      <w:r w:rsidR="00E370AC">
        <w:rPr>
          <w:b/>
          <w:sz w:val="28"/>
          <w:szCs w:val="28"/>
        </w:rPr>
        <w:t xml:space="preserve"> раннего и дошкольного возраста</w:t>
      </w:r>
      <w:r>
        <w:rPr>
          <w:b/>
          <w:sz w:val="28"/>
          <w:szCs w:val="28"/>
        </w:rPr>
        <w:t>.</w:t>
      </w:r>
    </w:p>
    <w:p w:rsidR="00500C47" w:rsidRDefault="00500C47" w:rsidP="00A504F4">
      <w:pPr>
        <w:rPr>
          <w:b/>
          <w:sz w:val="28"/>
          <w:szCs w:val="28"/>
        </w:rPr>
      </w:pPr>
    </w:p>
    <w:p w:rsidR="000D55EA" w:rsidRPr="007106EF" w:rsidRDefault="000D55EA" w:rsidP="0073377A">
      <w:pPr>
        <w:ind w:firstLine="709"/>
        <w:jc w:val="center"/>
        <w:rPr>
          <w:b/>
          <w:sz w:val="28"/>
          <w:szCs w:val="28"/>
        </w:rPr>
      </w:pPr>
      <w:r w:rsidRPr="007106EF">
        <w:rPr>
          <w:b/>
          <w:sz w:val="28"/>
          <w:szCs w:val="28"/>
        </w:rPr>
        <w:t>Возрастные особенности</w:t>
      </w:r>
      <w:r w:rsidR="007106EF" w:rsidRPr="007106EF">
        <w:rPr>
          <w:b/>
          <w:sz w:val="28"/>
          <w:szCs w:val="28"/>
        </w:rPr>
        <w:t xml:space="preserve"> развития</w:t>
      </w:r>
      <w:r w:rsidR="001739C4">
        <w:rPr>
          <w:b/>
          <w:sz w:val="28"/>
          <w:szCs w:val="28"/>
        </w:rPr>
        <w:t xml:space="preserve"> детей 1,5</w:t>
      </w:r>
      <w:r w:rsidRPr="007106EF">
        <w:rPr>
          <w:b/>
          <w:sz w:val="28"/>
          <w:szCs w:val="28"/>
        </w:rPr>
        <w:t xml:space="preserve"> - 3-х лет.</w:t>
      </w:r>
    </w:p>
    <w:p w:rsidR="000D55EA" w:rsidRDefault="000D55EA" w:rsidP="0073377A">
      <w:pPr>
        <w:ind w:firstLine="709"/>
        <w:jc w:val="both"/>
        <w:rPr>
          <w:b/>
          <w:sz w:val="28"/>
          <w:szCs w:val="28"/>
        </w:rPr>
      </w:pPr>
      <w:r>
        <w:rPr>
          <w:color w:val="000000"/>
          <w:sz w:val="28"/>
          <w:szCs w:val="28"/>
        </w:rPr>
        <w:t>В мире ребенка третьего года жизни главной фигурой яв</w:t>
      </w:r>
      <w:r>
        <w:rPr>
          <w:color w:val="000000"/>
          <w:sz w:val="28"/>
          <w:szCs w:val="28"/>
        </w:rPr>
        <w:softHyphen/>
        <w:t>ляется взрослый. Дети во многом несамостоя</w:t>
      </w:r>
      <w:r>
        <w:rPr>
          <w:color w:val="000000"/>
          <w:sz w:val="28"/>
          <w:szCs w:val="28"/>
        </w:rPr>
        <w:softHyphen/>
        <w:t>тельны, и поэтому для них важно быть уверенными, что воспитатели — люди, которые в любой момент придут на помощь, поддержат, утешат и найдут способ преодолеть любую проблему.</w:t>
      </w:r>
    </w:p>
    <w:p w:rsidR="000D55EA" w:rsidRDefault="000D55EA" w:rsidP="0073377A">
      <w:pPr>
        <w:pStyle w:val="41"/>
        <w:shd w:val="clear" w:color="auto" w:fill="auto"/>
        <w:spacing w:after="0" w:line="240" w:lineRule="auto"/>
        <w:ind w:right="580" w:firstLine="0"/>
        <w:jc w:val="both"/>
        <w:rPr>
          <w:rFonts w:ascii="Times New Roman" w:hAnsi="Times New Roman"/>
          <w:sz w:val="28"/>
          <w:szCs w:val="28"/>
        </w:rPr>
      </w:pPr>
      <w:r>
        <w:rPr>
          <w:rFonts w:ascii="Times New Roman" w:hAnsi="Times New Roman"/>
          <w:color w:val="000000"/>
          <w:sz w:val="28"/>
          <w:szCs w:val="28"/>
        </w:rPr>
        <w:t xml:space="preserve">     Без помощи взрослого ребенок не может справиться со многими бытовыми проблемами. Например, он уже способен самостоятельно раздеться, но одевание удается не каждому и не всегда. Самостоятельно есть ложкой многие уже могут, а разделить на части котлету еще не умеют. Столь же трудны и некоторые моменты туалета. </w:t>
      </w:r>
    </w:p>
    <w:p w:rsidR="000D55EA" w:rsidRDefault="000D55EA" w:rsidP="000D55EA">
      <w:pPr>
        <w:pStyle w:val="41"/>
        <w:shd w:val="clear" w:color="auto" w:fill="auto"/>
        <w:spacing w:after="0" w:line="240" w:lineRule="auto"/>
        <w:ind w:left="20" w:right="40" w:firstLine="220"/>
        <w:jc w:val="both"/>
        <w:rPr>
          <w:rFonts w:ascii="Times New Roman" w:hAnsi="Times New Roman"/>
          <w:sz w:val="28"/>
          <w:szCs w:val="28"/>
        </w:rPr>
      </w:pPr>
      <w:r>
        <w:rPr>
          <w:rFonts w:ascii="Times New Roman" w:hAnsi="Times New Roman"/>
          <w:color w:val="000000"/>
          <w:sz w:val="28"/>
          <w:szCs w:val="28"/>
        </w:rPr>
        <w:t xml:space="preserve">Маленькие дети не могут познать мир, если взрослые не объяснят им смысл того, что они видят, слышат и т. д. Нужно сопровождать все происходящее ясными речевыми комментариями, поясняющими ребенку смысл событий. </w:t>
      </w:r>
    </w:p>
    <w:p w:rsidR="000D55EA" w:rsidRDefault="000D55EA" w:rsidP="000D55EA">
      <w:pPr>
        <w:pStyle w:val="41"/>
        <w:shd w:val="clear" w:color="auto" w:fill="auto"/>
        <w:spacing w:after="0" w:line="240" w:lineRule="auto"/>
        <w:ind w:left="20" w:right="40" w:firstLine="220"/>
        <w:jc w:val="both"/>
        <w:rPr>
          <w:rFonts w:ascii="Times New Roman" w:hAnsi="Times New Roman"/>
          <w:sz w:val="28"/>
          <w:szCs w:val="28"/>
        </w:rPr>
      </w:pPr>
      <w:r>
        <w:rPr>
          <w:rFonts w:ascii="Times New Roman" w:hAnsi="Times New Roman"/>
          <w:color w:val="000000"/>
          <w:sz w:val="28"/>
          <w:szCs w:val="28"/>
        </w:rPr>
        <w:t>Речью ребенок овладевает только благодаря стараниям взрослых и в ходе общения с ними. При этом малыш вос</w:t>
      </w:r>
      <w:r>
        <w:rPr>
          <w:rFonts w:ascii="Times New Roman" w:hAnsi="Times New Roman"/>
          <w:color w:val="000000"/>
          <w:sz w:val="28"/>
          <w:szCs w:val="28"/>
        </w:rPr>
        <w:softHyphen/>
        <w:t>принимает речь взрослого в том случае, если она обращена лично к нему и взрослый смотрит в момент речи на него. Необходимо разговаривать с каждым ребенком глаза в глаза. Фронтальные формы работы со всей группой, построенные на речи, в этом возрасте малоэффективны. Необходимо побуждать детей пользоваться речью, дожидаться   от</w:t>
      </w:r>
      <w:r>
        <w:rPr>
          <w:rFonts w:ascii="Times New Roman" w:hAnsi="Times New Roman"/>
          <w:color w:val="000000"/>
          <w:sz w:val="28"/>
          <w:szCs w:val="28"/>
        </w:rPr>
        <w:softHyphen/>
        <w:t>вета даже от тех детей, чья речь пока ограниченна. Голос взрослого не должен доминировать.</w:t>
      </w:r>
      <w:r>
        <w:rPr>
          <w:rFonts w:ascii="Times New Roman" w:hAnsi="Times New Roman"/>
          <w:sz w:val="28"/>
          <w:szCs w:val="28"/>
        </w:rPr>
        <w:t xml:space="preserve"> </w:t>
      </w:r>
      <w:r>
        <w:rPr>
          <w:rFonts w:ascii="Times New Roman" w:hAnsi="Times New Roman"/>
          <w:color w:val="000000"/>
          <w:sz w:val="28"/>
          <w:szCs w:val="28"/>
        </w:rPr>
        <w:t xml:space="preserve"> Речь ребенка только форми</w:t>
      </w:r>
      <w:r>
        <w:rPr>
          <w:rFonts w:ascii="Times New Roman" w:hAnsi="Times New Roman"/>
          <w:color w:val="000000"/>
          <w:sz w:val="28"/>
          <w:szCs w:val="28"/>
        </w:rPr>
        <w:softHyphen/>
        <w:t>руется и он еще не понимает многое из того, что слышит. При общении необходимо использовать более простые конструкции и короткие предложения. В мир культуры — песен, сказок, рассказов, картин — ребенка также вводят взрослые.</w:t>
      </w:r>
    </w:p>
    <w:p w:rsidR="000D55EA" w:rsidRDefault="000D55EA" w:rsidP="000D55EA">
      <w:pPr>
        <w:pStyle w:val="41"/>
        <w:shd w:val="clear" w:color="auto" w:fill="auto"/>
        <w:spacing w:after="0" w:line="240" w:lineRule="auto"/>
        <w:ind w:left="20" w:right="40" w:firstLine="220"/>
        <w:jc w:val="both"/>
        <w:rPr>
          <w:rFonts w:ascii="Times New Roman" w:hAnsi="Times New Roman"/>
          <w:sz w:val="28"/>
          <w:szCs w:val="28"/>
        </w:rPr>
      </w:pPr>
      <w:r>
        <w:rPr>
          <w:rFonts w:ascii="Times New Roman" w:hAnsi="Times New Roman"/>
          <w:color w:val="000000"/>
          <w:sz w:val="28"/>
          <w:szCs w:val="28"/>
        </w:rPr>
        <w:t>Дети любят повторения: они с удовольствием много раз слушают одну и ту же сказку, любят петь знакомые песни, повторять знакомые действия. Это дает им возможность хо</w:t>
      </w:r>
      <w:r>
        <w:rPr>
          <w:rFonts w:ascii="Times New Roman" w:hAnsi="Times New Roman"/>
          <w:color w:val="000000"/>
          <w:sz w:val="28"/>
          <w:szCs w:val="28"/>
        </w:rPr>
        <w:softHyphen/>
        <w:t xml:space="preserve">рошо овладеть материалом и почувствовать себя уверенно. </w:t>
      </w:r>
    </w:p>
    <w:p w:rsidR="000D55EA" w:rsidRDefault="000D55EA" w:rsidP="000D55EA">
      <w:pPr>
        <w:pStyle w:val="41"/>
        <w:shd w:val="clear" w:color="auto" w:fill="auto"/>
        <w:spacing w:after="0" w:line="240" w:lineRule="auto"/>
        <w:ind w:left="20" w:right="40" w:firstLine="220"/>
        <w:jc w:val="both"/>
        <w:rPr>
          <w:rFonts w:ascii="Times New Roman" w:hAnsi="Times New Roman"/>
          <w:sz w:val="28"/>
          <w:szCs w:val="28"/>
        </w:rPr>
      </w:pPr>
      <w:r>
        <w:rPr>
          <w:rFonts w:ascii="Times New Roman" w:hAnsi="Times New Roman"/>
          <w:color w:val="000000"/>
          <w:sz w:val="28"/>
          <w:szCs w:val="28"/>
        </w:rPr>
        <w:t>Мышление ребенка данного возраста носит наглядно-действенный характер, познание окружающего мира происхо</w:t>
      </w:r>
      <w:r>
        <w:rPr>
          <w:rFonts w:ascii="Times New Roman" w:hAnsi="Times New Roman"/>
          <w:color w:val="000000"/>
          <w:sz w:val="28"/>
          <w:szCs w:val="28"/>
        </w:rPr>
        <w:softHyphen/>
        <w:t>дит в процессе предметных манипуляций. Детям нужно обеспечить разнообразную предметную среду, которая по</w:t>
      </w:r>
      <w:r>
        <w:rPr>
          <w:rFonts w:ascii="Times New Roman" w:hAnsi="Times New Roman"/>
          <w:color w:val="000000"/>
          <w:sz w:val="28"/>
          <w:szCs w:val="28"/>
        </w:rPr>
        <w:softHyphen/>
        <w:t>зволяет активно исследовать не только внешние свойства различных предметов, но и их внутреннее устройство.</w:t>
      </w:r>
    </w:p>
    <w:p w:rsidR="000D55EA" w:rsidRDefault="000D55EA" w:rsidP="000D55EA">
      <w:pPr>
        <w:pStyle w:val="41"/>
        <w:shd w:val="clear" w:color="auto" w:fill="auto"/>
        <w:spacing w:after="0" w:line="240" w:lineRule="auto"/>
        <w:ind w:left="20" w:right="20" w:firstLine="220"/>
        <w:jc w:val="both"/>
        <w:rPr>
          <w:rFonts w:ascii="Times New Roman" w:hAnsi="Times New Roman"/>
          <w:sz w:val="28"/>
          <w:szCs w:val="28"/>
        </w:rPr>
      </w:pPr>
      <w:r>
        <w:rPr>
          <w:rFonts w:ascii="Times New Roman" w:hAnsi="Times New Roman"/>
          <w:color w:val="000000"/>
          <w:sz w:val="28"/>
          <w:szCs w:val="28"/>
        </w:rPr>
        <w:t>Малыш внимательно обследует с помощью всех своих ор</w:t>
      </w:r>
      <w:r>
        <w:rPr>
          <w:rFonts w:ascii="Times New Roman" w:hAnsi="Times New Roman"/>
          <w:color w:val="000000"/>
          <w:sz w:val="28"/>
          <w:szCs w:val="28"/>
        </w:rPr>
        <w:softHyphen/>
        <w:t>ганов чувств, включая вкус и обоняние, внешнюю оболоч</w:t>
      </w:r>
      <w:r>
        <w:rPr>
          <w:rFonts w:ascii="Times New Roman" w:hAnsi="Times New Roman"/>
          <w:color w:val="000000"/>
          <w:sz w:val="28"/>
          <w:szCs w:val="28"/>
        </w:rPr>
        <w:softHyphen/>
        <w:t>ку каждого предмета. Теперь наступает время интереса к тому, что у этого предмета внутри. Наиболее привлека</w:t>
      </w:r>
      <w:r>
        <w:rPr>
          <w:rFonts w:ascii="Times New Roman" w:hAnsi="Times New Roman"/>
          <w:color w:val="000000"/>
          <w:sz w:val="28"/>
          <w:szCs w:val="28"/>
        </w:rPr>
        <w:softHyphen/>
        <w:t>тельными становятся предметы, которые имеют отверстия и полости, в которые можно что-либо положить, а затем вынуть. Надолго завладеет вниманием малыша вещь, кото</w:t>
      </w:r>
      <w:r>
        <w:rPr>
          <w:rFonts w:ascii="Times New Roman" w:hAnsi="Times New Roman"/>
          <w:color w:val="000000"/>
          <w:sz w:val="28"/>
          <w:szCs w:val="28"/>
        </w:rPr>
        <w:softHyphen/>
        <w:t>рую он сможет разбирать на части. И большой интерес представляют детали, из которых можно что-то сконструи</w:t>
      </w:r>
      <w:r>
        <w:rPr>
          <w:rFonts w:ascii="Times New Roman" w:hAnsi="Times New Roman"/>
          <w:color w:val="000000"/>
          <w:sz w:val="28"/>
          <w:szCs w:val="28"/>
        </w:rPr>
        <w:softHyphen/>
        <w:t>ровать самостоятельно. Итак, ребенок использует три типа действий: разобрать на части, сконструировать нечто, за</w:t>
      </w:r>
      <w:r>
        <w:rPr>
          <w:rFonts w:ascii="Times New Roman" w:hAnsi="Times New Roman"/>
          <w:color w:val="000000"/>
          <w:sz w:val="28"/>
          <w:szCs w:val="28"/>
        </w:rPr>
        <w:softHyphen/>
        <w:t xml:space="preserve">полнить и опустошить полость в предмете. Ребенок двух-трех лет может не понимать разницы </w:t>
      </w:r>
      <w:r>
        <w:rPr>
          <w:rFonts w:ascii="Times New Roman" w:hAnsi="Times New Roman"/>
          <w:color w:val="000000"/>
          <w:sz w:val="28"/>
          <w:szCs w:val="28"/>
        </w:rPr>
        <w:lastRenderedPageBreak/>
        <w:t>между живым и неживым и «разобрать на части» живую бабочку, так же как он это делает с пластмассовой машинкой. В этом возрасте такое поведение не является проявлением жестоко</w:t>
      </w:r>
      <w:r>
        <w:rPr>
          <w:rFonts w:ascii="Times New Roman" w:hAnsi="Times New Roman"/>
          <w:color w:val="000000"/>
          <w:sz w:val="28"/>
          <w:szCs w:val="28"/>
        </w:rPr>
        <w:softHyphen/>
        <w:t>сти. Разницу между живым и неживым ребенок усваивает из наблюдений за отношением взрослого к разным объектам.</w:t>
      </w:r>
    </w:p>
    <w:p w:rsidR="000D55EA" w:rsidRDefault="000D55EA" w:rsidP="000D55EA">
      <w:pPr>
        <w:pStyle w:val="41"/>
        <w:shd w:val="clear" w:color="auto" w:fill="auto"/>
        <w:spacing w:after="0" w:line="240" w:lineRule="auto"/>
        <w:ind w:left="20" w:right="20" w:firstLine="220"/>
        <w:jc w:val="both"/>
        <w:rPr>
          <w:rFonts w:ascii="Times New Roman" w:hAnsi="Times New Roman"/>
          <w:sz w:val="28"/>
          <w:szCs w:val="28"/>
        </w:rPr>
      </w:pPr>
      <w:r>
        <w:rPr>
          <w:rFonts w:ascii="Times New Roman" w:hAnsi="Times New Roman"/>
          <w:color w:val="000000"/>
          <w:sz w:val="28"/>
          <w:szCs w:val="28"/>
        </w:rPr>
        <w:t>Дети этого возраста многократно повторяют так называе</w:t>
      </w:r>
      <w:r>
        <w:rPr>
          <w:rFonts w:ascii="Times New Roman" w:hAnsi="Times New Roman"/>
          <w:color w:val="000000"/>
          <w:sz w:val="28"/>
          <w:szCs w:val="28"/>
        </w:rPr>
        <w:softHyphen/>
        <w:t>мые прямые и обратные действия. Они могут вкладывать что-то в коробочку или кошелечек и затем вынимать, откры</w:t>
      </w:r>
      <w:r>
        <w:rPr>
          <w:rFonts w:ascii="Times New Roman" w:hAnsi="Times New Roman"/>
          <w:color w:val="000000"/>
          <w:sz w:val="28"/>
          <w:szCs w:val="28"/>
        </w:rPr>
        <w:softHyphen/>
        <w:t>вать и закрывать замочек сумочки или сундучка, выдвигать и задвигать ящики, застегивать и расстегивать различные замки, включать и выключать свет. Необходимо внести в сре</w:t>
      </w:r>
      <w:r>
        <w:rPr>
          <w:rFonts w:ascii="Times New Roman" w:hAnsi="Times New Roman"/>
          <w:color w:val="000000"/>
          <w:sz w:val="28"/>
          <w:szCs w:val="28"/>
        </w:rPr>
        <w:softHyphen/>
        <w:t>ду предметы, которые позволяют совершать такие действия.</w:t>
      </w:r>
      <w:r>
        <w:rPr>
          <w:rFonts w:ascii="Times New Roman" w:hAnsi="Times New Roman"/>
          <w:sz w:val="28"/>
          <w:szCs w:val="28"/>
        </w:rPr>
        <w:t xml:space="preserve"> </w:t>
      </w:r>
      <w:r>
        <w:rPr>
          <w:rFonts w:ascii="Times New Roman" w:hAnsi="Times New Roman"/>
          <w:color w:val="000000"/>
          <w:sz w:val="28"/>
          <w:szCs w:val="28"/>
        </w:rPr>
        <w:t>Детям интересны все игрушки и предметы, которые двига</w:t>
      </w:r>
      <w:r>
        <w:rPr>
          <w:rFonts w:ascii="Times New Roman" w:hAnsi="Times New Roman"/>
          <w:color w:val="000000"/>
          <w:sz w:val="28"/>
          <w:szCs w:val="28"/>
        </w:rPr>
        <w:softHyphen/>
        <w:t>ются. Поэтому им необходимы движущиеся игрушки-катал</w:t>
      </w:r>
      <w:r>
        <w:rPr>
          <w:rFonts w:ascii="Times New Roman" w:hAnsi="Times New Roman"/>
          <w:color w:val="000000"/>
          <w:sz w:val="28"/>
          <w:szCs w:val="28"/>
        </w:rPr>
        <w:softHyphen/>
        <w:t>ки на палочке, с веревочкой, заводные, с пультом управле</w:t>
      </w:r>
      <w:r>
        <w:rPr>
          <w:rFonts w:ascii="Times New Roman" w:hAnsi="Times New Roman"/>
          <w:color w:val="000000"/>
          <w:sz w:val="28"/>
          <w:szCs w:val="28"/>
        </w:rPr>
        <w:softHyphen/>
        <w:t>ния, на батарейках, а также механические игрушки.</w:t>
      </w:r>
    </w:p>
    <w:p w:rsidR="000D55EA" w:rsidRDefault="000D55EA" w:rsidP="000D55EA">
      <w:pPr>
        <w:pStyle w:val="41"/>
        <w:shd w:val="clear" w:color="auto" w:fill="auto"/>
        <w:spacing w:after="0" w:line="240" w:lineRule="auto"/>
        <w:ind w:left="20" w:right="20" w:firstLine="220"/>
        <w:jc w:val="both"/>
        <w:rPr>
          <w:rFonts w:ascii="Times New Roman" w:hAnsi="Times New Roman"/>
          <w:sz w:val="28"/>
          <w:szCs w:val="28"/>
        </w:rPr>
      </w:pPr>
      <w:r>
        <w:rPr>
          <w:rFonts w:ascii="Times New Roman" w:hAnsi="Times New Roman"/>
          <w:color w:val="000000"/>
          <w:sz w:val="28"/>
          <w:szCs w:val="28"/>
        </w:rPr>
        <w:t>К трем годам ребенок осваивает на уровне практического действия операцию сериации — упорядочения по размеру. Предоставляйте детям достаточно пирамидок на конусной основе, матрешек, формочек-вкладышей.</w:t>
      </w:r>
    </w:p>
    <w:p w:rsidR="000D55EA" w:rsidRDefault="000D55EA" w:rsidP="000D55EA">
      <w:pPr>
        <w:pStyle w:val="41"/>
        <w:shd w:val="clear" w:color="auto" w:fill="auto"/>
        <w:spacing w:after="0" w:line="240" w:lineRule="auto"/>
        <w:ind w:left="20" w:right="20" w:firstLine="220"/>
        <w:jc w:val="both"/>
        <w:rPr>
          <w:rFonts w:ascii="Times New Roman" w:hAnsi="Times New Roman"/>
          <w:sz w:val="28"/>
          <w:szCs w:val="28"/>
        </w:rPr>
      </w:pPr>
      <w:r>
        <w:rPr>
          <w:rFonts w:ascii="Times New Roman" w:hAnsi="Times New Roman"/>
          <w:color w:val="000000"/>
          <w:sz w:val="28"/>
          <w:szCs w:val="28"/>
        </w:rPr>
        <w:t>Формирование представлений о цвете, форме, размере предметов требует использования специальных дидактиче</w:t>
      </w:r>
      <w:r>
        <w:rPr>
          <w:rFonts w:ascii="Times New Roman" w:hAnsi="Times New Roman"/>
          <w:color w:val="000000"/>
          <w:sz w:val="28"/>
          <w:szCs w:val="28"/>
        </w:rPr>
        <w:softHyphen/>
        <w:t>ских игрушек, которые могут дать детям так называемые эталонные представления.</w:t>
      </w:r>
      <w:r>
        <w:rPr>
          <w:rFonts w:ascii="Times New Roman" w:hAnsi="Times New Roman"/>
          <w:sz w:val="28"/>
          <w:szCs w:val="28"/>
        </w:rPr>
        <w:t xml:space="preserve"> На основе восприятия ребенок к трем годам учится осу</w:t>
      </w:r>
      <w:r>
        <w:rPr>
          <w:rFonts w:ascii="Times New Roman" w:hAnsi="Times New Roman"/>
          <w:sz w:val="28"/>
          <w:szCs w:val="28"/>
        </w:rPr>
        <w:softHyphen/>
        <w:t>ществлять простейшие классификации, например по цве</w:t>
      </w:r>
      <w:r>
        <w:rPr>
          <w:rFonts w:ascii="Times New Roman" w:hAnsi="Times New Roman"/>
          <w:sz w:val="28"/>
          <w:szCs w:val="28"/>
        </w:rPr>
        <w:softHyphen/>
        <w:t>ту,</w:t>
      </w:r>
      <w:r>
        <w:rPr>
          <w:rFonts w:ascii="Times New Roman" w:hAnsi="Times New Roman"/>
          <w:color w:val="000000"/>
          <w:sz w:val="28"/>
          <w:szCs w:val="28"/>
        </w:rPr>
        <w:t xml:space="preserve"> размеру.</w:t>
      </w:r>
    </w:p>
    <w:p w:rsidR="000D55EA" w:rsidRDefault="000D55EA" w:rsidP="000D55EA">
      <w:pPr>
        <w:pStyle w:val="41"/>
        <w:shd w:val="clear" w:color="auto" w:fill="auto"/>
        <w:spacing w:after="0" w:line="240" w:lineRule="auto"/>
        <w:ind w:left="20" w:right="20" w:firstLine="220"/>
        <w:jc w:val="both"/>
        <w:rPr>
          <w:rFonts w:ascii="Times New Roman" w:hAnsi="Times New Roman"/>
          <w:sz w:val="28"/>
          <w:szCs w:val="28"/>
        </w:rPr>
      </w:pPr>
      <w:r>
        <w:rPr>
          <w:rFonts w:ascii="Times New Roman" w:hAnsi="Times New Roman"/>
          <w:color w:val="000000"/>
          <w:sz w:val="28"/>
          <w:szCs w:val="28"/>
        </w:rPr>
        <w:t>Ребенок двух-трех лет проявляет свои эмоции немедлен</w:t>
      </w:r>
      <w:r>
        <w:rPr>
          <w:rFonts w:ascii="Times New Roman" w:hAnsi="Times New Roman"/>
          <w:color w:val="000000"/>
          <w:sz w:val="28"/>
          <w:szCs w:val="28"/>
        </w:rPr>
        <w:softHyphen/>
        <w:t>но, ярко и непосредственно. Он не способен произвольно контролировать эти проявления и не может по своей воле «немедленно прекратить реветь», как от него иногда требу</w:t>
      </w:r>
      <w:r>
        <w:rPr>
          <w:rFonts w:ascii="Times New Roman" w:hAnsi="Times New Roman"/>
          <w:color w:val="000000"/>
          <w:sz w:val="28"/>
          <w:szCs w:val="28"/>
        </w:rPr>
        <w:softHyphen/>
        <w:t>ют взрослые. Если эмоция слишком сильна и захватила ре</w:t>
      </w:r>
      <w:r>
        <w:rPr>
          <w:rFonts w:ascii="Times New Roman" w:hAnsi="Times New Roman"/>
          <w:color w:val="000000"/>
          <w:sz w:val="28"/>
          <w:szCs w:val="28"/>
        </w:rPr>
        <w:softHyphen/>
        <w:t>бенка, он нуждается в том, чтобы взрослый помог ему успо</w:t>
      </w:r>
      <w:r>
        <w:rPr>
          <w:rFonts w:ascii="Times New Roman" w:hAnsi="Times New Roman"/>
          <w:color w:val="000000"/>
          <w:sz w:val="28"/>
          <w:szCs w:val="28"/>
        </w:rPr>
        <w:softHyphen/>
        <w:t>коиться, восстановить эмоциональное равновесие. В этом возрасте его легко отвлечь и переключить с одного состоя</w:t>
      </w:r>
      <w:r>
        <w:rPr>
          <w:rFonts w:ascii="Times New Roman" w:hAnsi="Times New Roman"/>
          <w:color w:val="000000"/>
          <w:sz w:val="28"/>
          <w:szCs w:val="28"/>
        </w:rPr>
        <w:softHyphen/>
        <w:t>ния на другое.</w:t>
      </w:r>
    </w:p>
    <w:p w:rsidR="000D55EA" w:rsidRDefault="000D55EA" w:rsidP="000D55EA">
      <w:pPr>
        <w:pStyle w:val="41"/>
        <w:shd w:val="clear" w:color="auto" w:fill="auto"/>
        <w:spacing w:after="0" w:line="240" w:lineRule="auto"/>
        <w:ind w:left="20" w:right="20" w:firstLine="220"/>
        <w:jc w:val="both"/>
        <w:rPr>
          <w:rFonts w:ascii="Times New Roman" w:hAnsi="Times New Roman"/>
          <w:sz w:val="28"/>
          <w:szCs w:val="28"/>
        </w:rPr>
      </w:pPr>
      <w:r>
        <w:rPr>
          <w:rFonts w:ascii="Times New Roman" w:hAnsi="Times New Roman"/>
          <w:color w:val="000000"/>
          <w:sz w:val="28"/>
          <w:szCs w:val="28"/>
        </w:rPr>
        <w:t>Положительные эмоции также в значительной степени связаны с требованиями организма: вкусная любимая еда, приятные запахи (например, цветов или духов), приятный физический контакт со взрослым, активное движение, пе</w:t>
      </w:r>
      <w:r>
        <w:rPr>
          <w:rFonts w:ascii="Times New Roman" w:hAnsi="Times New Roman"/>
          <w:color w:val="000000"/>
          <w:sz w:val="28"/>
          <w:szCs w:val="28"/>
        </w:rPr>
        <w:softHyphen/>
        <w:t>ние, легкая и веселая музыка, осязание приятных на ощупь тканей или материалов, из которых сделаны мягкие игрушки</w:t>
      </w:r>
      <w:proofErr w:type="gramStart"/>
      <w:r>
        <w:rPr>
          <w:rFonts w:ascii="Times New Roman" w:hAnsi="Times New Roman"/>
          <w:color w:val="000000"/>
          <w:sz w:val="28"/>
          <w:szCs w:val="28"/>
        </w:rPr>
        <w:t xml:space="preserve"> .</w:t>
      </w:r>
      <w:proofErr w:type="gramEnd"/>
    </w:p>
    <w:p w:rsidR="000D55EA" w:rsidRDefault="000D55EA" w:rsidP="000D55EA">
      <w:pPr>
        <w:pStyle w:val="41"/>
        <w:shd w:val="clear" w:color="auto" w:fill="auto"/>
        <w:spacing w:after="0" w:line="240" w:lineRule="auto"/>
        <w:ind w:left="20" w:right="20" w:firstLine="220"/>
        <w:jc w:val="both"/>
        <w:rPr>
          <w:rFonts w:ascii="Times New Roman" w:hAnsi="Times New Roman"/>
          <w:sz w:val="28"/>
          <w:szCs w:val="28"/>
        </w:rPr>
      </w:pPr>
      <w:r>
        <w:rPr>
          <w:rFonts w:ascii="Times New Roman" w:hAnsi="Times New Roman"/>
          <w:color w:val="000000"/>
          <w:sz w:val="28"/>
          <w:szCs w:val="28"/>
        </w:rPr>
        <w:t>Для поддержания ровного положительного эмоциональ</w:t>
      </w:r>
      <w:r>
        <w:rPr>
          <w:rFonts w:ascii="Times New Roman" w:hAnsi="Times New Roman"/>
          <w:color w:val="000000"/>
          <w:sz w:val="28"/>
          <w:szCs w:val="28"/>
        </w:rPr>
        <w:softHyphen/>
        <w:t>ного фона очень важно соблюдение четкого и соответствую</w:t>
      </w:r>
      <w:r>
        <w:rPr>
          <w:rFonts w:ascii="Times New Roman" w:hAnsi="Times New Roman"/>
          <w:color w:val="000000"/>
          <w:sz w:val="28"/>
          <w:szCs w:val="28"/>
        </w:rPr>
        <w:softHyphen/>
        <w:t>щего возрастным физиологическим особенностям и ритмам режима.</w:t>
      </w:r>
    </w:p>
    <w:p w:rsidR="000D55EA" w:rsidRDefault="000D55EA" w:rsidP="000D55EA">
      <w:pPr>
        <w:pStyle w:val="41"/>
        <w:shd w:val="clear" w:color="auto" w:fill="auto"/>
        <w:spacing w:after="0" w:line="240" w:lineRule="auto"/>
        <w:ind w:left="20" w:right="20" w:firstLine="220"/>
        <w:jc w:val="both"/>
        <w:rPr>
          <w:rFonts w:ascii="Times New Roman" w:hAnsi="Times New Roman"/>
          <w:sz w:val="28"/>
          <w:szCs w:val="28"/>
        </w:rPr>
      </w:pPr>
      <w:r>
        <w:rPr>
          <w:rFonts w:ascii="Times New Roman" w:hAnsi="Times New Roman"/>
          <w:color w:val="000000"/>
          <w:sz w:val="28"/>
          <w:szCs w:val="28"/>
        </w:rPr>
        <w:t>Восстановлению эмоционального равновесия способству</w:t>
      </w:r>
      <w:r>
        <w:rPr>
          <w:rFonts w:ascii="Times New Roman" w:hAnsi="Times New Roman"/>
          <w:color w:val="000000"/>
          <w:sz w:val="28"/>
          <w:szCs w:val="28"/>
        </w:rPr>
        <w:softHyphen/>
        <w:t xml:space="preserve">ют игры </w:t>
      </w:r>
      <w:proofErr w:type="gramStart"/>
      <w:r>
        <w:rPr>
          <w:rFonts w:ascii="Times New Roman" w:hAnsi="Times New Roman"/>
          <w:color w:val="000000"/>
          <w:sz w:val="28"/>
          <w:szCs w:val="28"/>
        </w:rPr>
        <w:t>со</w:t>
      </w:r>
      <w:proofErr w:type="gramEnd"/>
      <w:r>
        <w:rPr>
          <w:rFonts w:ascii="Times New Roman" w:hAnsi="Times New Roman"/>
          <w:color w:val="000000"/>
          <w:sz w:val="28"/>
          <w:szCs w:val="28"/>
        </w:rPr>
        <w:t xml:space="preserve"> взрослым, которые включают ритмичное пока</w:t>
      </w:r>
      <w:r>
        <w:rPr>
          <w:rFonts w:ascii="Times New Roman" w:hAnsi="Times New Roman"/>
          <w:color w:val="000000"/>
          <w:sz w:val="28"/>
          <w:szCs w:val="28"/>
        </w:rPr>
        <w:softHyphen/>
        <w:t>чивание, подбрасывание, игры на коленях, пальчиковые игры и т. п.</w:t>
      </w:r>
    </w:p>
    <w:p w:rsidR="000D55EA" w:rsidRDefault="000D55EA" w:rsidP="000D55EA">
      <w:pPr>
        <w:pStyle w:val="41"/>
        <w:shd w:val="clear" w:color="auto" w:fill="auto"/>
        <w:spacing w:after="0" w:line="240" w:lineRule="auto"/>
        <w:ind w:left="20" w:right="20" w:firstLine="220"/>
        <w:jc w:val="both"/>
        <w:rPr>
          <w:rFonts w:ascii="Times New Roman" w:hAnsi="Times New Roman"/>
          <w:sz w:val="28"/>
          <w:szCs w:val="28"/>
        </w:rPr>
      </w:pPr>
      <w:r>
        <w:rPr>
          <w:rFonts w:ascii="Times New Roman" w:hAnsi="Times New Roman"/>
          <w:color w:val="000000"/>
          <w:sz w:val="28"/>
          <w:szCs w:val="28"/>
        </w:rPr>
        <w:t>В этом возрасте у многих детей проявляются возрастаю</w:t>
      </w:r>
      <w:r>
        <w:rPr>
          <w:rFonts w:ascii="Times New Roman" w:hAnsi="Times New Roman"/>
          <w:color w:val="000000"/>
          <w:sz w:val="28"/>
          <w:szCs w:val="28"/>
        </w:rPr>
        <w:softHyphen/>
        <w:t>щие страхи — темноты, чудовищ, больших и лохматых су</w:t>
      </w:r>
      <w:r>
        <w:rPr>
          <w:rFonts w:ascii="Times New Roman" w:hAnsi="Times New Roman"/>
          <w:color w:val="000000"/>
          <w:sz w:val="28"/>
          <w:szCs w:val="28"/>
        </w:rPr>
        <w:softHyphen/>
        <w:t>ществ, собак и т. п. Ребенок может испугаться неожидан</w:t>
      </w:r>
      <w:r>
        <w:rPr>
          <w:rFonts w:ascii="Times New Roman" w:hAnsi="Times New Roman"/>
          <w:color w:val="000000"/>
          <w:sz w:val="28"/>
          <w:szCs w:val="28"/>
        </w:rPr>
        <w:softHyphen/>
        <w:t>ного резкого громкого звука, движения.</w:t>
      </w:r>
    </w:p>
    <w:p w:rsidR="000D55EA" w:rsidRDefault="000D55EA" w:rsidP="000D55EA">
      <w:pPr>
        <w:pStyle w:val="41"/>
        <w:shd w:val="clear" w:color="auto" w:fill="auto"/>
        <w:spacing w:after="0" w:line="240" w:lineRule="auto"/>
        <w:ind w:firstLine="0"/>
        <w:jc w:val="both"/>
        <w:rPr>
          <w:rFonts w:ascii="Times New Roman" w:hAnsi="Times New Roman"/>
          <w:sz w:val="28"/>
          <w:szCs w:val="28"/>
        </w:rPr>
      </w:pPr>
      <w:r>
        <w:rPr>
          <w:rFonts w:ascii="Times New Roman" w:hAnsi="Times New Roman"/>
          <w:sz w:val="28"/>
          <w:szCs w:val="28"/>
        </w:rPr>
        <w:t xml:space="preserve">   Ребенок выражает гордость за свое творчество и за про</w:t>
      </w:r>
      <w:r>
        <w:rPr>
          <w:rFonts w:ascii="Times New Roman" w:hAnsi="Times New Roman"/>
          <w:sz w:val="28"/>
          <w:szCs w:val="28"/>
        </w:rPr>
        <w:softHyphen/>
        <w:t>дукты своего труда независимо от их качества.</w:t>
      </w:r>
    </w:p>
    <w:p w:rsidR="000D55EA" w:rsidRDefault="000D55EA" w:rsidP="000D55EA">
      <w:pPr>
        <w:pStyle w:val="41"/>
        <w:shd w:val="clear" w:color="auto" w:fill="auto"/>
        <w:spacing w:after="0" w:line="240" w:lineRule="auto"/>
        <w:ind w:firstLine="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rPr>
        <w:t>Третий год жизни — лучшее время для формирования хороших привычек любого рода. К их числу относятся навыки самообслуживания, культурно-</w:t>
      </w:r>
      <w:r>
        <w:rPr>
          <w:rFonts w:ascii="Times New Roman" w:hAnsi="Times New Roman"/>
          <w:color w:val="000000"/>
          <w:sz w:val="28"/>
          <w:szCs w:val="28"/>
        </w:rPr>
        <w:lastRenderedPageBreak/>
        <w:t>гигиенические на</w:t>
      </w:r>
      <w:r>
        <w:rPr>
          <w:rFonts w:ascii="Times New Roman" w:hAnsi="Times New Roman"/>
          <w:color w:val="000000"/>
          <w:sz w:val="28"/>
          <w:szCs w:val="28"/>
        </w:rPr>
        <w:softHyphen/>
        <w:t>выки. Важно понимать, что на этапе формирования отра</w:t>
      </w:r>
      <w:r>
        <w:rPr>
          <w:rFonts w:ascii="Times New Roman" w:hAnsi="Times New Roman"/>
          <w:color w:val="000000"/>
          <w:sz w:val="28"/>
          <w:szCs w:val="28"/>
        </w:rPr>
        <w:softHyphen/>
        <w:t>ботка их требует значительного времени, которое должно быть заложено в распорядке дня для того, чтобы добить</w:t>
      </w:r>
      <w:r>
        <w:rPr>
          <w:rFonts w:ascii="Times New Roman" w:hAnsi="Times New Roman"/>
          <w:color w:val="000000"/>
          <w:sz w:val="28"/>
          <w:szCs w:val="28"/>
        </w:rPr>
        <w:softHyphen/>
        <w:t>ся именно качества в выполнении той или иной про</w:t>
      </w:r>
      <w:r>
        <w:rPr>
          <w:rFonts w:ascii="Times New Roman" w:hAnsi="Times New Roman"/>
          <w:color w:val="000000"/>
          <w:sz w:val="28"/>
          <w:szCs w:val="28"/>
        </w:rPr>
        <w:softHyphen/>
        <w:t>цедуры.</w:t>
      </w:r>
    </w:p>
    <w:p w:rsidR="000D55EA" w:rsidRDefault="000D55EA" w:rsidP="000D55EA">
      <w:pPr>
        <w:pStyle w:val="41"/>
        <w:shd w:val="clear" w:color="auto" w:fill="auto"/>
        <w:spacing w:after="0" w:line="240" w:lineRule="auto"/>
        <w:ind w:firstLine="0"/>
        <w:jc w:val="both"/>
        <w:rPr>
          <w:rFonts w:ascii="Times New Roman" w:hAnsi="Times New Roman"/>
          <w:sz w:val="28"/>
          <w:szCs w:val="28"/>
        </w:rPr>
      </w:pPr>
      <w:r>
        <w:rPr>
          <w:rFonts w:ascii="Times New Roman" w:hAnsi="Times New Roman"/>
          <w:color w:val="000000"/>
          <w:sz w:val="28"/>
          <w:szCs w:val="28"/>
        </w:rPr>
        <w:t xml:space="preserve">    Освоение мира предметов связано у детей с формировани</w:t>
      </w:r>
      <w:r>
        <w:rPr>
          <w:rFonts w:ascii="Times New Roman" w:hAnsi="Times New Roman"/>
          <w:color w:val="000000"/>
          <w:sz w:val="28"/>
          <w:szCs w:val="28"/>
        </w:rPr>
        <w:softHyphen/>
        <w:t>ем начальной орудийной деятельности. Ребенок учится правильно пользоваться ложкой и вилкой, а к трем годам ему можно дать и нож, предлагая для начала разделить на части отварную картофелину, сырник, котлету. Он само</w:t>
      </w:r>
      <w:r>
        <w:rPr>
          <w:rFonts w:ascii="Times New Roman" w:hAnsi="Times New Roman"/>
          <w:color w:val="000000"/>
          <w:sz w:val="28"/>
          <w:szCs w:val="28"/>
        </w:rPr>
        <w:softHyphen/>
        <w:t>стоятельно пьет из чашки.</w:t>
      </w:r>
    </w:p>
    <w:p w:rsidR="000D55EA" w:rsidRDefault="000D55EA" w:rsidP="000D55EA">
      <w:pPr>
        <w:pStyle w:val="41"/>
        <w:shd w:val="clear" w:color="auto" w:fill="auto"/>
        <w:spacing w:after="0" w:line="240" w:lineRule="auto"/>
        <w:ind w:firstLine="0"/>
        <w:jc w:val="both"/>
        <w:rPr>
          <w:rFonts w:ascii="Times New Roman" w:hAnsi="Times New Roman"/>
          <w:sz w:val="28"/>
          <w:szCs w:val="28"/>
        </w:rPr>
      </w:pPr>
      <w:r>
        <w:rPr>
          <w:rFonts w:ascii="Times New Roman" w:hAnsi="Times New Roman"/>
          <w:color w:val="000000"/>
          <w:sz w:val="28"/>
          <w:szCs w:val="28"/>
        </w:rPr>
        <w:t xml:space="preserve">     В ходе формирования навыков самообслуживания ма</w:t>
      </w:r>
      <w:r>
        <w:rPr>
          <w:rFonts w:ascii="Times New Roman" w:hAnsi="Times New Roman"/>
          <w:color w:val="000000"/>
          <w:sz w:val="28"/>
          <w:szCs w:val="28"/>
        </w:rPr>
        <w:softHyphen/>
        <w:t>лыш осваивает расческу и зубную щетку, учится правиль</w:t>
      </w:r>
      <w:r>
        <w:rPr>
          <w:rFonts w:ascii="Times New Roman" w:hAnsi="Times New Roman"/>
          <w:color w:val="000000"/>
          <w:sz w:val="28"/>
          <w:szCs w:val="28"/>
        </w:rPr>
        <w:softHyphen/>
        <w:t>но намыливать руки и вытирать их полотенцем.</w:t>
      </w:r>
    </w:p>
    <w:p w:rsidR="000D55EA" w:rsidRDefault="000D55EA" w:rsidP="000D55EA">
      <w:pPr>
        <w:pStyle w:val="41"/>
        <w:shd w:val="clear" w:color="auto" w:fill="auto"/>
        <w:spacing w:after="0" w:line="240" w:lineRule="auto"/>
        <w:ind w:firstLine="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rPr>
        <w:t>В играх с песком ребенок учится копать лопаткой, ис</w:t>
      </w:r>
      <w:r>
        <w:rPr>
          <w:rFonts w:ascii="Times New Roman" w:hAnsi="Times New Roman"/>
          <w:color w:val="000000"/>
          <w:sz w:val="28"/>
          <w:szCs w:val="28"/>
        </w:rPr>
        <w:softHyphen/>
        <w:t>пользовать грабельки, насыпать песок совочком в ведерко или формочку.</w:t>
      </w:r>
    </w:p>
    <w:p w:rsidR="000D55EA" w:rsidRDefault="000D55EA" w:rsidP="000D55EA">
      <w:pPr>
        <w:pStyle w:val="41"/>
        <w:shd w:val="clear" w:color="auto" w:fill="auto"/>
        <w:spacing w:after="0" w:line="240" w:lineRule="auto"/>
        <w:ind w:firstLine="0"/>
        <w:jc w:val="both"/>
        <w:rPr>
          <w:rFonts w:ascii="Times New Roman" w:hAnsi="Times New Roman"/>
          <w:sz w:val="28"/>
          <w:szCs w:val="28"/>
        </w:rPr>
      </w:pPr>
      <w:r>
        <w:rPr>
          <w:rFonts w:ascii="Times New Roman" w:hAnsi="Times New Roman"/>
          <w:color w:val="000000"/>
          <w:sz w:val="28"/>
          <w:szCs w:val="28"/>
        </w:rPr>
        <w:t xml:space="preserve">      Началь</w:t>
      </w:r>
      <w:r>
        <w:rPr>
          <w:rFonts w:ascii="Times New Roman" w:hAnsi="Times New Roman"/>
          <w:color w:val="000000"/>
          <w:sz w:val="28"/>
          <w:szCs w:val="28"/>
        </w:rPr>
        <w:softHyphen/>
        <w:t>ная орудийная деятельность обеспечивает развитие ручной умелости, мелкой моторики, способствует совершенствова</w:t>
      </w:r>
      <w:r>
        <w:rPr>
          <w:rFonts w:ascii="Times New Roman" w:hAnsi="Times New Roman"/>
          <w:color w:val="000000"/>
          <w:sz w:val="28"/>
          <w:szCs w:val="28"/>
        </w:rPr>
        <w:softHyphen/>
        <w:t xml:space="preserve">нию зрительно-двигательной координации, столь </w:t>
      </w:r>
      <w:proofErr w:type="gramStart"/>
      <w:r>
        <w:rPr>
          <w:rFonts w:ascii="Times New Roman" w:hAnsi="Times New Roman"/>
          <w:color w:val="000000"/>
          <w:sz w:val="28"/>
          <w:szCs w:val="28"/>
        </w:rPr>
        <w:t>необходи</w:t>
      </w:r>
      <w:r>
        <w:rPr>
          <w:rFonts w:ascii="Times New Roman" w:hAnsi="Times New Roman"/>
          <w:color w:val="000000"/>
          <w:sz w:val="28"/>
          <w:szCs w:val="28"/>
        </w:rPr>
        <w:softHyphen/>
        <w:t>мых</w:t>
      </w:r>
      <w:proofErr w:type="gramEnd"/>
      <w:r>
        <w:rPr>
          <w:rFonts w:ascii="Times New Roman" w:hAnsi="Times New Roman"/>
          <w:color w:val="000000"/>
          <w:sz w:val="28"/>
          <w:szCs w:val="28"/>
        </w:rPr>
        <w:t xml:space="preserve"> в этом возрасте. Каждое орудие требует выполнения определенных движений и в этом смысле создает поле тре</w:t>
      </w:r>
      <w:r>
        <w:rPr>
          <w:rFonts w:ascii="Times New Roman" w:hAnsi="Times New Roman"/>
          <w:color w:val="000000"/>
          <w:sz w:val="28"/>
          <w:szCs w:val="28"/>
        </w:rPr>
        <w:softHyphen/>
        <w:t>бований к ребенку. Учась действовать в нем, малыш подготавливается к произвольному контролированию своих движений и действий, которое пока ему недоступно. Овла</w:t>
      </w:r>
      <w:r>
        <w:rPr>
          <w:rFonts w:ascii="Times New Roman" w:hAnsi="Times New Roman"/>
          <w:color w:val="000000"/>
          <w:sz w:val="28"/>
          <w:szCs w:val="28"/>
        </w:rPr>
        <w:softHyphen/>
        <w:t>девая навыками самообслуживания, застегивая пуговицы, развязывая шнурки, ребенок учится выполнять точные, контролируемые движения, которые должны привести к совершенно определенному результату. Кроме того, дети чувствуют все большую уверенность в своих силах, по</w:t>
      </w:r>
      <w:r>
        <w:rPr>
          <w:rFonts w:ascii="Times New Roman" w:hAnsi="Times New Roman"/>
          <w:color w:val="000000"/>
          <w:sz w:val="28"/>
          <w:szCs w:val="28"/>
        </w:rPr>
        <w:softHyphen/>
        <w:t>скольку получают опыт воздействия на окружающий мир посредством различных орудий.</w:t>
      </w:r>
    </w:p>
    <w:p w:rsidR="000D55EA" w:rsidRDefault="000D55EA" w:rsidP="000D55EA">
      <w:pPr>
        <w:pStyle w:val="41"/>
        <w:shd w:val="clear" w:color="auto" w:fill="auto"/>
        <w:spacing w:after="0" w:line="240" w:lineRule="auto"/>
        <w:ind w:left="20" w:right="20" w:firstLine="260"/>
        <w:jc w:val="both"/>
        <w:rPr>
          <w:rFonts w:ascii="Times New Roman" w:hAnsi="Times New Roman"/>
          <w:sz w:val="28"/>
          <w:szCs w:val="28"/>
        </w:rPr>
      </w:pPr>
      <w:r>
        <w:rPr>
          <w:rFonts w:ascii="Times New Roman" w:hAnsi="Times New Roman"/>
          <w:color w:val="000000"/>
          <w:sz w:val="28"/>
          <w:szCs w:val="28"/>
        </w:rPr>
        <w:t>В игре ребенок также воспроизводит именно игровое дей</w:t>
      </w:r>
      <w:r>
        <w:rPr>
          <w:rFonts w:ascii="Times New Roman" w:hAnsi="Times New Roman"/>
          <w:color w:val="000000"/>
          <w:sz w:val="28"/>
          <w:szCs w:val="28"/>
        </w:rPr>
        <w:softHyphen/>
        <w:t>ствие, используя для этого разнообразные предметы-заме</w:t>
      </w:r>
      <w:r>
        <w:rPr>
          <w:rFonts w:ascii="Times New Roman" w:hAnsi="Times New Roman"/>
          <w:color w:val="000000"/>
          <w:sz w:val="28"/>
          <w:szCs w:val="28"/>
        </w:rPr>
        <w:softHyphen/>
        <w:t>стители.</w:t>
      </w:r>
    </w:p>
    <w:p w:rsidR="000D55EA" w:rsidRPr="0073377A" w:rsidRDefault="000D55EA" w:rsidP="0073377A">
      <w:pPr>
        <w:pStyle w:val="41"/>
        <w:shd w:val="clear" w:color="auto" w:fill="auto"/>
        <w:spacing w:after="0" w:line="240" w:lineRule="auto"/>
        <w:ind w:left="23" w:right="23" w:firstLine="261"/>
        <w:jc w:val="both"/>
        <w:rPr>
          <w:rFonts w:ascii="Times New Roman" w:hAnsi="Times New Roman"/>
          <w:sz w:val="28"/>
          <w:szCs w:val="28"/>
        </w:rPr>
      </w:pPr>
      <w:r>
        <w:rPr>
          <w:rFonts w:ascii="Times New Roman" w:hAnsi="Times New Roman"/>
          <w:color w:val="000000"/>
          <w:sz w:val="28"/>
          <w:szCs w:val="28"/>
        </w:rPr>
        <w:t>Собственные манипуляции с предметами и подражание действиям взрослых приводят к тому, что у детей возника</w:t>
      </w:r>
      <w:r>
        <w:rPr>
          <w:rFonts w:ascii="Times New Roman" w:hAnsi="Times New Roman"/>
          <w:color w:val="000000"/>
          <w:sz w:val="28"/>
          <w:szCs w:val="28"/>
        </w:rPr>
        <w:softHyphen/>
        <w:t xml:space="preserve">ют мысленные </w:t>
      </w:r>
      <w:proofErr w:type="gramStart"/>
      <w:r>
        <w:rPr>
          <w:rFonts w:ascii="Times New Roman" w:hAnsi="Times New Roman"/>
          <w:color w:val="000000"/>
          <w:sz w:val="28"/>
          <w:szCs w:val="28"/>
        </w:rPr>
        <w:t>представления</w:t>
      </w:r>
      <w:proofErr w:type="gramEnd"/>
      <w:r>
        <w:rPr>
          <w:rFonts w:ascii="Times New Roman" w:hAnsi="Times New Roman"/>
          <w:color w:val="000000"/>
          <w:sz w:val="28"/>
          <w:szCs w:val="28"/>
        </w:rPr>
        <w:t xml:space="preserve"> как о предмете, так и о дей</w:t>
      </w:r>
      <w:r>
        <w:rPr>
          <w:rFonts w:ascii="Times New Roman" w:hAnsi="Times New Roman"/>
          <w:color w:val="000000"/>
          <w:sz w:val="28"/>
          <w:szCs w:val="28"/>
        </w:rPr>
        <w:softHyphen/>
        <w:t>ствиях с ним. Благодаря таким мысленным представлени</w:t>
      </w:r>
      <w:r>
        <w:rPr>
          <w:rFonts w:ascii="Times New Roman" w:hAnsi="Times New Roman"/>
          <w:color w:val="000000"/>
          <w:sz w:val="28"/>
          <w:szCs w:val="28"/>
        </w:rPr>
        <w:softHyphen/>
        <w:t>ям появляется способность переносить действия с одного предмета на другой, что стимулирует участие малыша в иг</w:t>
      </w:r>
      <w:r>
        <w:rPr>
          <w:rFonts w:ascii="Times New Roman" w:hAnsi="Times New Roman"/>
          <w:color w:val="000000"/>
          <w:sz w:val="28"/>
          <w:szCs w:val="28"/>
        </w:rPr>
        <w:softHyphen/>
        <w:t>ре и приводит к появлению функции замещения одного предмета другим.</w:t>
      </w:r>
    </w:p>
    <w:p w:rsidR="00E370AC" w:rsidRDefault="00E370AC" w:rsidP="0073377A">
      <w:pPr>
        <w:jc w:val="center"/>
        <w:rPr>
          <w:b/>
          <w:sz w:val="28"/>
          <w:szCs w:val="28"/>
        </w:rPr>
      </w:pPr>
    </w:p>
    <w:p w:rsidR="000D55EA" w:rsidRPr="007106EF" w:rsidRDefault="000D55EA" w:rsidP="0073377A">
      <w:pPr>
        <w:jc w:val="center"/>
        <w:rPr>
          <w:b/>
          <w:sz w:val="28"/>
          <w:szCs w:val="28"/>
        </w:rPr>
      </w:pPr>
      <w:r w:rsidRPr="007106EF">
        <w:rPr>
          <w:b/>
          <w:sz w:val="28"/>
          <w:szCs w:val="28"/>
        </w:rPr>
        <w:t>Возрастные особенности</w:t>
      </w:r>
      <w:r w:rsidR="007106EF">
        <w:rPr>
          <w:b/>
          <w:sz w:val="28"/>
          <w:szCs w:val="28"/>
        </w:rPr>
        <w:t xml:space="preserve"> развития </w:t>
      </w:r>
      <w:r w:rsidRPr="007106EF">
        <w:rPr>
          <w:b/>
          <w:sz w:val="28"/>
          <w:szCs w:val="28"/>
        </w:rPr>
        <w:t xml:space="preserve"> детей 3-х - 4-х лет.</w:t>
      </w:r>
    </w:p>
    <w:p w:rsidR="000D55EA" w:rsidRPr="00075830" w:rsidRDefault="000D55EA" w:rsidP="00075830">
      <w:pPr>
        <w:pStyle w:val="afb"/>
        <w:ind w:firstLine="709"/>
        <w:jc w:val="both"/>
        <w:rPr>
          <w:sz w:val="28"/>
          <w:szCs w:val="28"/>
        </w:rPr>
      </w:pPr>
      <w:r w:rsidRPr="00075830">
        <w:rPr>
          <w:sz w:val="28"/>
          <w:szCs w:val="28"/>
        </w:rPr>
        <w:t>На четвертом году жизни игра становится ведущим видом деятельности дошкольников. Основным содержанием игры являются действия с игрушками и предметами-заместителями. Сюжеты игр просты</w:t>
      </w:r>
      <w:r w:rsidR="00392738">
        <w:rPr>
          <w:sz w:val="28"/>
          <w:szCs w:val="28"/>
        </w:rPr>
        <w:t>е</w:t>
      </w:r>
      <w:r w:rsidRPr="00075830">
        <w:rPr>
          <w:sz w:val="28"/>
          <w:szCs w:val="28"/>
        </w:rPr>
        <w:t xml:space="preserve"> и </w:t>
      </w:r>
      <w:r w:rsidR="00392738" w:rsidRPr="00075830">
        <w:rPr>
          <w:sz w:val="28"/>
          <w:szCs w:val="28"/>
        </w:rPr>
        <w:t>неразвёрнутые</w:t>
      </w:r>
      <w:r w:rsidRPr="00075830">
        <w:rPr>
          <w:sz w:val="28"/>
          <w:szCs w:val="28"/>
        </w:rPr>
        <w:t>. Младшие дошкольники скорее играют рядом, чем активно вступают во взаимодействие. Конфликты между детьми возникают преимущественно по поводу игрушек. Положение ребенка в группе сверстников во многом определяется мнением воспитателя.</w:t>
      </w:r>
    </w:p>
    <w:p w:rsidR="000D55EA" w:rsidRPr="00075830" w:rsidRDefault="000D55EA" w:rsidP="00075830">
      <w:pPr>
        <w:pStyle w:val="22"/>
        <w:spacing w:line="240" w:lineRule="auto"/>
        <w:ind w:firstLine="709"/>
        <w:jc w:val="both"/>
        <w:rPr>
          <w:sz w:val="28"/>
          <w:szCs w:val="28"/>
        </w:rPr>
      </w:pPr>
      <w:r w:rsidRPr="00075830">
        <w:rPr>
          <w:sz w:val="28"/>
          <w:szCs w:val="28"/>
        </w:rPr>
        <w:t xml:space="preserve">Изобразительная деятельность ребенка зависит от его представлений о предмете. Эти представления только начинают формироваться, графические образы бедны. Большое значение для развития мелкой моторики младших дошкольников имеет лепка. В этом возрасте дети способны овладеть простейшими видами аппликации. Конструктивная деятельность ограничена </w:t>
      </w:r>
      <w:r w:rsidRPr="00075830">
        <w:rPr>
          <w:sz w:val="28"/>
          <w:szCs w:val="28"/>
        </w:rPr>
        <w:lastRenderedPageBreak/>
        <w:t>возведением несложных построек по образцу и по замыслу.</w:t>
      </w:r>
    </w:p>
    <w:p w:rsidR="000D55EA" w:rsidRPr="00075830" w:rsidRDefault="000D55EA" w:rsidP="000D55EA">
      <w:pPr>
        <w:ind w:firstLine="709"/>
        <w:jc w:val="both"/>
        <w:rPr>
          <w:bCs/>
          <w:sz w:val="28"/>
          <w:szCs w:val="28"/>
        </w:rPr>
      </w:pPr>
      <w:r w:rsidRPr="00075830">
        <w:rPr>
          <w:bCs/>
          <w:sz w:val="28"/>
          <w:szCs w:val="28"/>
        </w:rPr>
        <w:t>Младшие дошкольники активно осваивают сенсорные эталоны формы, цвета, величины. К концу младшего дошкольного возраста дети могут воспринимать до 5 и более форм предметов и до 7 и более цветов, ориентироваться в пространстве группы детского сада. Развиваются память и внимание. К концу младшего дошкольного возраста дети могут запомнить значительные отрывки из любимых произведений. Продолжает развиваться наглядно-действенное мышление. Дошкольники способны устанавливать некоторые простые связи между событиями, предметами или явлениями.</w:t>
      </w:r>
    </w:p>
    <w:p w:rsidR="000D55EA" w:rsidRPr="00075830" w:rsidRDefault="000D55EA" w:rsidP="000D55EA">
      <w:pPr>
        <w:ind w:firstLine="709"/>
        <w:jc w:val="both"/>
        <w:rPr>
          <w:bCs/>
          <w:sz w:val="28"/>
          <w:szCs w:val="28"/>
        </w:rPr>
      </w:pPr>
      <w:r w:rsidRPr="00075830">
        <w:rPr>
          <w:bCs/>
          <w:sz w:val="28"/>
          <w:szCs w:val="28"/>
        </w:rPr>
        <w:t>В младшем дошкольном возрасте начинает развиваться воображение, которое особенно наглядно проявляется в игре. Поведение ребенка во многом еще ситуативно. Начинает развиваться самооценка, при этом дети в значительной мере ориентируются на оценку воспитателя. Продолжает развиваться также их половая идентификация, что проявляется в характере выбираемых игрушек и сюжетов.</w:t>
      </w:r>
    </w:p>
    <w:p w:rsidR="00E370AC" w:rsidRDefault="00E370AC" w:rsidP="000D55EA">
      <w:pPr>
        <w:jc w:val="center"/>
        <w:rPr>
          <w:b/>
          <w:sz w:val="28"/>
          <w:szCs w:val="28"/>
        </w:rPr>
      </w:pPr>
    </w:p>
    <w:p w:rsidR="000D55EA" w:rsidRPr="007106EF" w:rsidRDefault="000D55EA" w:rsidP="000D55EA">
      <w:pPr>
        <w:jc w:val="center"/>
        <w:rPr>
          <w:b/>
          <w:sz w:val="28"/>
          <w:szCs w:val="28"/>
        </w:rPr>
      </w:pPr>
      <w:r w:rsidRPr="007106EF">
        <w:rPr>
          <w:b/>
          <w:sz w:val="28"/>
          <w:szCs w:val="28"/>
        </w:rPr>
        <w:t>Возрастные особенности</w:t>
      </w:r>
      <w:r w:rsidR="007106EF">
        <w:rPr>
          <w:b/>
          <w:sz w:val="28"/>
          <w:szCs w:val="28"/>
        </w:rPr>
        <w:t xml:space="preserve"> развития</w:t>
      </w:r>
      <w:r w:rsidRPr="007106EF">
        <w:rPr>
          <w:b/>
          <w:sz w:val="28"/>
          <w:szCs w:val="28"/>
        </w:rPr>
        <w:t xml:space="preserve"> детей </w:t>
      </w:r>
      <w:r w:rsidR="0056347D" w:rsidRPr="007106EF">
        <w:rPr>
          <w:b/>
          <w:sz w:val="28"/>
          <w:szCs w:val="28"/>
        </w:rPr>
        <w:t xml:space="preserve"> </w:t>
      </w:r>
      <w:r w:rsidRPr="007106EF">
        <w:rPr>
          <w:b/>
          <w:sz w:val="28"/>
          <w:szCs w:val="28"/>
        </w:rPr>
        <w:t>4-х – 5 лет</w:t>
      </w:r>
      <w:r w:rsidR="00392738" w:rsidRPr="007106EF">
        <w:rPr>
          <w:b/>
          <w:sz w:val="28"/>
          <w:szCs w:val="28"/>
        </w:rPr>
        <w:t>.</w:t>
      </w:r>
    </w:p>
    <w:p w:rsidR="000D55EA" w:rsidRPr="00075830" w:rsidRDefault="000D55EA" w:rsidP="000D55EA">
      <w:pPr>
        <w:pStyle w:val="afb"/>
        <w:ind w:firstLine="709"/>
        <w:jc w:val="both"/>
        <w:rPr>
          <w:sz w:val="28"/>
          <w:szCs w:val="28"/>
        </w:rPr>
      </w:pPr>
      <w:r w:rsidRPr="00075830">
        <w:rPr>
          <w:sz w:val="28"/>
          <w:szCs w:val="28"/>
        </w:rPr>
        <w:t>В игровой деятельности детей среднего дошкольного возраста появляются ролевые взаимодействия. В процессе игры роли могут меняться. Происходит разделение игровых и реальных взаимодействий детей. Значительное развитие получает изобразительная деятельность. Рисунок становиться предметным и детализированным. Совершенствуется техническая сторона изобразительной деятельности. Дети могут рисовать основные геометрические фигуры, вырезать ножницами, наклеивать изображения на бумагу. Усложняется конструирование: постройки могут включать 5 - 6 деталей. Происходят изменения мелкой и крупной моторики. Развиваются ловкость, координация движений. Усложняются игры с мячом.</w:t>
      </w:r>
    </w:p>
    <w:p w:rsidR="000D55EA" w:rsidRPr="00075830" w:rsidRDefault="000D55EA" w:rsidP="000D55EA">
      <w:pPr>
        <w:pStyle w:val="afb"/>
        <w:ind w:firstLine="709"/>
        <w:jc w:val="both"/>
        <w:rPr>
          <w:sz w:val="28"/>
          <w:szCs w:val="28"/>
        </w:rPr>
      </w:pPr>
      <w:r w:rsidRPr="00075830">
        <w:rPr>
          <w:sz w:val="28"/>
          <w:szCs w:val="28"/>
        </w:rPr>
        <w:t>К концу среднего возраста восприятие детей становится более развитым. Они могут назвать форму, на которую похож тот или иной предмет. Совершенствуется ориентация в пространстве. Возрастает объем памяти. Начинает складываться произвольное запоминание: дети способны принять задачу на запоминание, помнят поручения взрослых, могут выучить стихотворение. Начинает развиваться образное мышление. Для детей этого возраста особенно характерны известные феномены Ж. Пиаже: сохранение количества, объема и величины. Развивается оригинальность и произвольность воображения. Увеличивается устойчивость внимания. Ребенок может сосредоточиться на деятельности на 15-20 минут.</w:t>
      </w:r>
    </w:p>
    <w:p w:rsidR="000D55EA" w:rsidRPr="00075830" w:rsidRDefault="000D55EA" w:rsidP="000D55EA">
      <w:pPr>
        <w:pStyle w:val="afb"/>
        <w:ind w:firstLine="709"/>
        <w:jc w:val="both"/>
        <w:rPr>
          <w:sz w:val="28"/>
          <w:szCs w:val="28"/>
        </w:rPr>
      </w:pPr>
      <w:r w:rsidRPr="00075830">
        <w:rPr>
          <w:sz w:val="28"/>
          <w:szCs w:val="28"/>
        </w:rPr>
        <w:t>Речь становиться предметом активности детей. Развивается ее грамматическая сторона. Изменяется содержание общения ребенка и взрослого. Ведущим становиться познавательный мотив. Информация, которую ребенок получает в ходе общения, может быть сложной и трудной для его понимания, но она вызывает у него интерес.</w:t>
      </w:r>
    </w:p>
    <w:p w:rsidR="000D55EA" w:rsidRPr="00075830" w:rsidRDefault="000D55EA" w:rsidP="001A44A0">
      <w:pPr>
        <w:pStyle w:val="afb"/>
        <w:ind w:left="0" w:firstLine="709"/>
        <w:jc w:val="both"/>
        <w:rPr>
          <w:sz w:val="28"/>
          <w:szCs w:val="28"/>
        </w:rPr>
      </w:pPr>
      <w:r w:rsidRPr="00075830">
        <w:rPr>
          <w:sz w:val="28"/>
          <w:szCs w:val="28"/>
        </w:rPr>
        <w:lastRenderedPageBreak/>
        <w:t>У детей формируется потребность в уважении со стороны взрослого, для них чрезвычайно важной оказывается его похвала. Появляется повышенная обидчивость на замечания. Повышенная обидчивость представляет собой возрастной феномен. Взаимоотношения со сверстниками характеризуются избирательностью, которая выражается в предпочтении одних детей другим. Появляются постоянные партнеры по играм. В группах начинают выделяться лидеры.</w:t>
      </w:r>
    </w:p>
    <w:p w:rsidR="000A2DB8" w:rsidRPr="00075830" w:rsidRDefault="000D55EA" w:rsidP="001A44A0">
      <w:pPr>
        <w:pStyle w:val="afb"/>
        <w:ind w:left="0" w:firstLine="709"/>
        <w:jc w:val="both"/>
        <w:rPr>
          <w:sz w:val="28"/>
          <w:szCs w:val="28"/>
        </w:rPr>
      </w:pPr>
      <w:r w:rsidRPr="00075830">
        <w:rPr>
          <w:sz w:val="28"/>
          <w:szCs w:val="28"/>
        </w:rPr>
        <w:t>Основные достижения возраста связаны с развитием игровой деятельности; появлением ролевых и реальных взаимодействий; с развитием изобразительной деятельности; конструированием по замыслу; совершенствованием восприятия; развитием образного мышления и воображения; развитием памяти, внимания, речи; появлением познавательной мотивации.</w:t>
      </w:r>
    </w:p>
    <w:p w:rsidR="000D55EA" w:rsidRPr="007106EF" w:rsidRDefault="000D55EA" w:rsidP="001A44A0">
      <w:pPr>
        <w:ind w:hanging="120"/>
        <w:jc w:val="center"/>
        <w:rPr>
          <w:b/>
          <w:sz w:val="28"/>
          <w:szCs w:val="28"/>
        </w:rPr>
      </w:pPr>
      <w:r w:rsidRPr="007106EF">
        <w:rPr>
          <w:b/>
          <w:sz w:val="28"/>
          <w:szCs w:val="28"/>
        </w:rPr>
        <w:t>Возрастные особенности</w:t>
      </w:r>
      <w:r w:rsidR="007106EF">
        <w:rPr>
          <w:b/>
          <w:sz w:val="28"/>
          <w:szCs w:val="28"/>
        </w:rPr>
        <w:t xml:space="preserve"> развития</w:t>
      </w:r>
      <w:r w:rsidRPr="007106EF">
        <w:rPr>
          <w:b/>
          <w:sz w:val="28"/>
          <w:szCs w:val="28"/>
        </w:rPr>
        <w:t xml:space="preserve"> детей 5 – 6 лет</w:t>
      </w:r>
      <w:r w:rsidR="000A2DB8" w:rsidRPr="007106EF">
        <w:rPr>
          <w:b/>
          <w:sz w:val="28"/>
          <w:szCs w:val="28"/>
        </w:rPr>
        <w:t>.</w:t>
      </w:r>
    </w:p>
    <w:p w:rsidR="000D55EA" w:rsidRPr="00075830" w:rsidRDefault="000D55EA" w:rsidP="001A44A0">
      <w:pPr>
        <w:ind w:firstLine="709"/>
        <w:jc w:val="both"/>
        <w:rPr>
          <w:sz w:val="28"/>
          <w:szCs w:val="28"/>
        </w:rPr>
      </w:pPr>
      <w:r w:rsidRPr="00075830">
        <w:rPr>
          <w:sz w:val="28"/>
          <w:szCs w:val="28"/>
        </w:rPr>
        <w:t>Действия детей в играх становятся более разнообразными. Дети уже могут распределять роли до начала игры и строить свое поведение, придерживаясь роли. При распределении ролей могут возникать конфликты, связанные с субординацией ролевого поведения. Наблюдается организация игрового пространства, в котором выделяются смысловой «центр» и «периферия». Игровые действия детей становятся разнообразными.</w:t>
      </w:r>
    </w:p>
    <w:p w:rsidR="001A44A0" w:rsidRPr="001A44A0" w:rsidRDefault="000D55EA" w:rsidP="001A44A0">
      <w:pPr>
        <w:pStyle w:val="afb"/>
        <w:ind w:left="0" w:firstLine="709"/>
        <w:jc w:val="both"/>
        <w:rPr>
          <w:sz w:val="28"/>
          <w:szCs w:val="28"/>
        </w:rPr>
      </w:pPr>
      <w:r w:rsidRPr="00075830">
        <w:rPr>
          <w:sz w:val="28"/>
          <w:szCs w:val="28"/>
        </w:rPr>
        <w:t>Развивается изобразительная деятельность детей. Это возраст наиболее активного рисования. Рисунки приобретают сюжетный характер. Изображение человека становится более детализированным. По рисунку можно судить о половой принадлежности и эмоциональном состоянии изображенного человека. В конструировании дети овладевают обобщенным способом обследования образца. Конструктивная деятельность может осуществляться на основе чертежа, схемы, по замыслу и по условиям.</w:t>
      </w:r>
      <w:r w:rsidR="001A44A0">
        <w:rPr>
          <w:sz w:val="28"/>
          <w:szCs w:val="28"/>
        </w:rPr>
        <w:t xml:space="preserve">                                                                                                                                                                                                                                         </w:t>
      </w:r>
    </w:p>
    <w:p w:rsidR="001A44A0" w:rsidRDefault="001A44A0" w:rsidP="001A44A0">
      <w:pPr>
        <w:pStyle w:val="afb"/>
        <w:ind w:left="0"/>
        <w:jc w:val="both"/>
        <w:rPr>
          <w:sz w:val="28"/>
          <w:szCs w:val="28"/>
        </w:rPr>
      </w:pPr>
      <w:r>
        <w:rPr>
          <w:sz w:val="28"/>
          <w:szCs w:val="28"/>
        </w:rPr>
        <w:t xml:space="preserve">     В пять лет продолжается рост устойчивости внимания. Появляется первый необходимый элемент произвольного внимания – действие по правилу.</w:t>
      </w:r>
    </w:p>
    <w:p w:rsidR="001A44A0" w:rsidRDefault="001A44A0" w:rsidP="001A44A0">
      <w:pPr>
        <w:pStyle w:val="afb"/>
        <w:ind w:left="0"/>
        <w:jc w:val="both"/>
        <w:rPr>
          <w:sz w:val="28"/>
          <w:szCs w:val="28"/>
        </w:rPr>
      </w:pPr>
      <w:r>
        <w:rPr>
          <w:sz w:val="28"/>
          <w:szCs w:val="28"/>
        </w:rPr>
        <w:t>Развивается произвольное запоминание. Преобладающим видом памяти старших дошкольников является образная память. Ребенок может запоминать по просьбе взрослого 7-8 предметов (из 10-15), изображенных на предъявляемых ему картинках.</w:t>
      </w:r>
    </w:p>
    <w:p w:rsidR="000D55EA" w:rsidRPr="00E370AC" w:rsidRDefault="002719AA" w:rsidP="002719AA">
      <w:pPr>
        <w:pStyle w:val="afb"/>
        <w:ind w:left="0"/>
        <w:rPr>
          <w:sz w:val="28"/>
          <w:szCs w:val="28"/>
        </w:rPr>
      </w:pPr>
      <w:r>
        <w:rPr>
          <w:sz w:val="28"/>
          <w:szCs w:val="28"/>
        </w:rPr>
        <w:t xml:space="preserve">    </w:t>
      </w:r>
      <w:r w:rsidR="001A44A0">
        <w:rPr>
          <w:sz w:val="28"/>
          <w:szCs w:val="28"/>
        </w:rPr>
        <w:t xml:space="preserve">Речь становится </w:t>
      </w:r>
      <w:proofErr w:type="gramStart"/>
      <w:r w:rsidR="001A44A0">
        <w:rPr>
          <w:sz w:val="28"/>
          <w:szCs w:val="28"/>
        </w:rPr>
        <w:t>более связной</w:t>
      </w:r>
      <w:proofErr w:type="gramEnd"/>
      <w:r w:rsidR="001A44A0">
        <w:rPr>
          <w:sz w:val="28"/>
          <w:szCs w:val="28"/>
        </w:rPr>
        <w:t>, внутренне согласованной и монологической. Важнейшую задачу в этом возрасте представляет и развитие воображения.</w:t>
      </w:r>
    </w:p>
    <w:p w:rsidR="000D55EA" w:rsidRPr="001A44A0" w:rsidRDefault="000D55EA" w:rsidP="000D55EA">
      <w:pPr>
        <w:jc w:val="center"/>
        <w:rPr>
          <w:b/>
          <w:sz w:val="28"/>
          <w:szCs w:val="28"/>
        </w:rPr>
      </w:pPr>
      <w:r w:rsidRPr="001A44A0">
        <w:rPr>
          <w:b/>
          <w:sz w:val="28"/>
          <w:szCs w:val="28"/>
        </w:rPr>
        <w:t xml:space="preserve">Возрастные особенности </w:t>
      </w:r>
      <w:r w:rsidR="001A44A0">
        <w:rPr>
          <w:b/>
          <w:sz w:val="28"/>
          <w:szCs w:val="28"/>
        </w:rPr>
        <w:t xml:space="preserve">развития </w:t>
      </w:r>
      <w:r w:rsidRPr="001A44A0">
        <w:rPr>
          <w:b/>
          <w:sz w:val="28"/>
          <w:szCs w:val="28"/>
        </w:rPr>
        <w:t>детей 6 - 7 лет</w:t>
      </w:r>
    </w:p>
    <w:p w:rsidR="000D55EA" w:rsidRPr="00075830" w:rsidRDefault="000D55EA" w:rsidP="000D55EA">
      <w:pPr>
        <w:ind w:firstLine="709"/>
        <w:jc w:val="both"/>
        <w:rPr>
          <w:sz w:val="28"/>
          <w:szCs w:val="28"/>
        </w:rPr>
      </w:pPr>
      <w:r w:rsidRPr="00075830">
        <w:rPr>
          <w:sz w:val="28"/>
          <w:szCs w:val="28"/>
        </w:rPr>
        <w:t xml:space="preserve">В сюжетно-ролевых играх дети седьмого года жизни начинают осваивать сложные взаимодействия людей, отражающие характерные значимые жизненные ситуации. </w:t>
      </w:r>
      <w:r w:rsidRPr="00075830">
        <w:rPr>
          <w:i/>
          <w:sz w:val="28"/>
          <w:szCs w:val="28"/>
        </w:rPr>
        <w:t>Игровые действия</w:t>
      </w:r>
      <w:r w:rsidRPr="00075830">
        <w:rPr>
          <w:sz w:val="28"/>
          <w:szCs w:val="28"/>
        </w:rPr>
        <w:t xml:space="preserve"> становятся более сложными, обретают особый смысл, который не всегда открывается взрослому. </w:t>
      </w:r>
      <w:r w:rsidRPr="00075830">
        <w:rPr>
          <w:i/>
          <w:sz w:val="28"/>
          <w:szCs w:val="28"/>
        </w:rPr>
        <w:t>Игровое пространство</w:t>
      </w:r>
      <w:r w:rsidRPr="00075830">
        <w:rPr>
          <w:rStyle w:val="apple-converted-space"/>
          <w:i/>
          <w:sz w:val="28"/>
          <w:szCs w:val="28"/>
        </w:rPr>
        <w:t xml:space="preserve"> </w:t>
      </w:r>
      <w:r w:rsidRPr="00075830">
        <w:rPr>
          <w:sz w:val="28"/>
          <w:szCs w:val="28"/>
        </w:rPr>
        <w:t>усложняется. В нем может быть несколько центров, каждый из которых</w:t>
      </w:r>
      <w:r w:rsidRPr="00075830">
        <w:rPr>
          <w:rStyle w:val="apple-converted-space"/>
          <w:sz w:val="28"/>
          <w:szCs w:val="28"/>
        </w:rPr>
        <w:t xml:space="preserve"> </w:t>
      </w:r>
      <w:r w:rsidRPr="00075830">
        <w:rPr>
          <w:sz w:val="28"/>
          <w:szCs w:val="28"/>
        </w:rPr>
        <w:t xml:space="preserve">поддерживает свою сюжетную линию. При этом дети способны отслеживать поведение партнеров по всему игровому пространству, менять свое поведение в зависимости от места в нем. Дети могут комментировать исполнение роли тем или иным участником игры. </w:t>
      </w:r>
      <w:r w:rsidRPr="00075830">
        <w:rPr>
          <w:sz w:val="28"/>
          <w:szCs w:val="28"/>
        </w:rPr>
        <w:lastRenderedPageBreak/>
        <w:t xml:space="preserve">Образы из окружающей жизни и литературных произведений, переданные детьми в </w:t>
      </w:r>
      <w:r w:rsidRPr="00075830">
        <w:rPr>
          <w:i/>
          <w:sz w:val="28"/>
          <w:szCs w:val="28"/>
        </w:rPr>
        <w:t>изобразительной деятельности,</w:t>
      </w:r>
      <w:r w:rsidRPr="00075830">
        <w:rPr>
          <w:sz w:val="28"/>
          <w:szCs w:val="28"/>
        </w:rPr>
        <w:t xml:space="preserve"> становятся сложнее. Рисунки обретают более детализированный характер, обогащается их цветовая гамма. Более явными становятся различия между рисунками мальчиков и</w:t>
      </w:r>
      <w:r w:rsidRPr="00075830">
        <w:rPr>
          <w:rStyle w:val="apple-converted-space"/>
          <w:sz w:val="28"/>
          <w:szCs w:val="28"/>
        </w:rPr>
        <w:t xml:space="preserve"> </w:t>
      </w:r>
      <w:r w:rsidRPr="00075830">
        <w:rPr>
          <w:sz w:val="28"/>
          <w:szCs w:val="28"/>
        </w:rPr>
        <w:t xml:space="preserve">девочек. Мальчики охотно изображают технику, космос, военные действия и т.д. Девочки обычно рисуют женские образы: принцесс, балерин, моделей и т.д. Часто встречаются и бытовые сюжеты: мама и дочка, комната и т. д. При правильном педагогическом подходе у детей формируются художественно - творческие способности в изобразительной деятельности. Изображение человека становится еще более детализированным и пропорциональным. Появляются пальцы на руках, глаза, рот, нос, брови, подбородок. Одежда может быть украшена различными деталями. </w:t>
      </w:r>
    </w:p>
    <w:p w:rsidR="000E63E0" w:rsidRDefault="000D55EA" w:rsidP="00E252B9">
      <w:pPr>
        <w:ind w:firstLine="709"/>
        <w:jc w:val="both"/>
        <w:rPr>
          <w:rStyle w:val="apple-style-span"/>
          <w:sz w:val="28"/>
          <w:szCs w:val="28"/>
        </w:rPr>
      </w:pPr>
      <w:r w:rsidRPr="00075830">
        <w:rPr>
          <w:sz w:val="28"/>
          <w:szCs w:val="28"/>
        </w:rPr>
        <w:t>Дети подготовительной к школе группы в значительной степени освоили конструирование из строительного материала</w:t>
      </w:r>
      <w:r w:rsidRPr="00075830">
        <w:rPr>
          <w:i/>
          <w:sz w:val="28"/>
          <w:szCs w:val="28"/>
        </w:rPr>
        <w:t>.</w:t>
      </w:r>
      <w:r w:rsidRPr="00075830">
        <w:rPr>
          <w:sz w:val="28"/>
          <w:szCs w:val="28"/>
        </w:rPr>
        <w:t xml:space="preserve"> Они свободно владеют обобщенными способами анализа, как изображений,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w:t>
      </w:r>
      <w:r w:rsidR="003A7177">
        <w:rPr>
          <w:sz w:val="28"/>
          <w:szCs w:val="28"/>
        </w:rPr>
        <w:t xml:space="preserve">снове зрительной ориентировки. </w:t>
      </w:r>
      <w:r w:rsidRPr="00075830">
        <w:rPr>
          <w:sz w:val="28"/>
          <w:szCs w:val="28"/>
        </w:rPr>
        <w:t>В этом возрасте дети уже могут освоить сложные формы сложения из листа бумаги и придумывать собственные, но этому их нужно специально обучать. Данный вид деятельности не просто доступен детям</w:t>
      </w:r>
      <w:r w:rsidRPr="00075830">
        <w:rPr>
          <w:rStyle w:val="apple-converted-space"/>
          <w:sz w:val="28"/>
          <w:szCs w:val="28"/>
        </w:rPr>
        <w:t xml:space="preserve"> - </w:t>
      </w:r>
      <w:r w:rsidRPr="00075830">
        <w:rPr>
          <w:sz w:val="28"/>
          <w:szCs w:val="28"/>
        </w:rPr>
        <w:t xml:space="preserve">он важен для углубления их пространственных представлений. У детей продолжает развиваться восприятие, однако они не всегда могут одновременно учитывать несколько различных признаков. Развивается образное мышление. Продолжают развиваться навыки обобщения и рассуждения, но они в значительной степени еще ограничиваются наглядными признаками ситуации. Продолжает развиваться </w:t>
      </w:r>
      <w:r w:rsidRPr="00075830">
        <w:rPr>
          <w:b/>
          <w:i/>
          <w:sz w:val="28"/>
          <w:szCs w:val="28"/>
        </w:rPr>
        <w:t>воображение,</w:t>
      </w:r>
      <w:r w:rsidRPr="00075830">
        <w:rPr>
          <w:sz w:val="28"/>
          <w:szCs w:val="28"/>
        </w:rPr>
        <w:t xml:space="preserve"> однако часто приходится констатировать снижение развития воображения в этом возрасте в сравнении со старшей группой. Это можно объяснить различными влияниями, в том числе и средств массовой информации, приводящими к стереотипности детских образов.</w:t>
      </w:r>
      <w:r w:rsidRPr="00075830">
        <w:rPr>
          <w:rStyle w:val="apple-converted-space"/>
          <w:sz w:val="28"/>
          <w:szCs w:val="28"/>
        </w:rPr>
        <w:t xml:space="preserve"> </w:t>
      </w:r>
      <w:r w:rsidRPr="00075830">
        <w:rPr>
          <w:sz w:val="28"/>
          <w:szCs w:val="28"/>
        </w:rPr>
        <w:t xml:space="preserve">Продолжает развиваться </w:t>
      </w:r>
      <w:r w:rsidRPr="00075830">
        <w:rPr>
          <w:b/>
          <w:i/>
          <w:sz w:val="28"/>
          <w:szCs w:val="28"/>
        </w:rPr>
        <w:t>внимание,</w:t>
      </w:r>
      <w:r w:rsidRPr="00075830">
        <w:rPr>
          <w:sz w:val="28"/>
          <w:szCs w:val="28"/>
        </w:rPr>
        <w:t xml:space="preserve"> оно становится произвольным.</w:t>
      </w:r>
      <w:r w:rsidRPr="00075830">
        <w:rPr>
          <w:rStyle w:val="apple-converted-space"/>
          <w:sz w:val="28"/>
          <w:szCs w:val="28"/>
        </w:rPr>
        <w:t xml:space="preserve"> </w:t>
      </w:r>
      <w:r w:rsidRPr="00075830">
        <w:rPr>
          <w:sz w:val="28"/>
          <w:szCs w:val="28"/>
        </w:rPr>
        <w:t xml:space="preserve">В некоторых видах деятельности время произвольного сосредоточения достигает 30 минут. У детей продолжает развиваться речь: ее звуковая сторона, грамматический строй, лексика. Развивается </w:t>
      </w:r>
      <w:r w:rsidRPr="00075830">
        <w:rPr>
          <w:i/>
          <w:sz w:val="28"/>
          <w:szCs w:val="28"/>
        </w:rPr>
        <w:t>связная речь.</w:t>
      </w:r>
      <w:r w:rsidRPr="00075830">
        <w:rPr>
          <w:sz w:val="28"/>
          <w:szCs w:val="28"/>
        </w:rPr>
        <w:t xml:space="preserve"> В высказываниях детей отражаются как расширяющийся словарь,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 д. В результате правильно организованной образовательной работы у детей развивается </w:t>
      </w:r>
      <w:proofErr w:type="gramStart"/>
      <w:r w:rsidRPr="00075830">
        <w:rPr>
          <w:sz w:val="28"/>
          <w:szCs w:val="28"/>
        </w:rPr>
        <w:t>диалогическая</w:t>
      </w:r>
      <w:proofErr w:type="gramEnd"/>
      <w:r w:rsidRPr="00075830">
        <w:rPr>
          <w:sz w:val="28"/>
          <w:szCs w:val="28"/>
        </w:rPr>
        <w:t xml:space="preserve"> и некоторые виды монологической речи.</w:t>
      </w:r>
      <w:r w:rsidRPr="00075830">
        <w:rPr>
          <w:rStyle w:val="apple-style-span"/>
          <w:sz w:val="28"/>
          <w:szCs w:val="28"/>
        </w:rPr>
        <w:t xml:space="preserve"> </w:t>
      </w:r>
      <w:r w:rsidRPr="00075830">
        <w:rPr>
          <w:rStyle w:val="apple-style-span"/>
          <w:bCs/>
          <w:sz w:val="28"/>
          <w:szCs w:val="28"/>
        </w:rPr>
        <w:t>В</w:t>
      </w:r>
      <w:r w:rsidRPr="00075830">
        <w:rPr>
          <w:rStyle w:val="apple-converted-space"/>
          <w:bCs/>
          <w:sz w:val="28"/>
          <w:szCs w:val="28"/>
        </w:rPr>
        <w:t xml:space="preserve"> </w:t>
      </w:r>
      <w:r w:rsidRPr="00075830">
        <w:rPr>
          <w:rStyle w:val="apple-style-span"/>
          <w:sz w:val="28"/>
          <w:szCs w:val="28"/>
        </w:rPr>
        <w:t>подготовительной к школе группе завершается дошкольный возраст. Основные достижения связаны с освоением мира вещей как предметов человеческой культуры и освоением формы позитивного общения с людьми</w:t>
      </w:r>
    </w:p>
    <w:p w:rsidR="00C72132" w:rsidRDefault="00C72132" w:rsidP="00E252B9">
      <w:pPr>
        <w:ind w:firstLine="709"/>
        <w:jc w:val="both"/>
        <w:rPr>
          <w:rStyle w:val="apple-style-span"/>
          <w:sz w:val="28"/>
          <w:szCs w:val="28"/>
        </w:rPr>
      </w:pPr>
    </w:p>
    <w:p w:rsidR="00C72132" w:rsidRDefault="00C72132" w:rsidP="00E252B9">
      <w:pPr>
        <w:ind w:firstLine="709"/>
        <w:jc w:val="both"/>
        <w:rPr>
          <w:rStyle w:val="apple-style-span"/>
          <w:sz w:val="28"/>
          <w:szCs w:val="28"/>
        </w:rPr>
      </w:pPr>
    </w:p>
    <w:p w:rsidR="00C72132" w:rsidRPr="00E252B9" w:rsidRDefault="00C72132" w:rsidP="00E252B9">
      <w:pPr>
        <w:ind w:firstLine="709"/>
        <w:jc w:val="both"/>
        <w:rPr>
          <w:sz w:val="28"/>
          <w:szCs w:val="28"/>
        </w:rPr>
      </w:pPr>
    </w:p>
    <w:p w:rsidR="006C013A" w:rsidRPr="00BD3A0D" w:rsidRDefault="00D40D22" w:rsidP="00106CAD">
      <w:pPr>
        <w:jc w:val="both"/>
        <w:rPr>
          <w:b/>
          <w:sz w:val="28"/>
          <w:szCs w:val="28"/>
        </w:rPr>
      </w:pPr>
      <w:r>
        <w:rPr>
          <w:b/>
          <w:sz w:val="28"/>
          <w:szCs w:val="28"/>
        </w:rPr>
        <w:lastRenderedPageBreak/>
        <w:t>1.</w:t>
      </w:r>
      <w:r w:rsidR="005869FE">
        <w:rPr>
          <w:b/>
          <w:sz w:val="28"/>
          <w:szCs w:val="28"/>
        </w:rPr>
        <w:t>1.</w:t>
      </w:r>
      <w:r>
        <w:rPr>
          <w:b/>
          <w:sz w:val="28"/>
          <w:szCs w:val="28"/>
        </w:rPr>
        <w:t>5</w:t>
      </w:r>
      <w:r w:rsidR="00801210">
        <w:rPr>
          <w:b/>
          <w:sz w:val="28"/>
          <w:szCs w:val="28"/>
        </w:rPr>
        <w:t>.</w:t>
      </w:r>
      <w:r>
        <w:rPr>
          <w:b/>
          <w:sz w:val="28"/>
          <w:szCs w:val="28"/>
        </w:rPr>
        <w:t xml:space="preserve"> </w:t>
      </w:r>
      <w:r w:rsidR="005B35DB" w:rsidRPr="005B35DB">
        <w:rPr>
          <w:b/>
          <w:sz w:val="28"/>
          <w:szCs w:val="28"/>
        </w:rPr>
        <w:t>Планируемые  результаты как  целевые ориентиры освоения программы</w:t>
      </w:r>
    </w:p>
    <w:p w:rsidR="00FC31F8" w:rsidRDefault="00FC31F8" w:rsidP="00347A35">
      <w:pPr>
        <w:shd w:val="clear" w:color="auto" w:fill="FFFFFF"/>
        <w:jc w:val="both"/>
        <w:rPr>
          <w:b/>
          <w:color w:val="000000"/>
          <w:sz w:val="28"/>
          <w:szCs w:val="28"/>
        </w:rPr>
      </w:pPr>
    </w:p>
    <w:p w:rsidR="00347A35" w:rsidRDefault="00347A35" w:rsidP="00347A35">
      <w:pPr>
        <w:shd w:val="clear" w:color="auto" w:fill="FFFFFF"/>
        <w:jc w:val="both"/>
        <w:rPr>
          <w:b/>
          <w:color w:val="000000"/>
          <w:sz w:val="28"/>
          <w:szCs w:val="28"/>
        </w:rPr>
      </w:pPr>
      <w:r w:rsidRPr="005E4DF7">
        <w:rPr>
          <w:b/>
          <w:color w:val="000000"/>
          <w:sz w:val="28"/>
          <w:szCs w:val="28"/>
        </w:rPr>
        <w:t>Целевые ориент</w:t>
      </w:r>
      <w:r w:rsidR="00E26BEC">
        <w:rPr>
          <w:b/>
          <w:color w:val="000000"/>
          <w:sz w:val="28"/>
          <w:szCs w:val="28"/>
        </w:rPr>
        <w:t xml:space="preserve">иры образования в </w:t>
      </w:r>
      <w:r w:rsidRPr="005E4DF7">
        <w:rPr>
          <w:b/>
          <w:color w:val="000000"/>
          <w:sz w:val="28"/>
          <w:szCs w:val="28"/>
        </w:rPr>
        <w:t xml:space="preserve"> раннем возрасте:</w:t>
      </w:r>
    </w:p>
    <w:p w:rsidR="005E4DF7" w:rsidRPr="005E4DF7" w:rsidRDefault="005E4DF7" w:rsidP="00347A35">
      <w:pPr>
        <w:shd w:val="clear" w:color="auto" w:fill="FFFFFF"/>
        <w:jc w:val="both"/>
        <w:rPr>
          <w:b/>
          <w:color w:val="000000"/>
          <w:sz w:val="28"/>
          <w:szCs w:val="28"/>
        </w:rPr>
      </w:pPr>
    </w:p>
    <w:p w:rsidR="00347A35" w:rsidRPr="005E4DF7" w:rsidRDefault="00347A35" w:rsidP="00045EA2">
      <w:pPr>
        <w:numPr>
          <w:ilvl w:val="0"/>
          <w:numId w:val="31"/>
        </w:numPr>
        <w:shd w:val="clear" w:color="auto" w:fill="FFFFFF"/>
        <w:jc w:val="both"/>
        <w:rPr>
          <w:color w:val="000000"/>
          <w:sz w:val="28"/>
          <w:szCs w:val="28"/>
        </w:rPr>
      </w:pPr>
      <w:r w:rsidRPr="005E4DF7">
        <w:rPr>
          <w:color w:val="000000"/>
          <w:sz w:val="28"/>
          <w:szCs w:val="28"/>
        </w:rPr>
        <w:t xml:space="preserve">ребенок интересуется окружающими предметами и активно действует с ними; </w:t>
      </w:r>
    </w:p>
    <w:p w:rsidR="00347A35" w:rsidRPr="005E4DF7" w:rsidRDefault="001C4878" w:rsidP="00347A35">
      <w:pPr>
        <w:shd w:val="clear" w:color="auto" w:fill="FFFFFF"/>
        <w:ind w:left="360"/>
        <w:jc w:val="both"/>
        <w:rPr>
          <w:color w:val="000000"/>
          <w:sz w:val="28"/>
          <w:szCs w:val="28"/>
        </w:rPr>
      </w:pPr>
      <w:r>
        <w:rPr>
          <w:color w:val="000000"/>
          <w:sz w:val="28"/>
          <w:szCs w:val="28"/>
        </w:rPr>
        <w:t xml:space="preserve">    </w:t>
      </w:r>
      <w:r w:rsidR="00347A35" w:rsidRPr="005E4DF7">
        <w:rPr>
          <w:color w:val="000000"/>
          <w:sz w:val="28"/>
          <w:szCs w:val="28"/>
        </w:rPr>
        <w:t xml:space="preserve">эмоционально </w:t>
      </w:r>
      <w:proofErr w:type="gramStart"/>
      <w:r w:rsidR="00347A35" w:rsidRPr="005E4DF7">
        <w:rPr>
          <w:color w:val="000000"/>
          <w:sz w:val="28"/>
          <w:szCs w:val="28"/>
        </w:rPr>
        <w:t>вовлечен</w:t>
      </w:r>
      <w:proofErr w:type="gramEnd"/>
      <w:r w:rsidR="00347A35" w:rsidRPr="005E4DF7">
        <w:rPr>
          <w:color w:val="000000"/>
          <w:sz w:val="28"/>
          <w:szCs w:val="28"/>
        </w:rPr>
        <w:t xml:space="preserve"> в действия с игрушками и другими предметами, </w:t>
      </w:r>
      <w:r>
        <w:rPr>
          <w:color w:val="000000"/>
          <w:sz w:val="28"/>
          <w:szCs w:val="28"/>
        </w:rPr>
        <w:t xml:space="preserve">    </w:t>
      </w:r>
      <w:r w:rsidR="00347A35" w:rsidRPr="005E4DF7">
        <w:rPr>
          <w:color w:val="000000"/>
          <w:sz w:val="28"/>
          <w:szCs w:val="28"/>
        </w:rPr>
        <w:t>стремится проявлять   настойчивость в достижении результата своих действий;</w:t>
      </w:r>
    </w:p>
    <w:p w:rsidR="00347A35" w:rsidRPr="005E4DF7" w:rsidRDefault="00347A35" w:rsidP="00045EA2">
      <w:pPr>
        <w:numPr>
          <w:ilvl w:val="0"/>
          <w:numId w:val="31"/>
        </w:numPr>
        <w:shd w:val="clear" w:color="auto" w:fill="FFFFFF"/>
        <w:jc w:val="both"/>
        <w:rPr>
          <w:color w:val="000000"/>
          <w:sz w:val="28"/>
          <w:szCs w:val="28"/>
        </w:rPr>
      </w:pPr>
      <w:r w:rsidRPr="005E4DF7">
        <w:rPr>
          <w:color w:val="000000"/>
          <w:sz w:val="28"/>
          <w:szCs w:val="28"/>
        </w:rPr>
        <w:t>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w:t>
      </w:r>
    </w:p>
    <w:p w:rsidR="00347A35" w:rsidRPr="005E4DF7" w:rsidRDefault="00347A35" w:rsidP="00045EA2">
      <w:pPr>
        <w:numPr>
          <w:ilvl w:val="0"/>
          <w:numId w:val="31"/>
        </w:numPr>
        <w:shd w:val="clear" w:color="auto" w:fill="FFFFFF"/>
        <w:jc w:val="both"/>
        <w:rPr>
          <w:color w:val="000000"/>
          <w:sz w:val="28"/>
          <w:szCs w:val="28"/>
        </w:rPr>
      </w:pPr>
      <w:r w:rsidRPr="005E4DF7">
        <w:rPr>
          <w:color w:val="000000"/>
          <w:sz w:val="28"/>
          <w:szCs w:val="28"/>
        </w:rPr>
        <w:t>владеет простейшими навыками самообслуживания; стремится проявлять самостоятельность в бытовом и игровом поведении;</w:t>
      </w:r>
    </w:p>
    <w:p w:rsidR="00347A35" w:rsidRPr="005E4DF7" w:rsidRDefault="00347A35" w:rsidP="00045EA2">
      <w:pPr>
        <w:numPr>
          <w:ilvl w:val="0"/>
          <w:numId w:val="31"/>
        </w:numPr>
        <w:shd w:val="clear" w:color="auto" w:fill="FFFFFF"/>
        <w:jc w:val="both"/>
        <w:rPr>
          <w:color w:val="000000"/>
          <w:sz w:val="28"/>
          <w:szCs w:val="28"/>
        </w:rPr>
      </w:pPr>
      <w:r w:rsidRPr="005E4DF7">
        <w:rPr>
          <w:color w:val="000000"/>
          <w:sz w:val="28"/>
          <w:szCs w:val="28"/>
        </w:rPr>
        <w:t>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w:t>
      </w:r>
    </w:p>
    <w:p w:rsidR="00347A35" w:rsidRPr="005E4DF7" w:rsidRDefault="00347A35" w:rsidP="00045EA2">
      <w:pPr>
        <w:numPr>
          <w:ilvl w:val="0"/>
          <w:numId w:val="31"/>
        </w:numPr>
        <w:shd w:val="clear" w:color="auto" w:fill="FFFFFF"/>
        <w:jc w:val="both"/>
        <w:rPr>
          <w:color w:val="000000"/>
          <w:sz w:val="28"/>
          <w:szCs w:val="28"/>
        </w:rPr>
      </w:pPr>
      <w:r w:rsidRPr="005E4DF7">
        <w:rPr>
          <w:color w:val="000000"/>
          <w:sz w:val="28"/>
          <w:szCs w:val="28"/>
        </w:rPr>
        <w:t xml:space="preserve">стремится к общению </w:t>
      </w:r>
      <w:proofErr w:type="gramStart"/>
      <w:r w:rsidRPr="005E4DF7">
        <w:rPr>
          <w:color w:val="000000"/>
          <w:sz w:val="28"/>
          <w:szCs w:val="28"/>
        </w:rPr>
        <w:t>со</w:t>
      </w:r>
      <w:proofErr w:type="gramEnd"/>
      <w:r w:rsidRPr="005E4DF7">
        <w:rPr>
          <w:color w:val="000000"/>
          <w:sz w:val="28"/>
          <w:szCs w:val="28"/>
        </w:rPr>
        <w:t xml:space="preserve"> взрослыми и активно подражает им в движениях и действиях; появляются игры, в которых ребенок воспроизводит действия взрослого;</w:t>
      </w:r>
      <w:r w:rsidR="00770843">
        <w:rPr>
          <w:color w:val="000000"/>
          <w:sz w:val="28"/>
          <w:szCs w:val="28"/>
        </w:rPr>
        <w:t xml:space="preserve"> </w:t>
      </w:r>
      <w:r w:rsidRPr="005E4DF7">
        <w:rPr>
          <w:color w:val="000000"/>
          <w:sz w:val="28"/>
          <w:szCs w:val="28"/>
        </w:rPr>
        <w:t>проявляет интерес к сверстникам; наблюдает за их действиями и подражает им;</w:t>
      </w:r>
    </w:p>
    <w:p w:rsidR="005E4DF7" w:rsidRDefault="00347A35" w:rsidP="00435662">
      <w:pPr>
        <w:numPr>
          <w:ilvl w:val="0"/>
          <w:numId w:val="31"/>
        </w:numPr>
        <w:shd w:val="clear" w:color="auto" w:fill="FFFFFF"/>
        <w:jc w:val="both"/>
        <w:rPr>
          <w:color w:val="000000"/>
          <w:sz w:val="28"/>
          <w:szCs w:val="28"/>
        </w:rPr>
      </w:pPr>
      <w:r w:rsidRPr="005E4DF7">
        <w:rPr>
          <w:color w:val="000000"/>
          <w:sz w:val="28"/>
          <w:szCs w:val="28"/>
        </w:rPr>
        <w:t>проявляет интерес к стихам, песням и сказкам, рассматриванию картинки, стремится двигаться под музыку; эмоционально откликается на различные произведения культуры и искусства;</w:t>
      </w:r>
      <w:r w:rsidR="00614C7A">
        <w:rPr>
          <w:color w:val="000000"/>
          <w:sz w:val="28"/>
          <w:szCs w:val="28"/>
        </w:rPr>
        <w:t xml:space="preserve"> </w:t>
      </w:r>
      <w:r w:rsidRPr="005E4DF7">
        <w:rPr>
          <w:color w:val="000000"/>
          <w:sz w:val="28"/>
          <w:szCs w:val="28"/>
        </w:rPr>
        <w:t>у ребенка развита крупная моторика, он стремится осваивать различные виды движения (бег, лазанье, перешагивание)</w:t>
      </w:r>
    </w:p>
    <w:p w:rsidR="00435662" w:rsidRDefault="00435662" w:rsidP="00435662">
      <w:pPr>
        <w:shd w:val="clear" w:color="auto" w:fill="FFFFFF"/>
        <w:jc w:val="both"/>
        <w:rPr>
          <w:color w:val="000000"/>
          <w:sz w:val="28"/>
          <w:szCs w:val="28"/>
        </w:rPr>
      </w:pPr>
    </w:p>
    <w:p w:rsidR="00435662" w:rsidRPr="00435662" w:rsidRDefault="00435662" w:rsidP="00435662">
      <w:pPr>
        <w:shd w:val="clear" w:color="auto" w:fill="FFFFFF"/>
        <w:jc w:val="both"/>
        <w:rPr>
          <w:color w:val="000000"/>
          <w:sz w:val="28"/>
          <w:szCs w:val="28"/>
        </w:rPr>
      </w:pPr>
    </w:p>
    <w:p w:rsidR="00347A35" w:rsidRDefault="005E4DF7" w:rsidP="00347A35">
      <w:pPr>
        <w:shd w:val="clear" w:color="auto" w:fill="FFFFFF"/>
        <w:jc w:val="both"/>
        <w:rPr>
          <w:b/>
          <w:color w:val="000000"/>
          <w:sz w:val="28"/>
          <w:szCs w:val="28"/>
        </w:rPr>
      </w:pPr>
      <w:r>
        <w:rPr>
          <w:b/>
          <w:color w:val="000000"/>
          <w:sz w:val="28"/>
          <w:szCs w:val="28"/>
        </w:rPr>
        <w:t xml:space="preserve">      </w:t>
      </w:r>
      <w:r w:rsidR="00347A35" w:rsidRPr="005E4DF7">
        <w:rPr>
          <w:b/>
          <w:color w:val="000000"/>
          <w:sz w:val="28"/>
          <w:szCs w:val="28"/>
        </w:rPr>
        <w:t>Целевые ориентиры на этапе завершения дошкольного образования:</w:t>
      </w:r>
    </w:p>
    <w:p w:rsidR="00567647" w:rsidRPr="005E4DF7" w:rsidRDefault="00567647" w:rsidP="00347A35">
      <w:pPr>
        <w:shd w:val="clear" w:color="auto" w:fill="FFFFFF"/>
        <w:jc w:val="both"/>
        <w:rPr>
          <w:b/>
          <w:color w:val="000000"/>
          <w:sz w:val="28"/>
          <w:szCs w:val="28"/>
        </w:rPr>
      </w:pPr>
    </w:p>
    <w:p w:rsidR="00347A35" w:rsidRDefault="005E4DF7" w:rsidP="00347A35">
      <w:pPr>
        <w:shd w:val="clear" w:color="auto" w:fill="FFFFFF"/>
        <w:jc w:val="both"/>
        <w:rPr>
          <w:color w:val="000000"/>
          <w:sz w:val="28"/>
          <w:szCs w:val="28"/>
        </w:rPr>
      </w:pPr>
      <w:r>
        <w:rPr>
          <w:color w:val="000000"/>
          <w:sz w:val="28"/>
          <w:szCs w:val="28"/>
        </w:rPr>
        <w:t xml:space="preserve">1) </w:t>
      </w:r>
      <w:r w:rsidR="00347A35" w:rsidRPr="005E4DF7">
        <w:rPr>
          <w:color w:val="000000"/>
          <w:sz w:val="28"/>
          <w:szCs w:val="28"/>
        </w:rPr>
        <w: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347A35" w:rsidRPr="005E4DF7" w:rsidRDefault="005E4DF7" w:rsidP="00347A35">
      <w:pPr>
        <w:shd w:val="clear" w:color="auto" w:fill="FFFFFF"/>
        <w:jc w:val="both"/>
        <w:rPr>
          <w:color w:val="000000"/>
          <w:sz w:val="28"/>
          <w:szCs w:val="28"/>
        </w:rPr>
      </w:pPr>
      <w:r>
        <w:rPr>
          <w:color w:val="000000"/>
          <w:sz w:val="28"/>
          <w:szCs w:val="28"/>
        </w:rPr>
        <w:t xml:space="preserve">2) </w:t>
      </w:r>
      <w:r w:rsidR="00347A35" w:rsidRPr="005E4DF7">
        <w:rPr>
          <w:color w:val="000000"/>
          <w:sz w:val="28"/>
          <w:szCs w:val="28"/>
        </w:rPr>
        <w:t xml:space="preserve">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w:t>
      </w:r>
      <w:proofErr w:type="gramStart"/>
      <w:r w:rsidR="00347A35" w:rsidRPr="005E4DF7">
        <w:rPr>
          <w:color w:val="000000"/>
          <w:sz w:val="28"/>
          <w:szCs w:val="28"/>
        </w:rPr>
        <w:t>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roofErr w:type="gramEnd"/>
    </w:p>
    <w:p w:rsidR="00347A35" w:rsidRPr="005E4DF7" w:rsidRDefault="005E4DF7" w:rsidP="00347A35">
      <w:pPr>
        <w:shd w:val="clear" w:color="auto" w:fill="FFFFFF"/>
        <w:jc w:val="both"/>
        <w:rPr>
          <w:color w:val="000000"/>
          <w:sz w:val="28"/>
          <w:szCs w:val="28"/>
        </w:rPr>
      </w:pPr>
      <w:r>
        <w:rPr>
          <w:color w:val="000000"/>
          <w:sz w:val="28"/>
          <w:szCs w:val="28"/>
        </w:rPr>
        <w:t xml:space="preserve">3) </w:t>
      </w:r>
      <w:r w:rsidR="00347A35" w:rsidRPr="005E4DF7">
        <w:rPr>
          <w:color w:val="000000"/>
          <w:sz w:val="28"/>
          <w:szCs w:val="28"/>
        </w:rPr>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rsidR="00347A35" w:rsidRPr="005E4DF7" w:rsidRDefault="005E4DF7" w:rsidP="00347A35">
      <w:pPr>
        <w:shd w:val="clear" w:color="auto" w:fill="FFFFFF"/>
        <w:jc w:val="both"/>
        <w:rPr>
          <w:color w:val="000000"/>
          <w:sz w:val="28"/>
          <w:szCs w:val="28"/>
        </w:rPr>
      </w:pPr>
      <w:r>
        <w:rPr>
          <w:color w:val="000000"/>
          <w:sz w:val="28"/>
          <w:szCs w:val="28"/>
        </w:rPr>
        <w:t xml:space="preserve">4) </w:t>
      </w:r>
      <w:r w:rsidR="00347A35" w:rsidRPr="005E4DF7">
        <w:rPr>
          <w:color w:val="000000"/>
          <w:sz w:val="28"/>
          <w:szCs w:val="28"/>
        </w:rPr>
        <w:t xml:space="preserve">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w:t>
      </w:r>
      <w:r w:rsidR="00347A35" w:rsidRPr="005E4DF7">
        <w:rPr>
          <w:color w:val="000000"/>
          <w:sz w:val="28"/>
          <w:szCs w:val="28"/>
        </w:rPr>
        <w:lastRenderedPageBreak/>
        <w:t>построения речевого высказывания в ситуации общения, может выделять звуки в словах, у ребенка складываются предпосылки грамотности;</w:t>
      </w:r>
    </w:p>
    <w:p w:rsidR="00347A35" w:rsidRPr="005E4DF7" w:rsidRDefault="005E4DF7" w:rsidP="00347A35">
      <w:pPr>
        <w:shd w:val="clear" w:color="auto" w:fill="FFFFFF"/>
        <w:jc w:val="both"/>
        <w:rPr>
          <w:color w:val="000000"/>
          <w:sz w:val="28"/>
          <w:szCs w:val="28"/>
        </w:rPr>
      </w:pPr>
      <w:r>
        <w:rPr>
          <w:color w:val="000000"/>
          <w:sz w:val="28"/>
          <w:szCs w:val="28"/>
        </w:rPr>
        <w:t xml:space="preserve">5) </w:t>
      </w:r>
      <w:r w:rsidR="00347A35" w:rsidRPr="005E4DF7">
        <w:rPr>
          <w:color w:val="000000"/>
          <w:sz w:val="28"/>
          <w:szCs w:val="28"/>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347A35" w:rsidRPr="005E4DF7" w:rsidRDefault="00347A35" w:rsidP="00347A35">
      <w:pPr>
        <w:shd w:val="clear" w:color="auto" w:fill="FFFFFF"/>
        <w:jc w:val="both"/>
        <w:rPr>
          <w:color w:val="000000"/>
          <w:sz w:val="28"/>
          <w:szCs w:val="28"/>
        </w:rPr>
      </w:pPr>
      <w:r w:rsidRPr="005E4DF7">
        <w:rPr>
          <w:color w:val="000000"/>
          <w:sz w:val="28"/>
          <w:szCs w:val="28"/>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5E4DF7">
        <w:rPr>
          <w:color w:val="000000"/>
          <w:sz w:val="28"/>
          <w:szCs w:val="28"/>
        </w:rPr>
        <w:t>со</w:t>
      </w:r>
      <w:proofErr w:type="gramEnd"/>
      <w:r w:rsidRPr="005E4DF7">
        <w:rPr>
          <w:color w:val="000000"/>
          <w:sz w:val="28"/>
          <w:szCs w:val="28"/>
        </w:rPr>
        <w:t xml:space="preserve"> взрослыми и сверстниками, может соблюдать правила безопасного поведения и личной гигиены;</w:t>
      </w:r>
    </w:p>
    <w:p w:rsidR="005E4DF7" w:rsidRDefault="005E4DF7" w:rsidP="00347A35">
      <w:pPr>
        <w:shd w:val="clear" w:color="auto" w:fill="FFFFFF"/>
        <w:jc w:val="both"/>
        <w:rPr>
          <w:color w:val="000000"/>
          <w:sz w:val="28"/>
          <w:szCs w:val="28"/>
        </w:rPr>
      </w:pPr>
      <w:r>
        <w:rPr>
          <w:color w:val="000000"/>
          <w:sz w:val="28"/>
          <w:szCs w:val="28"/>
        </w:rPr>
        <w:t xml:space="preserve">6) </w:t>
      </w:r>
      <w:r w:rsidR="00347A35" w:rsidRPr="005E4DF7">
        <w:rPr>
          <w:color w:val="000000"/>
          <w:sz w:val="28"/>
          <w:szCs w:val="28"/>
        </w:rP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w:t>
      </w:r>
    </w:p>
    <w:p w:rsidR="00347A35" w:rsidRPr="005E4DF7" w:rsidRDefault="005E4DF7" w:rsidP="00347A35">
      <w:pPr>
        <w:shd w:val="clear" w:color="auto" w:fill="FFFFFF"/>
        <w:jc w:val="both"/>
        <w:rPr>
          <w:color w:val="000000"/>
          <w:sz w:val="28"/>
          <w:szCs w:val="28"/>
        </w:rPr>
      </w:pPr>
      <w:r>
        <w:rPr>
          <w:color w:val="000000"/>
          <w:sz w:val="28"/>
          <w:szCs w:val="28"/>
        </w:rPr>
        <w:t>7)</w:t>
      </w:r>
      <w:r w:rsidR="00347A35" w:rsidRPr="005E4DF7">
        <w:rPr>
          <w:color w:val="000000"/>
          <w:sz w:val="28"/>
          <w:szCs w:val="28"/>
        </w:rPr>
        <w:t xml:space="preserve"> ребенок способен к принятию собственных решений, опираясь на свои знания и умения в различных видах деятельности.</w:t>
      </w:r>
    </w:p>
    <w:p w:rsidR="005E4DF7" w:rsidRPr="001C4878" w:rsidRDefault="00A833BD" w:rsidP="00A833BD">
      <w:pPr>
        <w:pStyle w:val="32"/>
        <w:shd w:val="clear" w:color="auto" w:fill="auto"/>
        <w:spacing w:before="0" w:line="240" w:lineRule="auto"/>
        <w:ind w:firstLine="0"/>
        <w:rPr>
          <w:sz w:val="28"/>
          <w:szCs w:val="28"/>
        </w:rPr>
      </w:pPr>
      <w:r w:rsidRPr="001C4878">
        <w:rPr>
          <w:sz w:val="28"/>
          <w:szCs w:val="28"/>
        </w:rPr>
        <w:t>8) ребенок способен овладеть навыками плавания</w:t>
      </w:r>
      <w:r w:rsidR="001C4878">
        <w:rPr>
          <w:sz w:val="28"/>
          <w:szCs w:val="28"/>
        </w:rPr>
        <w:t>: движениями</w:t>
      </w:r>
      <w:r w:rsidR="001C4878" w:rsidRPr="001C4878">
        <w:rPr>
          <w:sz w:val="28"/>
          <w:szCs w:val="28"/>
        </w:rPr>
        <w:t xml:space="preserve"> рук, ног, туловища, различными способами на суше и воде и в том числе при помощи вспомогательных и поддерживающих средств. Усвоить правила поведения в бассейне, входить в воду без боязни, погружаясь в воду с помощью взрослого и самостоятельно.</w:t>
      </w:r>
      <w:r w:rsidR="001C4878">
        <w:rPr>
          <w:sz w:val="28"/>
          <w:szCs w:val="28"/>
        </w:rPr>
        <w:t xml:space="preserve"> </w:t>
      </w:r>
    </w:p>
    <w:p w:rsidR="005E4DF7" w:rsidRPr="001C4878" w:rsidRDefault="005E4DF7" w:rsidP="005E4DF7">
      <w:pPr>
        <w:pStyle w:val="32"/>
        <w:shd w:val="clear" w:color="auto" w:fill="auto"/>
        <w:spacing w:before="0" w:line="240" w:lineRule="auto"/>
        <w:ind w:firstLine="709"/>
        <w:rPr>
          <w:sz w:val="28"/>
          <w:szCs w:val="28"/>
        </w:rPr>
      </w:pPr>
    </w:p>
    <w:p w:rsidR="005E4DF7" w:rsidRPr="001C4878" w:rsidRDefault="005E4DF7" w:rsidP="005E4DF7">
      <w:pPr>
        <w:pStyle w:val="32"/>
        <w:shd w:val="clear" w:color="auto" w:fill="auto"/>
        <w:spacing w:before="0" w:line="240" w:lineRule="auto"/>
        <w:ind w:firstLine="709"/>
        <w:rPr>
          <w:sz w:val="28"/>
          <w:szCs w:val="28"/>
        </w:rPr>
      </w:pPr>
    </w:p>
    <w:p w:rsidR="005E4DF7" w:rsidRPr="001C4878" w:rsidRDefault="005E4DF7" w:rsidP="005E4DF7">
      <w:pPr>
        <w:pStyle w:val="32"/>
        <w:shd w:val="clear" w:color="auto" w:fill="auto"/>
        <w:spacing w:before="0" w:line="240" w:lineRule="auto"/>
        <w:ind w:firstLine="709"/>
        <w:rPr>
          <w:sz w:val="28"/>
          <w:szCs w:val="28"/>
        </w:rPr>
      </w:pPr>
    </w:p>
    <w:p w:rsidR="005E4DF7" w:rsidRDefault="005E4DF7" w:rsidP="00337B37">
      <w:pPr>
        <w:pStyle w:val="32"/>
        <w:shd w:val="clear" w:color="auto" w:fill="auto"/>
        <w:spacing w:before="0" w:line="240" w:lineRule="auto"/>
        <w:ind w:firstLine="0"/>
        <w:rPr>
          <w:b/>
          <w:sz w:val="28"/>
          <w:szCs w:val="28"/>
        </w:rPr>
      </w:pPr>
    </w:p>
    <w:p w:rsidR="00FA3AD9" w:rsidRDefault="00FA3AD9"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435662" w:rsidRDefault="00435662" w:rsidP="00337B37">
      <w:pPr>
        <w:pStyle w:val="32"/>
        <w:shd w:val="clear" w:color="auto" w:fill="auto"/>
        <w:spacing w:before="0" w:line="240" w:lineRule="auto"/>
        <w:ind w:firstLine="0"/>
        <w:rPr>
          <w:b/>
          <w:sz w:val="28"/>
          <w:szCs w:val="28"/>
        </w:rPr>
      </w:pPr>
    </w:p>
    <w:p w:rsidR="000535EB" w:rsidRDefault="000535EB" w:rsidP="000535EB">
      <w:pPr>
        <w:tabs>
          <w:tab w:val="left" w:pos="2964"/>
        </w:tabs>
        <w:rPr>
          <w:b/>
          <w:sz w:val="32"/>
          <w:szCs w:val="32"/>
        </w:rPr>
      </w:pPr>
    </w:p>
    <w:p w:rsidR="000535EB" w:rsidRDefault="000535EB" w:rsidP="000535EB">
      <w:pPr>
        <w:tabs>
          <w:tab w:val="left" w:pos="2964"/>
        </w:tabs>
        <w:rPr>
          <w:b/>
          <w:sz w:val="32"/>
          <w:szCs w:val="32"/>
        </w:rPr>
      </w:pPr>
    </w:p>
    <w:p w:rsidR="000535EB" w:rsidRDefault="000535EB" w:rsidP="000535EB">
      <w:pPr>
        <w:tabs>
          <w:tab w:val="left" w:pos="2964"/>
        </w:tabs>
        <w:rPr>
          <w:b/>
          <w:sz w:val="32"/>
          <w:szCs w:val="32"/>
        </w:rPr>
      </w:pPr>
    </w:p>
    <w:p w:rsidR="00FA3AD9" w:rsidRPr="00466C4F" w:rsidRDefault="00FA3AD9" w:rsidP="000535EB">
      <w:pPr>
        <w:tabs>
          <w:tab w:val="left" w:pos="2964"/>
        </w:tabs>
        <w:rPr>
          <w:b/>
          <w:sz w:val="32"/>
          <w:szCs w:val="32"/>
        </w:rPr>
      </w:pPr>
      <w:r w:rsidRPr="00466C4F">
        <w:rPr>
          <w:b/>
          <w:sz w:val="32"/>
          <w:szCs w:val="32"/>
        </w:rPr>
        <w:lastRenderedPageBreak/>
        <w:t>Планируемые результаты освоения программы детьми.</w:t>
      </w:r>
    </w:p>
    <w:p w:rsidR="00FA3AD9" w:rsidRPr="00B8294D" w:rsidRDefault="00FA3AD9" w:rsidP="00FA3AD9">
      <w:pPr>
        <w:tabs>
          <w:tab w:val="left" w:pos="2964"/>
        </w:tabs>
        <w:jc w:val="both"/>
        <w:rPr>
          <w:b/>
          <w:i/>
          <w:sz w:val="32"/>
          <w:szCs w:val="32"/>
        </w:rPr>
      </w:pPr>
      <w:r>
        <w:rPr>
          <w:b/>
          <w:i/>
          <w:sz w:val="32"/>
          <w:szCs w:val="32"/>
        </w:rPr>
        <w:t xml:space="preserve">        </w:t>
      </w:r>
      <w:r w:rsidRPr="00544E30">
        <w:rPr>
          <w:sz w:val="28"/>
          <w:szCs w:val="28"/>
        </w:rPr>
        <w:t>Планируемые результаты освоения программы конкре</w:t>
      </w:r>
      <w:r>
        <w:rPr>
          <w:sz w:val="28"/>
          <w:szCs w:val="28"/>
        </w:rPr>
        <w:t>тизируют требования Стандарта к целевым ориентирам  в обязательной части и части, формируемой участниками образовательных отношений.</w:t>
      </w:r>
      <w:r w:rsidRPr="00544E30">
        <w:rPr>
          <w:sz w:val="28"/>
          <w:szCs w:val="28"/>
        </w:rPr>
        <w:tab/>
      </w:r>
    </w:p>
    <w:p w:rsidR="00FA3AD9" w:rsidRPr="00D97CE2" w:rsidRDefault="00FA3AD9" w:rsidP="00FA3AD9">
      <w:pPr>
        <w:tabs>
          <w:tab w:val="left" w:pos="2964"/>
        </w:tabs>
        <w:rPr>
          <w:b/>
          <w:sz w:val="32"/>
          <w:szCs w:val="32"/>
        </w:rPr>
      </w:pPr>
      <w:r w:rsidRPr="00D97CE2">
        <w:rPr>
          <w:b/>
          <w:sz w:val="32"/>
          <w:szCs w:val="32"/>
        </w:rPr>
        <w:t xml:space="preserve">              </w:t>
      </w:r>
      <w:r w:rsidR="00FC31F8">
        <w:rPr>
          <w:b/>
          <w:sz w:val="32"/>
          <w:szCs w:val="32"/>
        </w:rPr>
        <w:t xml:space="preserve">                         </w:t>
      </w:r>
      <w:r w:rsidRPr="00D97CE2">
        <w:rPr>
          <w:b/>
          <w:sz w:val="32"/>
          <w:szCs w:val="32"/>
        </w:rPr>
        <w:t xml:space="preserve"> Обязательная часть.</w:t>
      </w:r>
    </w:p>
    <w:p w:rsidR="00FA3AD9" w:rsidRDefault="00FA3AD9" w:rsidP="00FA3AD9">
      <w:pPr>
        <w:tabs>
          <w:tab w:val="left" w:pos="2964"/>
        </w:tabs>
        <w:ind w:left="-142"/>
        <w:jc w:val="center"/>
        <w:rPr>
          <w:b/>
          <w:i/>
          <w:sz w:val="28"/>
          <w:szCs w:val="28"/>
        </w:rPr>
      </w:pPr>
      <w:r w:rsidRPr="00792F24">
        <w:rPr>
          <w:b/>
          <w:i/>
          <w:sz w:val="32"/>
          <w:szCs w:val="32"/>
        </w:rPr>
        <w:t>3</w:t>
      </w:r>
      <w:r>
        <w:rPr>
          <w:b/>
          <w:i/>
          <w:sz w:val="32"/>
          <w:szCs w:val="32"/>
        </w:rPr>
        <w:t xml:space="preserve"> года</w:t>
      </w:r>
      <w:r w:rsidRPr="00792F24">
        <w:rPr>
          <w:b/>
          <w:i/>
          <w:sz w:val="32"/>
          <w:szCs w:val="32"/>
        </w:rPr>
        <w:t>:</w:t>
      </w:r>
    </w:p>
    <w:p w:rsidR="00FA3AD9" w:rsidRDefault="00FA3AD9" w:rsidP="00FA3AD9">
      <w:pPr>
        <w:tabs>
          <w:tab w:val="left" w:pos="636"/>
          <w:tab w:val="left" w:pos="2964"/>
        </w:tabs>
        <w:ind w:left="-142"/>
        <w:jc w:val="center"/>
        <w:rPr>
          <w:b/>
          <w:i/>
          <w:sz w:val="28"/>
          <w:szCs w:val="28"/>
        </w:rPr>
      </w:pPr>
      <w:r>
        <w:rPr>
          <w:b/>
          <w:i/>
          <w:sz w:val="28"/>
          <w:szCs w:val="28"/>
        </w:rPr>
        <w:t>Физическое  развитие:</w:t>
      </w:r>
    </w:p>
    <w:p w:rsidR="00FA3AD9" w:rsidRDefault="00FA3AD9" w:rsidP="00FA3AD9">
      <w:pPr>
        <w:tabs>
          <w:tab w:val="left" w:pos="636"/>
          <w:tab w:val="left" w:pos="2964"/>
        </w:tabs>
        <w:ind w:left="-142"/>
        <w:jc w:val="both"/>
        <w:rPr>
          <w:sz w:val="28"/>
          <w:szCs w:val="28"/>
        </w:rPr>
      </w:pPr>
      <w:r>
        <w:rPr>
          <w:b/>
          <w:i/>
          <w:sz w:val="28"/>
          <w:szCs w:val="28"/>
        </w:rPr>
        <w:t xml:space="preserve">   </w:t>
      </w:r>
      <w:r>
        <w:rPr>
          <w:sz w:val="28"/>
          <w:szCs w:val="28"/>
        </w:rPr>
        <w:t xml:space="preserve"> У ребёнка развита крупная моторика, он стремится  осваивать различные виды движен</w:t>
      </w:r>
      <w:r w:rsidR="00C06A26">
        <w:rPr>
          <w:sz w:val="28"/>
          <w:szCs w:val="28"/>
        </w:rPr>
        <w:t>ий (бег, лазанье, перешагивание</w:t>
      </w:r>
      <w:r>
        <w:rPr>
          <w:sz w:val="28"/>
          <w:szCs w:val="28"/>
        </w:rPr>
        <w:t xml:space="preserve">, подлезание и пр.). </w:t>
      </w:r>
    </w:p>
    <w:p w:rsidR="00FA3AD9" w:rsidRPr="00701860" w:rsidRDefault="00FA3AD9" w:rsidP="00FA3AD9">
      <w:pPr>
        <w:tabs>
          <w:tab w:val="left" w:pos="636"/>
          <w:tab w:val="left" w:pos="2964"/>
        </w:tabs>
        <w:ind w:left="-142"/>
        <w:jc w:val="both"/>
        <w:rPr>
          <w:sz w:val="28"/>
          <w:szCs w:val="28"/>
        </w:rPr>
      </w:pPr>
      <w:r>
        <w:rPr>
          <w:sz w:val="28"/>
          <w:szCs w:val="28"/>
        </w:rPr>
        <w:t xml:space="preserve">     Проявляет  желание играть в подвижные игры с простым содержанием, несложными движениями. </w:t>
      </w:r>
    </w:p>
    <w:p w:rsidR="00FA3AD9" w:rsidRDefault="00FA3AD9" w:rsidP="00FA3AD9">
      <w:pPr>
        <w:tabs>
          <w:tab w:val="left" w:pos="636"/>
          <w:tab w:val="left" w:pos="2964"/>
        </w:tabs>
        <w:ind w:left="-142"/>
        <w:jc w:val="center"/>
        <w:rPr>
          <w:b/>
          <w:i/>
          <w:sz w:val="28"/>
          <w:szCs w:val="28"/>
        </w:rPr>
      </w:pPr>
      <w:r>
        <w:rPr>
          <w:b/>
          <w:i/>
          <w:sz w:val="28"/>
          <w:szCs w:val="28"/>
        </w:rPr>
        <w:t>Социально – коммуникативное развитие:</w:t>
      </w:r>
    </w:p>
    <w:p w:rsidR="00FA3AD9" w:rsidRPr="00C56938" w:rsidRDefault="00FA3AD9" w:rsidP="00FA3AD9">
      <w:pPr>
        <w:tabs>
          <w:tab w:val="left" w:pos="636"/>
          <w:tab w:val="left" w:pos="2964"/>
        </w:tabs>
        <w:ind w:left="-142"/>
        <w:jc w:val="both"/>
        <w:rPr>
          <w:sz w:val="28"/>
          <w:szCs w:val="28"/>
        </w:rPr>
      </w:pPr>
      <w:r>
        <w:rPr>
          <w:sz w:val="28"/>
          <w:szCs w:val="28"/>
        </w:rPr>
        <w:t xml:space="preserve">      </w:t>
      </w:r>
      <w:r w:rsidRPr="00C56938">
        <w:rPr>
          <w:sz w:val="28"/>
          <w:szCs w:val="28"/>
        </w:rPr>
        <w:t>Знает назначение бытовых предметов</w:t>
      </w:r>
      <w:r>
        <w:rPr>
          <w:sz w:val="28"/>
          <w:szCs w:val="28"/>
        </w:rPr>
        <w:t xml:space="preserve"> и умеет пользоваться ими.</w:t>
      </w:r>
      <w:r w:rsidRPr="00BE15EC">
        <w:rPr>
          <w:sz w:val="28"/>
          <w:szCs w:val="28"/>
        </w:rPr>
        <w:t xml:space="preserve"> </w:t>
      </w:r>
      <w:r>
        <w:rPr>
          <w:sz w:val="28"/>
          <w:szCs w:val="28"/>
        </w:rPr>
        <w:t>Самостоятельно или с помощью взрослого выполняет доступные возрасту гигиенические процедуры, владеет доступными возрасту навыками самообслуживания.</w:t>
      </w:r>
    </w:p>
    <w:p w:rsidR="00FA3AD9" w:rsidRDefault="00FA3AD9" w:rsidP="00FA3AD9">
      <w:pPr>
        <w:tabs>
          <w:tab w:val="left" w:pos="636"/>
          <w:tab w:val="left" w:pos="2964"/>
        </w:tabs>
        <w:ind w:left="-142"/>
        <w:jc w:val="both"/>
        <w:rPr>
          <w:sz w:val="28"/>
          <w:szCs w:val="28"/>
        </w:rPr>
      </w:pPr>
      <w:r>
        <w:rPr>
          <w:sz w:val="28"/>
          <w:szCs w:val="28"/>
        </w:rPr>
        <w:t xml:space="preserve">     Принимает участие в играх, проявляет интерес к игровым действиям сверстников. Проявляет интерес к окружающему миру природы и миру предметов.</w:t>
      </w:r>
      <w:r w:rsidRPr="00C56938">
        <w:rPr>
          <w:sz w:val="28"/>
          <w:szCs w:val="28"/>
        </w:rPr>
        <w:t xml:space="preserve"> </w:t>
      </w:r>
      <w:r>
        <w:rPr>
          <w:sz w:val="28"/>
          <w:szCs w:val="28"/>
        </w:rPr>
        <w:t>Стремится проявлять настойчивость в достижении результата своих действий. Проявляет самостоятельность в бытовом и игровом поведении.</w:t>
      </w:r>
    </w:p>
    <w:p w:rsidR="00FA3AD9" w:rsidRPr="00E80A26" w:rsidRDefault="00FA3AD9" w:rsidP="00FA3AD9">
      <w:pPr>
        <w:tabs>
          <w:tab w:val="left" w:pos="636"/>
          <w:tab w:val="left" w:pos="2964"/>
        </w:tabs>
        <w:ind w:left="-142"/>
        <w:jc w:val="both"/>
        <w:rPr>
          <w:sz w:val="28"/>
          <w:szCs w:val="28"/>
        </w:rPr>
      </w:pPr>
      <w:r>
        <w:rPr>
          <w:sz w:val="28"/>
          <w:szCs w:val="28"/>
        </w:rPr>
        <w:t xml:space="preserve">    Стремится к общению </w:t>
      </w:r>
      <w:proofErr w:type="gramStart"/>
      <w:r>
        <w:rPr>
          <w:sz w:val="28"/>
          <w:szCs w:val="28"/>
        </w:rPr>
        <w:t>со</w:t>
      </w:r>
      <w:proofErr w:type="gramEnd"/>
      <w:r>
        <w:rPr>
          <w:sz w:val="28"/>
          <w:szCs w:val="28"/>
        </w:rPr>
        <w:t xml:space="preserve"> взрослыми и активно подражает им в движениях и действиях. Появляются игры, в которых ребёнок активно воспроизводит </w:t>
      </w:r>
      <w:r w:rsidRPr="00E80A26">
        <w:rPr>
          <w:sz w:val="28"/>
          <w:szCs w:val="28"/>
        </w:rPr>
        <w:t>действия взрослого.</w:t>
      </w:r>
    </w:p>
    <w:p w:rsidR="00FA3AD9" w:rsidRDefault="00FA3AD9" w:rsidP="00FA3AD9">
      <w:pPr>
        <w:tabs>
          <w:tab w:val="left" w:pos="636"/>
          <w:tab w:val="left" w:pos="2964"/>
        </w:tabs>
        <w:ind w:left="-142"/>
        <w:jc w:val="center"/>
        <w:rPr>
          <w:b/>
          <w:i/>
          <w:sz w:val="28"/>
          <w:szCs w:val="28"/>
        </w:rPr>
      </w:pPr>
      <w:r>
        <w:rPr>
          <w:b/>
          <w:i/>
          <w:sz w:val="28"/>
          <w:szCs w:val="28"/>
        </w:rPr>
        <w:t>Познавательное развитие:</w:t>
      </w:r>
    </w:p>
    <w:p w:rsidR="00FA3AD9" w:rsidRDefault="00FA3AD9" w:rsidP="00FA3AD9">
      <w:pPr>
        <w:ind w:left="-142"/>
        <w:jc w:val="both"/>
        <w:rPr>
          <w:sz w:val="28"/>
          <w:szCs w:val="28"/>
        </w:rPr>
      </w:pPr>
      <w:r>
        <w:rPr>
          <w:b/>
          <w:i/>
          <w:sz w:val="28"/>
          <w:szCs w:val="28"/>
        </w:rPr>
        <w:t xml:space="preserve">     </w:t>
      </w:r>
      <w:r w:rsidRPr="00C56938">
        <w:rPr>
          <w:sz w:val="28"/>
          <w:szCs w:val="28"/>
        </w:rPr>
        <w:t>ребёнок интересуется окружающими предметами и активно действует с ними</w:t>
      </w:r>
      <w:r>
        <w:rPr>
          <w:sz w:val="28"/>
          <w:szCs w:val="28"/>
        </w:rPr>
        <w:t xml:space="preserve">; эмоционально вовлечён в действия с игрушками и другими предметами, </w:t>
      </w:r>
    </w:p>
    <w:p w:rsidR="00FA3AD9" w:rsidRDefault="00FA3AD9" w:rsidP="00FA3AD9">
      <w:pPr>
        <w:ind w:left="-142"/>
        <w:jc w:val="both"/>
        <w:rPr>
          <w:sz w:val="28"/>
          <w:szCs w:val="28"/>
        </w:rPr>
      </w:pPr>
      <w:r>
        <w:rPr>
          <w:sz w:val="28"/>
          <w:szCs w:val="28"/>
        </w:rPr>
        <w:t xml:space="preserve">     </w:t>
      </w:r>
      <w:r w:rsidRPr="00E80A26">
        <w:rPr>
          <w:sz w:val="28"/>
          <w:szCs w:val="28"/>
        </w:rPr>
        <w:t>Ребенок имеет первичные представления о себе: знает свое имя, свой пол, имена членов своей семьи.</w:t>
      </w:r>
    </w:p>
    <w:p w:rsidR="00FA3AD9" w:rsidRDefault="00FA3AD9" w:rsidP="00FA3AD9">
      <w:pPr>
        <w:tabs>
          <w:tab w:val="left" w:pos="636"/>
          <w:tab w:val="left" w:pos="2964"/>
        </w:tabs>
        <w:rPr>
          <w:b/>
          <w:i/>
          <w:sz w:val="28"/>
          <w:szCs w:val="28"/>
        </w:rPr>
      </w:pPr>
      <w:r>
        <w:rPr>
          <w:b/>
          <w:i/>
          <w:sz w:val="28"/>
          <w:szCs w:val="28"/>
        </w:rPr>
        <w:t xml:space="preserve">                                                      Речевое развитие:</w:t>
      </w:r>
    </w:p>
    <w:p w:rsidR="00FA3AD9" w:rsidRDefault="00FA3AD9" w:rsidP="00FA3AD9">
      <w:pPr>
        <w:tabs>
          <w:tab w:val="left" w:pos="636"/>
          <w:tab w:val="left" w:pos="2964"/>
        </w:tabs>
        <w:ind w:left="-142"/>
        <w:jc w:val="both"/>
        <w:rPr>
          <w:sz w:val="28"/>
          <w:szCs w:val="28"/>
        </w:rPr>
      </w:pPr>
      <w:r>
        <w:rPr>
          <w:b/>
          <w:i/>
          <w:sz w:val="28"/>
          <w:szCs w:val="28"/>
        </w:rPr>
        <w:t xml:space="preserve">      </w:t>
      </w:r>
      <w:r w:rsidRPr="00E252B9">
        <w:rPr>
          <w:sz w:val="28"/>
          <w:szCs w:val="28"/>
        </w:rPr>
        <w:t>В</w:t>
      </w:r>
      <w:r w:rsidRPr="00E80A26">
        <w:rPr>
          <w:sz w:val="28"/>
          <w:szCs w:val="28"/>
        </w:rPr>
        <w:t>ла</w:t>
      </w:r>
      <w:r w:rsidRPr="00BE15EC">
        <w:rPr>
          <w:sz w:val="28"/>
          <w:szCs w:val="28"/>
        </w:rPr>
        <w:t>деет активной и пассивной речью, включенной в общение.</w:t>
      </w:r>
      <w:r>
        <w:rPr>
          <w:sz w:val="28"/>
          <w:szCs w:val="28"/>
        </w:rPr>
        <w:t xml:space="preserve"> Может обращаться с вопросами и просьбами, понимает речь взрослых. Знает названия окружающих предметов и игрушек.</w:t>
      </w:r>
      <w:r w:rsidRPr="00E80A26">
        <w:rPr>
          <w:sz w:val="28"/>
          <w:szCs w:val="28"/>
        </w:rPr>
        <w:t xml:space="preserve"> Может по просьбе взрослого рассказать об </w:t>
      </w:r>
      <w:proofErr w:type="gramStart"/>
      <w:r w:rsidRPr="00E80A26">
        <w:rPr>
          <w:sz w:val="28"/>
          <w:szCs w:val="28"/>
        </w:rPr>
        <w:t>изображенном</w:t>
      </w:r>
      <w:proofErr w:type="gramEnd"/>
      <w:r w:rsidRPr="00E80A26">
        <w:rPr>
          <w:sz w:val="28"/>
          <w:szCs w:val="28"/>
        </w:rPr>
        <w:t xml:space="preserve"> на картине, об игрушке, о событиях из личного опыта. </w:t>
      </w:r>
    </w:p>
    <w:p w:rsidR="00FA3AD9" w:rsidRDefault="00FA3AD9" w:rsidP="00FA3AD9">
      <w:pPr>
        <w:tabs>
          <w:tab w:val="left" w:pos="636"/>
          <w:tab w:val="left" w:pos="2964"/>
        </w:tabs>
        <w:jc w:val="center"/>
        <w:rPr>
          <w:b/>
          <w:i/>
          <w:sz w:val="28"/>
          <w:szCs w:val="28"/>
        </w:rPr>
      </w:pPr>
      <w:r>
        <w:rPr>
          <w:b/>
          <w:i/>
          <w:sz w:val="28"/>
          <w:szCs w:val="28"/>
        </w:rPr>
        <w:t>Художественно – эстетическое:</w:t>
      </w:r>
    </w:p>
    <w:p w:rsidR="00FA3AD9" w:rsidRDefault="00FA3AD9" w:rsidP="00FA3AD9">
      <w:pPr>
        <w:tabs>
          <w:tab w:val="left" w:pos="636"/>
          <w:tab w:val="left" w:pos="2964"/>
        </w:tabs>
        <w:ind w:left="-142"/>
        <w:rPr>
          <w:sz w:val="28"/>
          <w:szCs w:val="28"/>
        </w:rPr>
      </w:pPr>
      <w:r>
        <w:rPr>
          <w:sz w:val="28"/>
          <w:szCs w:val="28"/>
        </w:rPr>
        <w:t xml:space="preserve">    Ребёнок пытается создавать простейшие изображения на основе линий, пятен, простых форм.</w:t>
      </w:r>
    </w:p>
    <w:p w:rsidR="00FA3AD9" w:rsidRDefault="00FA3AD9" w:rsidP="00FA3AD9">
      <w:pPr>
        <w:tabs>
          <w:tab w:val="left" w:pos="636"/>
          <w:tab w:val="left" w:pos="2964"/>
        </w:tabs>
        <w:ind w:left="-142"/>
        <w:rPr>
          <w:sz w:val="28"/>
          <w:szCs w:val="28"/>
        </w:rPr>
      </w:pPr>
      <w:r>
        <w:rPr>
          <w:sz w:val="28"/>
          <w:szCs w:val="28"/>
        </w:rPr>
        <w:t xml:space="preserve">     Называет основные цвета, 2-3- формы, проявления величины.</w:t>
      </w:r>
    </w:p>
    <w:p w:rsidR="00FA3AD9" w:rsidRDefault="00FA3AD9" w:rsidP="00FA3AD9">
      <w:pPr>
        <w:tabs>
          <w:tab w:val="left" w:pos="636"/>
          <w:tab w:val="left" w:pos="2964"/>
        </w:tabs>
        <w:ind w:left="-142"/>
        <w:rPr>
          <w:sz w:val="28"/>
          <w:szCs w:val="28"/>
        </w:rPr>
      </w:pPr>
      <w:r>
        <w:rPr>
          <w:sz w:val="28"/>
          <w:szCs w:val="28"/>
        </w:rPr>
        <w:t xml:space="preserve">     Освоил некоторые изобразительно – выразительные и технические умения, способы создания  изображения. </w:t>
      </w:r>
    </w:p>
    <w:p w:rsidR="00FA3AD9" w:rsidRDefault="00FA3AD9" w:rsidP="00FA3AD9">
      <w:pPr>
        <w:ind w:left="-142"/>
        <w:jc w:val="both"/>
        <w:rPr>
          <w:sz w:val="28"/>
          <w:szCs w:val="28"/>
        </w:rPr>
      </w:pPr>
      <w:r>
        <w:rPr>
          <w:sz w:val="28"/>
          <w:szCs w:val="28"/>
        </w:rPr>
        <w:t xml:space="preserve">      Проявляет интерес к стихам, песням и сказкам, рассматриванию картин, стремится двигаться под музыку, проявляет эмоциональный отклик на различные произведения культуры и искусства.</w:t>
      </w:r>
      <w:r w:rsidRPr="00E80A26">
        <w:rPr>
          <w:sz w:val="28"/>
          <w:szCs w:val="28"/>
        </w:rPr>
        <w:t xml:space="preserve"> Проявляет эмоциональную отзывчивость на доступные возрасту музыкальные произведения, различает веселые и грустные мелодии.</w:t>
      </w:r>
    </w:p>
    <w:p w:rsidR="00FA3AD9" w:rsidRPr="00466C4F" w:rsidRDefault="00FA3AD9" w:rsidP="00FA3AD9">
      <w:pPr>
        <w:ind w:left="-142"/>
        <w:jc w:val="center"/>
        <w:rPr>
          <w:sz w:val="28"/>
          <w:szCs w:val="28"/>
        </w:rPr>
      </w:pPr>
      <w:r>
        <w:rPr>
          <w:b/>
          <w:i/>
          <w:sz w:val="32"/>
          <w:szCs w:val="32"/>
        </w:rPr>
        <w:lastRenderedPageBreak/>
        <w:t>4 года.</w:t>
      </w:r>
    </w:p>
    <w:p w:rsidR="00FA3AD9" w:rsidRPr="00FC31BF" w:rsidRDefault="00FA3AD9" w:rsidP="00FA3AD9">
      <w:pPr>
        <w:tabs>
          <w:tab w:val="left" w:pos="2964"/>
        </w:tabs>
        <w:ind w:left="-142"/>
        <w:jc w:val="center"/>
        <w:rPr>
          <w:b/>
          <w:i/>
          <w:sz w:val="32"/>
          <w:szCs w:val="32"/>
        </w:rPr>
      </w:pPr>
      <w:r w:rsidRPr="00792F24">
        <w:rPr>
          <w:b/>
          <w:i/>
          <w:sz w:val="28"/>
          <w:szCs w:val="28"/>
        </w:rPr>
        <w:t>Физическое развитие</w:t>
      </w:r>
      <w:r>
        <w:rPr>
          <w:b/>
          <w:i/>
          <w:sz w:val="32"/>
          <w:szCs w:val="32"/>
        </w:rPr>
        <w:t>.</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Владеет  соответствующими возрасту основными движениями. Сформирована потребность в двигательной активности: проявляет положительные эмоции при физической активности, в самостоятельной двигательной деятельности. Проявляет интерес к участию в совместных в совместных подвижных играх и физических упражнениях. Пользуется физкультурным оборудованием вне занятий.</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Проявляет интерес к правилам здоровьесберегающего и безопасного поведения. Стремится соблюдать элементарные правила здорового образа жизни.</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С удовольствием выполняет культурно – гигиенические навыки, положительно </w:t>
      </w:r>
      <w:proofErr w:type="gramStart"/>
      <w:r w:rsidRPr="003D2C5C">
        <w:rPr>
          <w:sz w:val="28"/>
          <w:szCs w:val="28"/>
        </w:rPr>
        <w:t>настроен</w:t>
      </w:r>
      <w:proofErr w:type="gramEnd"/>
      <w:r w:rsidRPr="003D2C5C">
        <w:rPr>
          <w:sz w:val="28"/>
          <w:szCs w:val="28"/>
        </w:rPr>
        <w:t xml:space="preserve"> на выполнение элементарных процессов самообслуживания, радуется своей самостоятельности и результату.</w:t>
      </w:r>
    </w:p>
    <w:p w:rsidR="00FA3AD9" w:rsidRPr="003D2C5C" w:rsidRDefault="00FA3AD9" w:rsidP="00FA3AD9">
      <w:pPr>
        <w:tabs>
          <w:tab w:val="left" w:pos="636"/>
          <w:tab w:val="left" w:pos="2964"/>
        </w:tabs>
        <w:ind w:left="-142"/>
        <w:jc w:val="center"/>
        <w:rPr>
          <w:b/>
          <w:i/>
          <w:sz w:val="28"/>
          <w:szCs w:val="28"/>
        </w:rPr>
      </w:pPr>
      <w:r w:rsidRPr="003D2C5C">
        <w:rPr>
          <w:b/>
          <w:i/>
          <w:sz w:val="28"/>
          <w:szCs w:val="28"/>
        </w:rPr>
        <w:t>Социально – коммуникативное развитие.</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Принимает участие в играх, проявляет интерес к игровым действиям сверстников, к игровому общению. Активно осваивает способы ролевого поведения: называет вою роль и обращается к сверстнику по имени игрового персонажа. Вступает в ролевой диалог с воспитателем и со сверстником, называет игровые действия  в ответ на вопрос воспитателя.</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Умеет проявлять доброжелательность, доброту, дружелюбие по отношению к окружающим. Откликается на эмоции близких людей  и друзей.  </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Имеет навыки организованного поведения в детском саду, на улице. </w:t>
      </w:r>
      <w:proofErr w:type="gramStart"/>
      <w:r w:rsidRPr="003D2C5C">
        <w:rPr>
          <w:sz w:val="28"/>
          <w:szCs w:val="28"/>
        </w:rPr>
        <w:t>Способен</w:t>
      </w:r>
      <w:proofErr w:type="gramEnd"/>
      <w:r w:rsidRPr="003D2C5C">
        <w:rPr>
          <w:sz w:val="28"/>
          <w:szCs w:val="28"/>
        </w:rPr>
        <w:t xml:space="preserve"> самостоятельно выполнять элементарные поручения, преодолевать небольшие трудности.</w:t>
      </w:r>
    </w:p>
    <w:p w:rsidR="00FA3AD9" w:rsidRDefault="00FA3AD9" w:rsidP="00FA3AD9">
      <w:pPr>
        <w:tabs>
          <w:tab w:val="left" w:pos="636"/>
          <w:tab w:val="left" w:pos="2964"/>
        </w:tabs>
        <w:ind w:left="-142"/>
        <w:jc w:val="both"/>
        <w:rPr>
          <w:sz w:val="28"/>
          <w:szCs w:val="28"/>
        </w:rPr>
      </w:pPr>
      <w:r w:rsidRPr="003D2C5C">
        <w:rPr>
          <w:sz w:val="28"/>
          <w:szCs w:val="28"/>
        </w:rPr>
        <w:t xml:space="preserve">       Имеет представлен</w:t>
      </w:r>
      <w:r>
        <w:rPr>
          <w:sz w:val="28"/>
          <w:szCs w:val="28"/>
        </w:rPr>
        <w:t>ие о себе:  (имя, возраст, пол)</w:t>
      </w:r>
      <w:r w:rsidRPr="003D2C5C">
        <w:rPr>
          <w:sz w:val="28"/>
          <w:szCs w:val="28"/>
        </w:rPr>
        <w:t xml:space="preserve">, первичные гендерные представления. Называет членов семьи. Знаком с некоторыми профессиями. </w:t>
      </w:r>
    </w:p>
    <w:p w:rsidR="00FA3AD9" w:rsidRDefault="00FA3AD9" w:rsidP="00FA3AD9">
      <w:pPr>
        <w:tabs>
          <w:tab w:val="left" w:pos="636"/>
          <w:tab w:val="left" w:pos="2964"/>
        </w:tabs>
        <w:ind w:left="-142"/>
        <w:jc w:val="both"/>
        <w:rPr>
          <w:sz w:val="28"/>
          <w:szCs w:val="28"/>
        </w:rPr>
      </w:pPr>
      <w:r>
        <w:rPr>
          <w:sz w:val="28"/>
          <w:szCs w:val="28"/>
        </w:rPr>
        <w:t xml:space="preserve">     Проявляет стремление отражать содержание хозяйственн</w:t>
      </w:r>
      <w:proofErr w:type="gramStart"/>
      <w:r>
        <w:rPr>
          <w:sz w:val="28"/>
          <w:szCs w:val="28"/>
        </w:rPr>
        <w:t>о-</w:t>
      </w:r>
      <w:proofErr w:type="gramEnd"/>
      <w:r>
        <w:rPr>
          <w:sz w:val="28"/>
          <w:szCs w:val="28"/>
        </w:rPr>
        <w:t xml:space="preserve"> бытового труда в игре с использованием реальных предметов и предметов – заместителей.</w:t>
      </w:r>
    </w:p>
    <w:p w:rsidR="00FA3AD9" w:rsidRPr="003D2C5C" w:rsidRDefault="00FA3AD9" w:rsidP="00FA3AD9">
      <w:pPr>
        <w:tabs>
          <w:tab w:val="left" w:pos="636"/>
          <w:tab w:val="left" w:pos="2964"/>
        </w:tabs>
        <w:ind w:left="-142"/>
        <w:jc w:val="both"/>
        <w:rPr>
          <w:sz w:val="28"/>
          <w:szCs w:val="28"/>
        </w:rPr>
      </w:pPr>
      <w:r>
        <w:rPr>
          <w:sz w:val="28"/>
          <w:szCs w:val="28"/>
        </w:rPr>
        <w:t xml:space="preserve">      Проявляет самостоятельность в самообслуживании.</w:t>
      </w:r>
    </w:p>
    <w:p w:rsidR="00FA3AD9" w:rsidRPr="003D2C5C" w:rsidRDefault="00FA3AD9" w:rsidP="00FA3AD9">
      <w:pPr>
        <w:tabs>
          <w:tab w:val="left" w:pos="636"/>
          <w:tab w:val="left" w:pos="2964"/>
        </w:tabs>
        <w:ind w:left="-142"/>
        <w:jc w:val="center"/>
        <w:rPr>
          <w:b/>
          <w:i/>
          <w:sz w:val="28"/>
          <w:szCs w:val="28"/>
        </w:rPr>
      </w:pPr>
      <w:r w:rsidRPr="003D2C5C">
        <w:rPr>
          <w:b/>
          <w:i/>
          <w:sz w:val="28"/>
          <w:szCs w:val="28"/>
        </w:rPr>
        <w:t>Познавательное развитие.</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w:t>
      </w:r>
      <w:proofErr w:type="gramStart"/>
      <w:r w:rsidRPr="003D2C5C">
        <w:rPr>
          <w:sz w:val="28"/>
          <w:szCs w:val="28"/>
        </w:rPr>
        <w:t>Проявляет интерес к  предметам ближайшего окружения, их свойствам, рассматривает, обследует предметы, по – разному действует с ними  по предложению  взрослого или по собственной инициативе.</w:t>
      </w:r>
      <w:proofErr w:type="gramEnd"/>
      <w:r w:rsidRPr="003D2C5C">
        <w:rPr>
          <w:sz w:val="28"/>
          <w:szCs w:val="28"/>
        </w:rPr>
        <w:t xml:space="preserve"> Использует известные поисковые действия, помогающие понять некоторые особенности объектов, явлений природы.</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w:t>
      </w:r>
      <w:r>
        <w:rPr>
          <w:sz w:val="28"/>
          <w:szCs w:val="28"/>
        </w:rPr>
        <w:t xml:space="preserve">  </w:t>
      </w:r>
      <w:r w:rsidRPr="003D2C5C">
        <w:rPr>
          <w:sz w:val="28"/>
          <w:szCs w:val="28"/>
        </w:rPr>
        <w:t xml:space="preserve"> Различает и называет некоторых животных разных групп, деревья, кустарники, травы. Определяет основное строение, некоторые особенности органов, замечает признаки живого, движение питание, состояние по сезонам.</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С удовольствие включается в деятельность экспериментирования, организованную взрослым, проявляя эмоции радостного удивления и словесную активность в процессе познания свойств и каче</w:t>
      </w:r>
      <w:proofErr w:type="gramStart"/>
      <w:r w:rsidRPr="003D2C5C">
        <w:rPr>
          <w:sz w:val="28"/>
          <w:szCs w:val="28"/>
        </w:rPr>
        <w:t>ств пр</w:t>
      </w:r>
      <w:proofErr w:type="gramEnd"/>
      <w:r w:rsidRPr="003D2C5C">
        <w:rPr>
          <w:sz w:val="28"/>
          <w:szCs w:val="28"/>
        </w:rPr>
        <w:t>едметов.</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w:t>
      </w:r>
      <w:proofErr w:type="gramStart"/>
      <w:r w:rsidRPr="003D2C5C">
        <w:rPr>
          <w:sz w:val="28"/>
          <w:szCs w:val="28"/>
        </w:rPr>
        <w:t>Способен</w:t>
      </w:r>
      <w:proofErr w:type="gramEnd"/>
      <w:r w:rsidRPr="003D2C5C">
        <w:rPr>
          <w:sz w:val="28"/>
          <w:szCs w:val="28"/>
        </w:rPr>
        <w:t xml:space="preserve"> целенаправленно наблюдать за объектами в процессе организованного восприятия. </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Умеет  выполнять простейший сенсорный анализ, выделяя с помощью взрослого  наиболее ярко выраженные в предметах качества и свойства.</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Включается в деятельность взрослых по уходу за растениями и животными.</w:t>
      </w:r>
    </w:p>
    <w:p w:rsidR="00FA3AD9" w:rsidRPr="003D2C5C" w:rsidRDefault="00FA3AD9" w:rsidP="00FA3AD9">
      <w:pPr>
        <w:tabs>
          <w:tab w:val="left" w:pos="636"/>
          <w:tab w:val="left" w:pos="2964"/>
        </w:tabs>
        <w:ind w:left="-142"/>
        <w:jc w:val="both"/>
        <w:rPr>
          <w:sz w:val="28"/>
          <w:szCs w:val="28"/>
        </w:rPr>
      </w:pPr>
      <w:r w:rsidRPr="003D2C5C">
        <w:rPr>
          <w:sz w:val="28"/>
          <w:szCs w:val="28"/>
        </w:rPr>
        <w:lastRenderedPageBreak/>
        <w:t xml:space="preserve">     Испытывает эмоциональное удовлетворение, если смог что – то выполнить сам.</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Выделяет и называет форму, размер предметов, находит предмет по указанным свойствам, сравнивает и обобщает.</w:t>
      </w:r>
    </w:p>
    <w:p w:rsidR="00FA3AD9" w:rsidRPr="003D2C5C" w:rsidRDefault="00FA3AD9" w:rsidP="00FA3AD9">
      <w:pPr>
        <w:tabs>
          <w:tab w:val="left" w:pos="636"/>
          <w:tab w:val="left" w:pos="2964"/>
        </w:tabs>
        <w:ind w:left="-142"/>
        <w:jc w:val="both"/>
        <w:rPr>
          <w:b/>
          <w:i/>
          <w:sz w:val="28"/>
          <w:szCs w:val="28"/>
        </w:rPr>
      </w:pPr>
      <w:r w:rsidRPr="003D2C5C">
        <w:rPr>
          <w:sz w:val="28"/>
          <w:szCs w:val="28"/>
        </w:rPr>
        <w:t xml:space="preserve">    Самостоятельно выявляет отношения равенства и неравенства по размеру и количеству путём практического сравнения, зрительного восприятия.</w:t>
      </w:r>
    </w:p>
    <w:p w:rsidR="00FA3AD9" w:rsidRPr="003D2C5C" w:rsidRDefault="00FA3AD9" w:rsidP="00FA3AD9">
      <w:pPr>
        <w:tabs>
          <w:tab w:val="left" w:pos="636"/>
          <w:tab w:val="left" w:pos="2964"/>
        </w:tabs>
        <w:rPr>
          <w:b/>
          <w:i/>
          <w:sz w:val="28"/>
          <w:szCs w:val="28"/>
        </w:rPr>
      </w:pPr>
      <w:r w:rsidRPr="003D2C5C">
        <w:rPr>
          <w:b/>
          <w:i/>
          <w:sz w:val="28"/>
          <w:szCs w:val="28"/>
        </w:rPr>
        <w:t>Речевое развитие.</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Ребёнок вступает в общение со знакомыми взрослыми людьми: обращается с просьбой, сообщением о своём состоянии, желании, событии; понимает обращённую к нему речь, отвечает на вопросы, используя простые распространённые предложения. Умеет посредством речи налаживать контакты, включается в игровое общение, используя речевую активность</w:t>
      </w:r>
      <w:proofErr w:type="gramStart"/>
      <w:r w:rsidRPr="003D2C5C">
        <w:rPr>
          <w:sz w:val="28"/>
          <w:szCs w:val="28"/>
        </w:rPr>
        <w:t xml:space="preserve"> И</w:t>
      </w:r>
      <w:proofErr w:type="gramEnd"/>
      <w:r w:rsidRPr="003D2C5C">
        <w:rPr>
          <w:sz w:val="28"/>
          <w:szCs w:val="28"/>
        </w:rPr>
        <w:t>спользует в общении общепринятые простые формы этикета. Любит слушать новые сказки, рассказы, стихи; пересказывает знакомые короткие сказки, читает  стихи, рассказывает потешки.  Обсуждает прослушанное произведение, отвечает на вопросы по содержанию. Участвует в разговорах во время рассматривания предметов, картин, наблюдений за объектами, правильно называет предметы бытового назначения, объекты природы ближайшего окружения. По вопросам воспитателя составляет рассказ по картине из 3-4 предложений. Речь эмоциональна. Ребёнок слышит  интонационно выделяемый звук в словах и предложениях.</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w:t>
      </w:r>
      <w:r w:rsidRPr="003D2C5C">
        <w:rPr>
          <w:b/>
          <w:i/>
          <w:sz w:val="28"/>
          <w:szCs w:val="28"/>
        </w:rPr>
        <w:t>Художественно – эстетическое развитие.</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Создаёт простейшие изображения  на основе линий, штрихов, пятен, простых форм. Эмоционально откликается на произведения изобразительного искусства, на красоту окружающих предметов, мир природы, испытывает чувство радости.</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Различает и верно называет основные цвета и некоторые оттенки, формы, проявления величины, пространственные отношения. Освоил некоторые способы создания изображения. Пытается в рисовании, лепке, аппликации передать сходство с реальными предметами, обогащает образ выразительными деталями. </w:t>
      </w:r>
      <w:proofErr w:type="gramStart"/>
      <w:r w:rsidRPr="003D2C5C">
        <w:rPr>
          <w:sz w:val="28"/>
          <w:szCs w:val="28"/>
        </w:rPr>
        <w:t>Активен</w:t>
      </w:r>
      <w:proofErr w:type="gramEnd"/>
      <w:r w:rsidRPr="003D2C5C">
        <w:rPr>
          <w:sz w:val="28"/>
          <w:szCs w:val="28"/>
        </w:rPr>
        <w:t xml:space="preserve"> при создании индивидуальных  и коллективных композиций в рисунках, лепке, аппликации.     </w:t>
      </w:r>
    </w:p>
    <w:p w:rsidR="00FA3AD9" w:rsidRPr="003D2C5C" w:rsidRDefault="00FA3AD9" w:rsidP="00FA3AD9">
      <w:pPr>
        <w:tabs>
          <w:tab w:val="left" w:pos="636"/>
          <w:tab w:val="left" w:pos="2964"/>
        </w:tabs>
        <w:ind w:left="-142"/>
        <w:jc w:val="both"/>
        <w:rPr>
          <w:sz w:val="28"/>
          <w:szCs w:val="28"/>
        </w:rPr>
      </w:pPr>
      <w:r w:rsidRPr="003D2C5C">
        <w:rPr>
          <w:sz w:val="28"/>
          <w:szCs w:val="28"/>
        </w:rPr>
        <w:t xml:space="preserve">   </w:t>
      </w:r>
      <w:r>
        <w:rPr>
          <w:sz w:val="28"/>
          <w:szCs w:val="28"/>
        </w:rPr>
        <w:t xml:space="preserve">  </w:t>
      </w:r>
      <w:r w:rsidRPr="003D2C5C">
        <w:rPr>
          <w:sz w:val="28"/>
          <w:szCs w:val="28"/>
        </w:rPr>
        <w:t xml:space="preserve"> Ребёнок  с интересом вслушивается в музыку, запоминает и узнаёт знакомые произведения. Различает ритмы музыки  и  пытается передавать их в движении. Проявляет эмоциональную отзывчивость на доступные возрасту музыкальные произведения, различает весёлые т грустные мелодии, пытается выразительно передавать игровые и сказочные образы. Проявляет интерес к участию в праздниках, постановках, совместных досугах и развлечениях.</w:t>
      </w:r>
    </w:p>
    <w:p w:rsidR="00FA3AD9" w:rsidRPr="00792F24" w:rsidRDefault="00FA3AD9" w:rsidP="00FA3AD9">
      <w:pPr>
        <w:tabs>
          <w:tab w:val="left" w:pos="2964"/>
        </w:tabs>
        <w:ind w:left="-142"/>
        <w:jc w:val="center"/>
        <w:rPr>
          <w:b/>
          <w:i/>
          <w:sz w:val="32"/>
          <w:szCs w:val="32"/>
        </w:rPr>
      </w:pPr>
      <w:r>
        <w:rPr>
          <w:b/>
          <w:i/>
          <w:sz w:val="32"/>
          <w:szCs w:val="32"/>
        </w:rPr>
        <w:t xml:space="preserve">5 </w:t>
      </w:r>
      <w:r w:rsidRPr="00792F24">
        <w:rPr>
          <w:b/>
          <w:i/>
          <w:sz w:val="32"/>
          <w:szCs w:val="32"/>
        </w:rPr>
        <w:t>лет:</w:t>
      </w:r>
    </w:p>
    <w:p w:rsidR="00FA3AD9" w:rsidRPr="003D2C5C" w:rsidRDefault="00FA3AD9" w:rsidP="00FA3AD9">
      <w:pPr>
        <w:tabs>
          <w:tab w:val="left" w:pos="2964"/>
        </w:tabs>
        <w:ind w:left="-142"/>
        <w:jc w:val="center"/>
        <w:rPr>
          <w:b/>
          <w:i/>
          <w:sz w:val="28"/>
          <w:szCs w:val="28"/>
        </w:rPr>
      </w:pPr>
      <w:r w:rsidRPr="003D2C5C">
        <w:rPr>
          <w:b/>
          <w:i/>
          <w:sz w:val="28"/>
          <w:szCs w:val="28"/>
        </w:rPr>
        <w:t>Физическое развитие.</w:t>
      </w:r>
    </w:p>
    <w:p w:rsidR="00FA3AD9" w:rsidRPr="003D2C5C" w:rsidRDefault="00FA3AD9" w:rsidP="00FA3AD9">
      <w:pPr>
        <w:tabs>
          <w:tab w:val="left" w:pos="2964"/>
        </w:tabs>
        <w:ind w:left="-142"/>
        <w:jc w:val="both"/>
        <w:rPr>
          <w:sz w:val="28"/>
          <w:szCs w:val="28"/>
        </w:rPr>
      </w:pPr>
      <w:r w:rsidRPr="003D2C5C">
        <w:rPr>
          <w:b/>
          <w:i/>
          <w:sz w:val="28"/>
          <w:szCs w:val="28"/>
        </w:rPr>
        <w:t xml:space="preserve">        </w:t>
      </w:r>
      <w:r w:rsidRPr="003D2C5C">
        <w:rPr>
          <w:sz w:val="28"/>
          <w:szCs w:val="28"/>
        </w:rPr>
        <w:t>Ребёнок гармонично физически развивается, в двигательной деятельности проявляет хорошую координацию, быстроту, силу, выносливость, гибкость.</w:t>
      </w:r>
    </w:p>
    <w:p w:rsidR="00FA3AD9" w:rsidRPr="003D2C5C" w:rsidRDefault="00FA3AD9" w:rsidP="00FA3AD9">
      <w:pPr>
        <w:tabs>
          <w:tab w:val="left" w:pos="2964"/>
        </w:tabs>
        <w:ind w:left="-142"/>
        <w:jc w:val="both"/>
        <w:rPr>
          <w:sz w:val="28"/>
          <w:szCs w:val="28"/>
        </w:rPr>
      </w:pPr>
      <w:r w:rsidRPr="003D2C5C">
        <w:rPr>
          <w:sz w:val="28"/>
          <w:szCs w:val="28"/>
        </w:rPr>
        <w:t xml:space="preserve">       Уверенно и активно выполняет основные элементы техники основных движений, общеразвивающих и спортивных упражнений, свободно ориентируется в пространстве.</w:t>
      </w:r>
    </w:p>
    <w:p w:rsidR="00FA3AD9" w:rsidRPr="003D2C5C" w:rsidRDefault="00FA3AD9" w:rsidP="00FA3AD9">
      <w:pPr>
        <w:tabs>
          <w:tab w:val="left" w:pos="2964"/>
        </w:tabs>
        <w:ind w:left="-142"/>
        <w:jc w:val="both"/>
        <w:rPr>
          <w:sz w:val="28"/>
          <w:szCs w:val="28"/>
        </w:rPr>
      </w:pPr>
      <w:r w:rsidRPr="003D2C5C">
        <w:rPr>
          <w:sz w:val="28"/>
          <w:szCs w:val="28"/>
        </w:rPr>
        <w:lastRenderedPageBreak/>
        <w:t xml:space="preserve">   </w:t>
      </w:r>
      <w:r>
        <w:rPr>
          <w:sz w:val="28"/>
          <w:szCs w:val="28"/>
        </w:rPr>
        <w:t xml:space="preserve">  </w:t>
      </w:r>
      <w:r w:rsidRPr="003D2C5C">
        <w:rPr>
          <w:sz w:val="28"/>
          <w:szCs w:val="28"/>
        </w:rPr>
        <w:t xml:space="preserve">  Проявляет интерес  к разнообразным физическим упражнениям, действиям с различными физкультурными пособиями, настойчивость для достижения хорошего результата, потребность в двигательной активности.</w:t>
      </w:r>
    </w:p>
    <w:p w:rsidR="00FA3AD9" w:rsidRPr="003D2C5C" w:rsidRDefault="00FA3AD9" w:rsidP="00FA3AD9">
      <w:pPr>
        <w:tabs>
          <w:tab w:val="left" w:pos="2964"/>
        </w:tabs>
        <w:ind w:left="-142"/>
        <w:jc w:val="both"/>
        <w:rPr>
          <w:sz w:val="28"/>
          <w:szCs w:val="28"/>
        </w:rPr>
      </w:pPr>
      <w:r w:rsidRPr="003D2C5C">
        <w:rPr>
          <w:sz w:val="28"/>
          <w:szCs w:val="28"/>
        </w:rPr>
        <w:t xml:space="preserve">Переносит освоенные упражнения в самостоятельную деятельность. </w:t>
      </w:r>
    </w:p>
    <w:p w:rsidR="00FA3AD9" w:rsidRPr="003D2C5C" w:rsidRDefault="00FA3AD9" w:rsidP="00FA3AD9">
      <w:pPr>
        <w:tabs>
          <w:tab w:val="left" w:pos="2964"/>
        </w:tabs>
        <w:ind w:left="-142"/>
        <w:jc w:val="both"/>
        <w:rPr>
          <w:sz w:val="28"/>
          <w:szCs w:val="28"/>
        </w:rPr>
      </w:pPr>
      <w:r w:rsidRPr="003D2C5C">
        <w:rPr>
          <w:sz w:val="28"/>
          <w:szCs w:val="28"/>
        </w:rPr>
        <w:t xml:space="preserve">    </w:t>
      </w:r>
      <w:r>
        <w:rPr>
          <w:sz w:val="28"/>
          <w:szCs w:val="28"/>
        </w:rPr>
        <w:t xml:space="preserve">  </w:t>
      </w:r>
      <w:r w:rsidRPr="003D2C5C">
        <w:rPr>
          <w:sz w:val="28"/>
          <w:szCs w:val="28"/>
        </w:rPr>
        <w:t>Самостоятельная двигательная деятельность разнообразна. Ребёнок самостоятельно играет в подвижные игры, активно общаясь со сверстниками и воспитателем, проявляет инициативность, контролирует и соблюдает правила.</w:t>
      </w:r>
    </w:p>
    <w:p w:rsidR="00FA3AD9" w:rsidRPr="003D2C5C" w:rsidRDefault="00FA3AD9" w:rsidP="00FA3AD9">
      <w:pPr>
        <w:tabs>
          <w:tab w:val="left" w:pos="2964"/>
        </w:tabs>
        <w:ind w:left="-142"/>
        <w:jc w:val="both"/>
        <w:rPr>
          <w:sz w:val="28"/>
          <w:szCs w:val="28"/>
        </w:rPr>
      </w:pPr>
      <w:r w:rsidRPr="003D2C5C">
        <w:rPr>
          <w:sz w:val="28"/>
          <w:szCs w:val="28"/>
        </w:rPr>
        <w:t>Проявляет элементарное творчество в двигательной деятельности: видоизменеяет физические упражнения, создаёт комбинации из знакомых упражнений, передаёт образы персонажей в подвижных играх.</w:t>
      </w:r>
    </w:p>
    <w:p w:rsidR="00FA3AD9" w:rsidRDefault="00FA3AD9" w:rsidP="00FA3AD9">
      <w:pPr>
        <w:tabs>
          <w:tab w:val="left" w:pos="2964"/>
        </w:tabs>
        <w:ind w:left="-142"/>
        <w:jc w:val="both"/>
        <w:rPr>
          <w:sz w:val="28"/>
          <w:szCs w:val="28"/>
        </w:rPr>
      </w:pPr>
      <w:r w:rsidRPr="003D2C5C">
        <w:rPr>
          <w:sz w:val="28"/>
          <w:szCs w:val="28"/>
        </w:rPr>
        <w:t xml:space="preserve">    Осуществляет перенос опыта здоровьесберегающей деятельности в игру, соблюдает правила здоровьесберегающего и безопасного поведения во взаимодействии со сверстниками.</w:t>
      </w:r>
    </w:p>
    <w:p w:rsidR="00FA3AD9" w:rsidRPr="00E370AC" w:rsidRDefault="00FA3AD9" w:rsidP="00E370AC">
      <w:pPr>
        <w:tabs>
          <w:tab w:val="left" w:pos="2964"/>
        </w:tabs>
        <w:ind w:left="-142"/>
        <w:jc w:val="center"/>
        <w:rPr>
          <w:sz w:val="28"/>
          <w:szCs w:val="28"/>
        </w:rPr>
      </w:pPr>
      <w:r>
        <w:rPr>
          <w:sz w:val="28"/>
          <w:szCs w:val="28"/>
        </w:rPr>
        <w:t xml:space="preserve">  </w:t>
      </w:r>
      <w:r w:rsidRPr="003D2C5C">
        <w:rPr>
          <w:b/>
          <w:i/>
          <w:sz w:val="28"/>
          <w:szCs w:val="28"/>
        </w:rPr>
        <w:t>Социально – коммуникативное развитие.</w:t>
      </w:r>
    </w:p>
    <w:p w:rsidR="00FA3AD9" w:rsidRPr="003D2C5C" w:rsidRDefault="00FA3AD9" w:rsidP="00FA3AD9">
      <w:pPr>
        <w:tabs>
          <w:tab w:val="left" w:pos="2964"/>
        </w:tabs>
        <w:ind w:left="-142"/>
        <w:jc w:val="both"/>
        <w:rPr>
          <w:sz w:val="28"/>
          <w:szCs w:val="28"/>
        </w:rPr>
      </w:pPr>
      <w:r w:rsidRPr="003D2C5C">
        <w:rPr>
          <w:sz w:val="28"/>
          <w:szCs w:val="28"/>
        </w:rPr>
        <w:t xml:space="preserve">        Ребёнок активен в самообслуживании, стремится помогать взрослому в организации  процесса питания, режимных моментов.  </w:t>
      </w:r>
    </w:p>
    <w:p w:rsidR="00FA3AD9" w:rsidRPr="003D2C5C" w:rsidRDefault="00FA3AD9" w:rsidP="00FA3AD9">
      <w:pPr>
        <w:tabs>
          <w:tab w:val="left" w:pos="2964"/>
        </w:tabs>
        <w:ind w:left="-142"/>
        <w:jc w:val="both"/>
        <w:rPr>
          <w:sz w:val="28"/>
          <w:szCs w:val="28"/>
        </w:rPr>
      </w:pPr>
      <w:r w:rsidRPr="003D2C5C">
        <w:rPr>
          <w:sz w:val="28"/>
          <w:szCs w:val="28"/>
        </w:rPr>
        <w:t xml:space="preserve">     </w:t>
      </w:r>
      <w:r>
        <w:rPr>
          <w:sz w:val="28"/>
          <w:szCs w:val="28"/>
        </w:rPr>
        <w:t xml:space="preserve">  </w:t>
      </w:r>
      <w:r w:rsidRPr="003D2C5C">
        <w:rPr>
          <w:sz w:val="28"/>
          <w:szCs w:val="28"/>
        </w:rPr>
        <w:t>В играх наблюдается разнообразие сюжетов. Ребёнок называет свои игровые действия, называет роль до начала игры, обозначает свою новую роль по ходу игры.</w:t>
      </w:r>
      <w:r>
        <w:rPr>
          <w:sz w:val="28"/>
          <w:szCs w:val="28"/>
        </w:rPr>
        <w:t xml:space="preserve"> </w:t>
      </w:r>
      <w:r w:rsidRPr="003D2C5C">
        <w:rPr>
          <w:sz w:val="28"/>
          <w:szCs w:val="28"/>
        </w:rPr>
        <w:t>Вступает в ролевой диалог, отвечает на вопросы и задаёт их соответственно принятой роли. Играя индивидуально, ведёт диалог с игрушками, комментирует их «действия», говорит разными голосами за разных персонажей.</w:t>
      </w:r>
    </w:p>
    <w:p w:rsidR="00FA3AD9" w:rsidRPr="003D2C5C" w:rsidRDefault="00FA3AD9" w:rsidP="00FA3AD9">
      <w:pPr>
        <w:tabs>
          <w:tab w:val="left" w:pos="2964"/>
        </w:tabs>
        <w:ind w:left="-142"/>
        <w:jc w:val="both"/>
        <w:rPr>
          <w:sz w:val="28"/>
          <w:szCs w:val="28"/>
        </w:rPr>
      </w:pPr>
      <w:r>
        <w:rPr>
          <w:sz w:val="28"/>
          <w:szCs w:val="28"/>
        </w:rPr>
        <w:t xml:space="preserve">      </w:t>
      </w:r>
      <w:r w:rsidRPr="003D2C5C">
        <w:rPr>
          <w:sz w:val="28"/>
          <w:szCs w:val="28"/>
        </w:rPr>
        <w:t>Проявляет самостоятельность в выборе и использовании предметов – заместителей, с интересом включается в ролевой диалог со сверстниками, может вести ролевой диалог с игрушкой – партнёром.</w:t>
      </w:r>
    </w:p>
    <w:p w:rsidR="00FA3AD9" w:rsidRPr="003D2C5C" w:rsidRDefault="00FA3AD9" w:rsidP="00FA3AD9">
      <w:pPr>
        <w:tabs>
          <w:tab w:val="left" w:pos="2964"/>
        </w:tabs>
        <w:ind w:left="-142"/>
        <w:jc w:val="both"/>
        <w:rPr>
          <w:sz w:val="28"/>
          <w:szCs w:val="28"/>
        </w:rPr>
      </w:pPr>
      <w:r w:rsidRPr="003D2C5C">
        <w:rPr>
          <w:sz w:val="28"/>
          <w:szCs w:val="28"/>
        </w:rPr>
        <w:t xml:space="preserve">     Проявляет интерес к игровому экспериментированию с предметами и материалами.</w:t>
      </w:r>
    </w:p>
    <w:p w:rsidR="00FA3AD9" w:rsidRPr="003D2C5C" w:rsidRDefault="00FA3AD9" w:rsidP="00FA3AD9">
      <w:pPr>
        <w:tabs>
          <w:tab w:val="left" w:pos="2964"/>
        </w:tabs>
        <w:ind w:left="-142"/>
        <w:jc w:val="both"/>
        <w:rPr>
          <w:sz w:val="28"/>
          <w:szCs w:val="28"/>
        </w:rPr>
      </w:pPr>
      <w:r w:rsidRPr="003D2C5C">
        <w:rPr>
          <w:sz w:val="28"/>
          <w:szCs w:val="28"/>
        </w:rPr>
        <w:t xml:space="preserve">   </w:t>
      </w:r>
      <w:r>
        <w:rPr>
          <w:sz w:val="28"/>
          <w:szCs w:val="28"/>
        </w:rPr>
        <w:t xml:space="preserve">  </w:t>
      </w:r>
      <w:r w:rsidRPr="003D2C5C">
        <w:rPr>
          <w:sz w:val="28"/>
          <w:szCs w:val="28"/>
        </w:rPr>
        <w:t>В играх с правилами принимает игровую задачу, проявляет интерес к результату, выигрышу.</w:t>
      </w:r>
    </w:p>
    <w:p w:rsidR="00FA3AD9" w:rsidRPr="003D2C5C" w:rsidRDefault="00FA3AD9" w:rsidP="00FA3AD9">
      <w:pPr>
        <w:tabs>
          <w:tab w:val="left" w:pos="2964"/>
        </w:tabs>
        <w:ind w:left="-142"/>
        <w:jc w:val="both"/>
        <w:rPr>
          <w:sz w:val="28"/>
          <w:szCs w:val="28"/>
        </w:rPr>
      </w:pPr>
      <w:r w:rsidRPr="003D2C5C">
        <w:rPr>
          <w:sz w:val="28"/>
          <w:szCs w:val="28"/>
        </w:rPr>
        <w:t xml:space="preserve">   </w:t>
      </w:r>
      <w:r>
        <w:rPr>
          <w:sz w:val="28"/>
          <w:szCs w:val="28"/>
        </w:rPr>
        <w:t xml:space="preserve">  </w:t>
      </w:r>
      <w:proofErr w:type="gramStart"/>
      <w:r w:rsidRPr="003D2C5C">
        <w:rPr>
          <w:sz w:val="28"/>
          <w:szCs w:val="28"/>
        </w:rPr>
        <w:t>Доброжелателен</w:t>
      </w:r>
      <w:proofErr w:type="gramEnd"/>
      <w:r w:rsidRPr="003D2C5C">
        <w:rPr>
          <w:sz w:val="28"/>
          <w:szCs w:val="28"/>
        </w:rPr>
        <w:t xml:space="preserve"> в общении с партнёрами по игре.</w:t>
      </w:r>
      <w:r>
        <w:rPr>
          <w:sz w:val="28"/>
          <w:szCs w:val="28"/>
        </w:rPr>
        <w:t xml:space="preserve"> </w:t>
      </w:r>
      <w:r w:rsidRPr="003D2C5C">
        <w:rPr>
          <w:sz w:val="28"/>
          <w:szCs w:val="28"/>
        </w:rPr>
        <w:t xml:space="preserve">Выполняет правила общения </w:t>
      </w:r>
      <w:proofErr w:type="gramStart"/>
      <w:r w:rsidRPr="003D2C5C">
        <w:rPr>
          <w:sz w:val="28"/>
          <w:szCs w:val="28"/>
        </w:rPr>
        <w:t>со</w:t>
      </w:r>
      <w:proofErr w:type="gramEnd"/>
      <w:r w:rsidRPr="003D2C5C">
        <w:rPr>
          <w:sz w:val="28"/>
          <w:szCs w:val="28"/>
        </w:rPr>
        <w:t xml:space="preserve"> взрослыми.</w:t>
      </w:r>
    </w:p>
    <w:p w:rsidR="00FA3AD9" w:rsidRPr="003D2C5C" w:rsidRDefault="00FA3AD9" w:rsidP="00FA3AD9">
      <w:pPr>
        <w:tabs>
          <w:tab w:val="left" w:pos="2964"/>
        </w:tabs>
        <w:ind w:left="-142"/>
        <w:jc w:val="both"/>
        <w:rPr>
          <w:sz w:val="28"/>
          <w:szCs w:val="28"/>
        </w:rPr>
      </w:pPr>
      <w:r>
        <w:rPr>
          <w:sz w:val="28"/>
          <w:szCs w:val="28"/>
        </w:rPr>
        <w:t xml:space="preserve">     </w:t>
      </w:r>
      <w:proofErr w:type="gramStart"/>
      <w:r w:rsidRPr="003D2C5C">
        <w:rPr>
          <w:sz w:val="28"/>
          <w:szCs w:val="28"/>
        </w:rPr>
        <w:t>Внимателен</w:t>
      </w:r>
      <w:proofErr w:type="gramEnd"/>
      <w:r w:rsidRPr="003D2C5C">
        <w:rPr>
          <w:sz w:val="28"/>
          <w:szCs w:val="28"/>
        </w:rPr>
        <w:t xml:space="preserve"> к словам и оценкам взрослых, стремится к положительным формам поведения.</w:t>
      </w:r>
    </w:p>
    <w:p w:rsidR="00FA3AD9" w:rsidRDefault="00FA3AD9" w:rsidP="00FA3AD9">
      <w:pPr>
        <w:tabs>
          <w:tab w:val="left" w:pos="2964"/>
        </w:tabs>
        <w:ind w:left="-142"/>
        <w:jc w:val="both"/>
        <w:rPr>
          <w:sz w:val="28"/>
          <w:szCs w:val="28"/>
        </w:rPr>
      </w:pPr>
      <w:r>
        <w:rPr>
          <w:sz w:val="28"/>
          <w:szCs w:val="28"/>
        </w:rPr>
        <w:t xml:space="preserve">  </w:t>
      </w:r>
      <w:r w:rsidRPr="003D2C5C">
        <w:rPr>
          <w:sz w:val="28"/>
          <w:szCs w:val="28"/>
        </w:rPr>
        <w:t xml:space="preserve"> </w:t>
      </w:r>
      <w:r>
        <w:rPr>
          <w:sz w:val="28"/>
          <w:szCs w:val="28"/>
        </w:rPr>
        <w:t xml:space="preserve">  </w:t>
      </w:r>
      <w:r w:rsidRPr="003D2C5C">
        <w:rPr>
          <w:sz w:val="28"/>
          <w:szCs w:val="28"/>
        </w:rPr>
        <w:t>Откликается на эмоции близких людей и друзей.</w:t>
      </w:r>
    </w:p>
    <w:p w:rsidR="00FA3AD9" w:rsidRPr="003D2C5C" w:rsidRDefault="00FA3AD9" w:rsidP="00FA3AD9">
      <w:pPr>
        <w:tabs>
          <w:tab w:val="left" w:pos="2964"/>
        </w:tabs>
        <w:ind w:left="-142"/>
        <w:jc w:val="both"/>
        <w:rPr>
          <w:sz w:val="28"/>
          <w:szCs w:val="28"/>
        </w:rPr>
      </w:pPr>
      <w:r w:rsidRPr="003D2C5C">
        <w:rPr>
          <w:sz w:val="28"/>
          <w:szCs w:val="28"/>
        </w:rPr>
        <w:t xml:space="preserve">  </w:t>
      </w:r>
      <w:r>
        <w:rPr>
          <w:sz w:val="28"/>
          <w:szCs w:val="28"/>
        </w:rPr>
        <w:t xml:space="preserve">   </w:t>
      </w:r>
      <w:r w:rsidRPr="003D2C5C">
        <w:rPr>
          <w:sz w:val="28"/>
          <w:szCs w:val="28"/>
        </w:rPr>
        <w:t xml:space="preserve">Понимает и словесно выражает некоторые свои эмоции, может рассказать о том, что умеет делать самостоятельно, положительно оценивает свои  возможности. Ребёнок самостоятелен в самообслуживании, сам ставит цель, видит необходимость выполнения определённых действий и достижения результата. </w:t>
      </w:r>
    </w:p>
    <w:p w:rsidR="00FA3AD9" w:rsidRDefault="00FA3AD9" w:rsidP="00FA3AD9">
      <w:pPr>
        <w:tabs>
          <w:tab w:val="left" w:pos="2964"/>
        </w:tabs>
        <w:ind w:left="-142"/>
        <w:jc w:val="both"/>
        <w:rPr>
          <w:sz w:val="28"/>
          <w:szCs w:val="28"/>
        </w:rPr>
      </w:pPr>
      <w:r w:rsidRPr="003D2C5C">
        <w:rPr>
          <w:sz w:val="28"/>
          <w:szCs w:val="28"/>
        </w:rPr>
        <w:t xml:space="preserve">   </w:t>
      </w:r>
      <w:r>
        <w:rPr>
          <w:sz w:val="28"/>
          <w:szCs w:val="28"/>
        </w:rPr>
        <w:t xml:space="preserve"> </w:t>
      </w:r>
      <w:r w:rsidRPr="003D2C5C">
        <w:rPr>
          <w:sz w:val="28"/>
          <w:szCs w:val="28"/>
        </w:rPr>
        <w:t xml:space="preserve">  Стремится  к выполнению трудовых обязанностей, охотно включается  в совместный труд </w:t>
      </w:r>
      <w:proofErr w:type="gramStart"/>
      <w:r w:rsidRPr="003D2C5C">
        <w:rPr>
          <w:sz w:val="28"/>
          <w:szCs w:val="28"/>
        </w:rPr>
        <w:t>со</w:t>
      </w:r>
      <w:proofErr w:type="gramEnd"/>
      <w:r w:rsidRPr="003D2C5C">
        <w:rPr>
          <w:sz w:val="28"/>
          <w:szCs w:val="28"/>
        </w:rPr>
        <w:t xml:space="preserve"> взрослыми или сверстниками.</w:t>
      </w:r>
    </w:p>
    <w:p w:rsidR="00FA3AD9" w:rsidRPr="00E370AC" w:rsidRDefault="00FA3AD9" w:rsidP="00E370AC">
      <w:pPr>
        <w:tabs>
          <w:tab w:val="left" w:pos="2964"/>
        </w:tabs>
        <w:rPr>
          <w:sz w:val="28"/>
          <w:szCs w:val="28"/>
        </w:rPr>
      </w:pPr>
      <w:r>
        <w:rPr>
          <w:sz w:val="28"/>
          <w:szCs w:val="28"/>
        </w:rPr>
        <w:t xml:space="preserve">                                    </w:t>
      </w:r>
      <w:r w:rsidRPr="003D2C5C">
        <w:rPr>
          <w:b/>
          <w:i/>
          <w:sz w:val="28"/>
          <w:szCs w:val="28"/>
        </w:rPr>
        <w:t>Познавательное развитие.</w:t>
      </w:r>
    </w:p>
    <w:p w:rsidR="00FA3AD9" w:rsidRDefault="00FA3AD9" w:rsidP="00FA3AD9">
      <w:pPr>
        <w:tabs>
          <w:tab w:val="left" w:pos="2964"/>
        </w:tabs>
        <w:ind w:left="-142"/>
        <w:jc w:val="both"/>
        <w:rPr>
          <w:sz w:val="28"/>
          <w:szCs w:val="28"/>
        </w:rPr>
      </w:pPr>
      <w:r>
        <w:rPr>
          <w:sz w:val="28"/>
          <w:szCs w:val="28"/>
        </w:rPr>
        <w:t xml:space="preserve">    </w:t>
      </w:r>
      <w:r w:rsidRPr="003D2C5C">
        <w:rPr>
          <w:sz w:val="28"/>
          <w:szCs w:val="28"/>
        </w:rPr>
        <w:t xml:space="preserve"> Ребёнок проявляет интерес к познанию, обследованию незнакомых предметов, их свойствам.</w:t>
      </w:r>
    </w:p>
    <w:p w:rsidR="00FA3AD9" w:rsidRPr="003D2C5C" w:rsidRDefault="00FA3AD9" w:rsidP="00FA3AD9">
      <w:pPr>
        <w:tabs>
          <w:tab w:val="left" w:pos="2964"/>
        </w:tabs>
        <w:ind w:left="-142"/>
        <w:jc w:val="both"/>
        <w:rPr>
          <w:sz w:val="28"/>
          <w:szCs w:val="28"/>
        </w:rPr>
      </w:pPr>
      <w:r>
        <w:rPr>
          <w:sz w:val="28"/>
          <w:szCs w:val="28"/>
        </w:rPr>
        <w:lastRenderedPageBreak/>
        <w:t xml:space="preserve">     </w:t>
      </w:r>
      <w:r w:rsidRPr="003D2C5C">
        <w:rPr>
          <w:sz w:val="28"/>
          <w:szCs w:val="28"/>
        </w:rPr>
        <w:t>Рассматривает, обследует предмет, по</w:t>
      </w:r>
      <w:r>
        <w:rPr>
          <w:sz w:val="28"/>
          <w:szCs w:val="28"/>
        </w:rPr>
        <w:t xml:space="preserve"> </w:t>
      </w:r>
      <w:r w:rsidRPr="003D2C5C">
        <w:rPr>
          <w:sz w:val="28"/>
          <w:szCs w:val="28"/>
        </w:rPr>
        <w:t xml:space="preserve">- </w:t>
      </w:r>
      <w:proofErr w:type="gramStart"/>
      <w:r w:rsidRPr="003D2C5C">
        <w:rPr>
          <w:sz w:val="28"/>
          <w:szCs w:val="28"/>
        </w:rPr>
        <w:t>разному</w:t>
      </w:r>
      <w:proofErr w:type="gramEnd"/>
      <w:r w:rsidRPr="003D2C5C">
        <w:rPr>
          <w:sz w:val="28"/>
          <w:szCs w:val="28"/>
        </w:rPr>
        <w:t xml:space="preserve"> действуя с ним по собственной инициативе, активно обсуждает с детьми и взрослым сам процесс и результаты обследования.</w:t>
      </w:r>
    </w:p>
    <w:p w:rsidR="00FA3AD9" w:rsidRDefault="00FA3AD9" w:rsidP="00FA3AD9">
      <w:pPr>
        <w:tabs>
          <w:tab w:val="left" w:pos="2964"/>
        </w:tabs>
        <w:ind w:left="-142"/>
        <w:jc w:val="both"/>
        <w:rPr>
          <w:sz w:val="28"/>
          <w:szCs w:val="28"/>
        </w:rPr>
      </w:pPr>
      <w:r w:rsidRPr="003D2C5C">
        <w:rPr>
          <w:sz w:val="28"/>
          <w:szCs w:val="28"/>
        </w:rPr>
        <w:t xml:space="preserve">   </w:t>
      </w:r>
      <w:r>
        <w:rPr>
          <w:sz w:val="28"/>
          <w:szCs w:val="28"/>
        </w:rPr>
        <w:t xml:space="preserve">  </w:t>
      </w:r>
      <w:r w:rsidRPr="003D2C5C">
        <w:rPr>
          <w:sz w:val="28"/>
          <w:szCs w:val="28"/>
        </w:rPr>
        <w:t>Любит экспериментировать,</w:t>
      </w:r>
      <w:r>
        <w:rPr>
          <w:sz w:val="28"/>
          <w:szCs w:val="28"/>
        </w:rPr>
        <w:t xml:space="preserve"> с удовольствием включается в поисков</w:t>
      </w:r>
      <w:proofErr w:type="gramStart"/>
      <w:r>
        <w:rPr>
          <w:sz w:val="28"/>
          <w:szCs w:val="28"/>
        </w:rPr>
        <w:t>о-</w:t>
      </w:r>
      <w:proofErr w:type="gramEnd"/>
      <w:r>
        <w:rPr>
          <w:sz w:val="28"/>
          <w:szCs w:val="28"/>
        </w:rPr>
        <w:t xml:space="preserve"> исследовательскую деятельность, </w:t>
      </w:r>
      <w:r w:rsidRPr="003D2C5C">
        <w:rPr>
          <w:sz w:val="28"/>
          <w:szCs w:val="28"/>
        </w:rPr>
        <w:t xml:space="preserve"> организует собственную  деятельность по исследованию свойств</w:t>
      </w:r>
      <w:r>
        <w:rPr>
          <w:sz w:val="28"/>
          <w:szCs w:val="28"/>
        </w:rPr>
        <w:t xml:space="preserve"> и качеств предметов и материалов.</w:t>
      </w:r>
    </w:p>
    <w:p w:rsidR="00FA3AD9" w:rsidRDefault="00FA3AD9" w:rsidP="00FA3AD9">
      <w:pPr>
        <w:tabs>
          <w:tab w:val="left" w:pos="2964"/>
        </w:tabs>
        <w:ind w:left="-142"/>
        <w:jc w:val="both"/>
        <w:rPr>
          <w:sz w:val="28"/>
          <w:szCs w:val="28"/>
        </w:rPr>
      </w:pPr>
      <w:r>
        <w:rPr>
          <w:sz w:val="28"/>
          <w:szCs w:val="28"/>
        </w:rPr>
        <w:t xml:space="preserve">     </w:t>
      </w:r>
      <w:proofErr w:type="gramStart"/>
      <w:r>
        <w:rPr>
          <w:sz w:val="28"/>
          <w:szCs w:val="28"/>
        </w:rPr>
        <w:t>Способен</w:t>
      </w:r>
      <w:proofErr w:type="gramEnd"/>
      <w:r>
        <w:rPr>
          <w:sz w:val="28"/>
          <w:szCs w:val="28"/>
        </w:rPr>
        <w:t xml:space="preserve"> к целенаправленному наблюдению за объектами в процессе организованного взрослым восприятия и самостоятельной деятельности. Проявляет любознательность: задаёт разнообразные поисковые вопросы, высказывает мнения, делится впечатлениями, стремится отразить их в продуктивной деятельности.</w:t>
      </w:r>
    </w:p>
    <w:p w:rsidR="00FA3AD9" w:rsidRDefault="00FA3AD9" w:rsidP="00FA3AD9">
      <w:pPr>
        <w:tabs>
          <w:tab w:val="left" w:pos="2964"/>
        </w:tabs>
        <w:ind w:left="-142"/>
        <w:jc w:val="both"/>
        <w:rPr>
          <w:sz w:val="28"/>
          <w:szCs w:val="28"/>
        </w:rPr>
      </w:pPr>
      <w:r>
        <w:rPr>
          <w:sz w:val="28"/>
          <w:szCs w:val="28"/>
        </w:rPr>
        <w:t>Умеет выполнять сенсорный анализ, выделяя не только наиболее выраженные, но и скрытые в предметах качества и свойства.</w:t>
      </w:r>
    </w:p>
    <w:p w:rsidR="00FA3AD9" w:rsidRDefault="00FA3AD9" w:rsidP="00FA3AD9">
      <w:pPr>
        <w:tabs>
          <w:tab w:val="left" w:pos="2964"/>
        </w:tabs>
        <w:ind w:left="-142"/>
        <w:jc w:val="both"/>
        <w:rPr>
          <w:sz w:val="28"/>
          <w:szCs w:val="28"/>
        </w:rPr>
      </w:pPr>
      <w:r>
        <w:rPr>
          <w:sz w:val="28"/>
          <w:szCs w:val="28"/>
        </w:rPr>
        <w:t xml:space="preserve">      Понимает слова, обозначающие свойства предметов  и способы обследования, </w:t>
      </w:r>
      <w:proofErr w:type="gramStart"/>
      <w:r>
        <w:rPr>
          <w:sz w:val="28"/>
          <w:szCs w:val="28"/>
        </w:rPr>
        <w:t>верно</w:t>
      </w:r>
      <w:proofErr w:type="gramEnd"/>
      <w:r>
        <w:rPr>
          <w:sz w:val="28"/>
          <w:szCs w:val="28"/>
        </w:rPr>
        <w:t xml:space="preserve"> использует их в своей речи.</w:t>
      </w:r>
    </w:p>
    <w:p w:rsidR="00FA3AD9" w:rsidRDefault="00FA3AD9" w:rsidP="00FA3AD9">
      <w:pPr>
        <w:tabs>
          <w:tab w:val="left" w:pos="2964"/>
        </w:tabs>
        <w:ind w:left="-142"/>
        <w:jc w:val="both"/>
        <w:rPr>
          <w:sz w:val="28"/>
          <w:szCs w:val="28"/>
        </w:rPr>
      </w:pPr>
      <w:r>
        <w:rPr>
          <w:sz w:val="28"/>
          <w:szCs w:val="28"/>
        </w:rPr>
        <w:t xml:space="preserve">     Адекватно передаёт отношение цветов, размеров, форм, пропорции, структуру в изобразительной и конструктивной деятельности.</w:t>
      </w:r>
    </w:p>
    <w:p w:rsidR="00FA3AD9" w:rsidRDefault="00FA3AD9" w:rsidP="00FA3AD9">
      <w:pPr>
        <w:tabs>
          <w:tab w:val="left" w:pos="2964"/>
        </w:tabs>
        <w:ind w:left="-142"/>
        <w:jc w:val="both"/>
        <w:rPr>
          <w:sz w:val="28"/>
          <w:szCs w:val="28"/>
        </w:rPr>
      </w:pPr>
      <w:r>
        <w:rPr>
          <w:sz w:val="28"/>
          <w:szCs w:val="28"/>
        </w:rPr>
        <w:t xml:space="preserve">    Ребёнок проявляет интерес к природным объектам, особенностям их жизни.</w:t>
      </w:r>
    </w:p>
    <w:p w:rsidR="00FA3AD9" w:rsidRDefault="00FA3AD9" w:rsidP="00FA3AD9">
      <w:pPr>
        <w:tabs>
          <w:tab w:val="left" w:pos="2964"/>
        </w:tabs>
        <w:ind w:left="-142"/>
        <w:jc w:val="both"/>
        <w:rPr>
          <w:sz w:val="28"/>
          <w:szCs w:val="28"/>
        </w:rPr>
      </w:pPr>
      <w:r>
        <w:rPr>
          <w:sz w:val="28"/>
          <w:szCs w:val="28"/>
        </w:rPr>
        <w:t xml:space="preserve">     Называет геометрические формы, размеры, сравнивает предметы, сосчитывает, группирует по признакам сходства и различия.</w:t>
      </w:r>
    </w:p>
    <w:p w:rsidR="00FA3AD9" w:rsidRDefault="00FA3AD9" w:rsidP="00E370AC">
      <w:pPr>
        <w:tabs>
          <w:tab w:val="left" w:pos="2964"/>
        </w:tabs>
        <w:jc w:val="center"/>
        <w:rPr>
          <w:b/>
          <w:i/>
          <w:sz w:val="28"/>
          <w:szCs w:val="28"/>
        </w:rPr>
      </w:pPr>
      <w:r w:rsidRPr="003D2C5C">
        <w:rPr>
          <w:b/>
          <w:i/>
          <w:sz w:val="28"/>
          <w:szCs w:val="28"/>
        </w:rPr>
        <w:t>Речевое развитие:</w:t>
      </w:r>
    </w:p>
    <w:p w:rsidR="00FA3AD9" w:rsidRDefault="00FA3AD9" w:rsidP="00FA3AD9">
      <w:pPr>
        <w:tabs>
          <w:tab w:val="left" w:pos="516"/>
          <w:tab w:val="left" w:pos="2964"/>
        </w:tabs>
        <w:ind w:left="-142"/>
        <w:jc w:val="both"/>
        <w:rPr>
          <w:sz w:val="28"/>
          <w:szCs w:val="28"/>
        </w:rPr>
      </w:pPr>
      <w:r>
        <w:rPr>
          <w:b/>
          <w:i/>
          <w:sz w:val="28"/>
          <w:szCs w:val="28"/>
        </w:rPr>
        <w:tab/>
      </w:r>
      <w:r>
        <w:rPr>
          <w:sz w:val="28"/>
          <w:szCs w:val="28"/>
        </w:rPr>
        <w:t xml:space="preserve">Ребёнок проявляет инициативу и активность в общении; решает бытовые и игровые задачи посредством общения </w:t>
      </w:r>
      <w:proofErr w:type="gramStart"/>
      <w:r>
        <w:rPr>
          <w:sz w:val="28"/>
          <w:szCs w:val="28"/>
        </w:rPr>
        <w:t>со</w:t>
      </w:r>
      <w:proofErr w:type="gramEnd"/>
      <w:r>
        <w:rPr>
          <w:sz w:val="28"/>
          <w:szCs w:val="28"/>
        </w:rPr>
        <w:t xml:space="preserve"> взрослыми и сверстниками; узнаёт новую информацию, выражает просьбу, желание, без напоминания взрослого здоровается, прощается, благодарит и т.д.</w:t>
      </w:r>
    </w:p>
    <w:p w:rsidR="00FA3AD9" w:rsidRDefault="00FA3AD9" w:rsidP="00FA3AD9">
      <w:pPr>
        <w:tabs>
          <w:tab w:val="left" w:pos="516"/>
          <w:tab w:val="left" w:pos="2964"/>
        </w:tabs>
        <w:ind w:left="-142"/>
        <w:jc w:val="both"/>
        <w:rPr>
          <w:sz w:val="28"/>
          <w:szCs w:val="28"/>
        </w:rPr>
      </w:pPr>
      <w:r>
        <w:rPr>
          <w:sz w:val="28"/>
          <w:szCs w:val="28"/>
        </w:rPr>
        <w:t xml:space="preserve">     </w:t>
      </w:r>
      <w:proofErr w:type="gramStart"/>
      <w:r>
        <w:rPr>
          <w:sz w:val="28"/>
          <w:szCs w:val="28"/>
        </w:rPr>
        <w:t>Инициативен</w:t>
      </w:r>
      <w:proofErr w:type="gramEnd"/>
      <w:r>
        <w:rPr>
          <w:sz w:val="28"/>
          <w:szCs w:val="28"/>
        </w:rPr>
        <w:t xml:space="preserve"> в разговоре, отвечает на вопросы, задаёт встречные. Проявляет интерес и самостоятельность в использовании простых форм объяснительной речи.</w:t>
      </w:r>
    </w:p>
    <w:p w:rsidR="00FA3AD9" w:rsidRDefault="00FA3AD9" w:rsidP="00FA3AD9">
      <w:pPr>
        <w:tabs>
          <w:tab w:val="left" w:pos="516"/>
          <w:tab w:val="left" w:pos="2964"/>
        </w:tabs>
        <w:ind w:left="-142"/>
        <w:jc w:val="both"/>
        <w:rPr>
          <w:sz w:val="28"/>
          <w:szCs w:val="28"/>
        </w:rPr>
      </w:pPr>
      <w:r>
        <w:rPr>
          <w:sz w:val="28"/>
          <w:szCs w:val="28"/>
        </w:rPr>
        <w:t xml:space="preserve">       Все звуки произносит чётко, пользуется средствами эмоциональной и речевой выразительности.</w:t>
      </w:r>
    </w:p>
    <w:p w:rsidR="00FA3AD9" w:rsidRDefault="00FA3AD9" w:rsidP="00FA3AD9">
      <w:pPr>
        <w:tabs>
          <w:tab w:val="left" w:pos="516"/>
          <w:tab w:val="left" w:pos="2964"/>
        </w:tabs>
        <w:ind w:left="-142"/>
        <w:jc w:val="both"/>
        <w:rPr>
          <w:sz w:val="28"/>
          <w:szCs w:val="28"/>
        </w:rPr>
      </w:pPr>
      <w:r>
        <w:rPr>
          <w:sz w:val="28"/>
          <w:szCs w:val="28"/>
        </w:rPr>
        <w:t xml:space="preserve">       Самостоятельно пересказывает рассказы и стихи, с небольшой помощью взрослого составляет описательные и сюжетные рассказы, сочиняет загадки.</w:t>
      </w:r>
    </w:p>
    <w:p w:rsidR="00FA3AD9" w:rsidRDefault="00FA3AD9" w:rsidP="00FA3AD9">
      <w:pPr>
        <w:tabs>
          <w:tab w:val="left" w:pos="516"/>
          <w:tab w:val="left" w:pos="2964"/>
        </w:tabs>
        <w:ind w:left="-142"/>
        <w:jc w:val="both"/>
        <w:rPr>
          <w:sz w:val="28"/>
          <w:szCs w:val="28"/>
        </w:rPr>
      </w:pPr>
      <w:r>
        <w:rPr>
          <w:sz w:val="28"/>
          <w:szCs w:val="28"/>
        </w:rPr>
        <w:t xml:space="preserve">        Ребёнок внимательно и с интересом слушает чтение или рассказывание. Просит взрослого прочитать новое литературное произведение, охотно его обсуждает, отвечает на вопросы по содержанию, устанавливает причинные связи, объясняет мотивы поступков героев.</w:t>
      </w:r>
    </w:p>
    <w:p w:rsidR="00FA3AD9" w:rsidRDefault="00FA3AD9" w:rsidP="00FA3AD9">
      <w:pPr>
        <w:tabs>
          <w:tab w:val="left" w:pos="516"/>
          <w:tab w:val="left" w:pos="2964"/>
        </w:tabs>
        <w:ind w:left="-142"/>
        <w:jc w:val="both"/>
        <w:rPr>
          <w:sz w:val="28"/>
          <w:szCs w:val="28"/>
        </w:rPr>
      </w:pPr>
      <w:r>
        <w:rPr>
          <w:sz w:val="28"/>
          <w:szCs w:val="28"/>
        </w:rPr>
        <w:t xml:space="preserve">      Имеет представление об особенностях литературных жанров: загадка, сказка, рассказ, стихотворение и небылица.</w:t>
      </w:r>
    </w:p>
    <w:p w:rsidR="00FA3AD9" w:rsidRDefault="00FA3AD9" w:rsidP="00FA3AD9">
      <w:pPr>
        <w:tabs>
          <w:tab w:val="left" w:pos="516"/>
          <w:tab w:val="left" w:pos="2964"/>
        </w:tabs>
        <w:ind w:left="-142"/>
        <w:jc w:val="both"/>
        <w:rPr>
          <w:sz w:val="28"/>
          <w:szCs w:val="28"/>
        </w:rPr>
      </w:pPr>
      <w:r>
        <w:rPr>
          <w:sz w:val="28"/>
          <w:szCs w:val="28"/>
        </w:rPr>
        <w:t xml:space="preserve">     Пересказывает знакомые и вновь прочитанные сказки и рассказы, выразительно рассказывает наизусть прибаутки, стихи и поэтические сказки, придумывает короткие описательные загадки.</w:t>
      </w:r>
    </w:p>
    <w:p w:rsidR="00FA3AD9" w:rsidRPr="00D37EC5" w:rsidRDefault="00FA3AD9" w:rsidP="00E370AC">
      <w:pPr>
        <w:tabs>
          <w:tab w:val="left" w:pos="516"/>
          <w:tab w:val="left" w:pos="2964"/>
        </w:tabs>
        <w:jc w:val="center"/>
        <w:rPr>
          <w:sz w:val="28"/>
          <w:szCs w:val="28"/>
        </w:rPr>
      </w:pPr>
      <w:r w:rsidRPr="003D2C5C">
        <w:rPr>
          <w:b/>
          <w:i/>
          <w:sz w:val="28"/>
          <w:szCs w:val="28"/>
        </w:rPr>
        <w:t>Художественно – эстетическое</w:t>
      </w:r>
      <w:r>
        <w:rPr>
          <w:b/>
          <w:i/>
          <w:sz w:val="28"/>
          <w:szCs w:val="28"/>
        </w:rPr>
        <w:t xml:space="preserve">  развитие</w:t>
      </w:r>
      <w:r w:rsidRPr="003D2C5C">
        <w:rPr>
          <w:b/>
          <w:i/>
          <w:sz w:val="28"/>
          <w:szCs w:val="28"/>
        </w:rPr>
        <w:t>:</w:t>
      </w:r>
    </w:p>
    <w:p w:rsidR="00FA3AD9" w:rsidRDefault="00FA3AD9" w:rsidP="00FA3AD9">
      <w:pPr>
        <w:tabs>
          <w:tab w:val="left" w:pos="2964"/>
        </w:tabs>
        <w:ind w:left="-142"/>
        <w:jc w:val="both"/>
        <w:rPr>
          <w:sz w:val="28"/>
          <w:szCs w:val="28"/>
        </w:rPr>
      </w:pPr>
      <w:r>
        <w:rPr>
          <w:sz w:val="28"/>
          <w:szCs w:val="28"/>
        </w:rPr>
        <w:t xml:space="preserve">        Ребёнок проявляет желание общаться с прекрасным, любит заниматься изобразительной деятельностью </w:t>
      </w:r>
      <w:proofErr w:type="gramStart"/>
      <w:r>
        <w:rPr>
          <w:sz w:val="28"/>
          <w:szCs w:val="28"/>
        </w:rPr>
        <w:t>со</w:t>
      </w:r>
      <w:proofErr w:type="gramEnd"/>
      <w:r>
        <w:rPr>
          <w:sz w:val="28"/>
          <w:szCs w:val="28"/>
        </w:rPr>
        <w:t xml:space="preserve"> взрослым и самостоятельно.</w:t>
      </w:r>
    </w:p>
    <w:p w:rsidR="00FA3AD9" w:rsidRDefault="00FA3AD9" w:rsidP="00FA3AD9">
      <w:pPr>
        <w:tabs>
          <w:tab w:val="left" w:pos="2964"/>
        </w:tabs>
        <w:ind w:left="-142"/>
        <w:jc w:val="both"/>
        <w:rPr>
          <w:sz w:val="28"/>
          <w:szCs w:val="28"/>
        </w:rPr>
      </w:pPr>
      <w:r>
        <w:rPr>
          <w:sz w:val="28"/>
          <w:szCs w:val="28"/>
        </w:rPr>
        <w:t xml:space="preserve">        Различает некоторые предметы народных промыслов по материалам, содержанию, выделяет и поясняет их особенности.</w:t>
      </w:r>
    </w:p>
    <w:p w:rsidR="00FA3AD9" w:rsidRDefault="00FA3AD9" w:rsidP="00FA3AD9">
      <w:pPr>
        <w:tabs>
          <w:tab w:val="left" w:pos="2964"/>
        </w:tabs>
        <w:ind w:left="-142"/>
        <w:jc w:val="both"/>
        <w:rPr>
          <w:sz w:val="28"/>
          <w:szCs w:val="28"/>
        </w:rPr>
      </w:pPr>
      <w:r>
        <w:rPr>
          <w:sz w:val="28"/>
          <w:szCs w:val="28"/>
        </w:rPr>
        <w:lastRenderedPageBreak/>
        <w:t xml:space="preserve">       В процессе восприятия предметов и явлений окружающего мира  искусства различает формы, размеры, цвета. При косвенной помощи взрослого может внимательно рассматривать художественный образ, отмечать некоторые свойства выразительности, соотносить </w:t>
      </w:r>
      <w:proofErr w:type="gramStart"/>
      <w:r>
        <w:rPr>
          <w:sz w:val="28"/>
          <w:szCs w:val="28"/>
        </w:rPr>
        <w:t>воспринимаемое</w:t>
      </w:r>
      <w:proofErr w:type="gramEnd"/>
      <w:r>
        <w:rPr>
          <w:sz w:val="28"/>
          <w:szCs w:val="28"/>
        </w:rPr>
        <w:t xml:space="preserve"> с собственным опытом.</w:t>
      </w:r>
    </w:p>
    <w:p w:rsidR="00FA3AD9" w:rsidRDefault="00FA3AD9" w:rsidP="00FA3AD9">
      <w:pPr>
        <w:tabs>
          <w:tab w:val="left" w:pos="2964"/>
        </w:tabs>
        <w:ind w:left="-142"/>
        <w:jc w:val="both"/>
        <w:rPr>
          <w:sz w:val="28"/>
          <w:szCs w:val="28"/>
        </w:rPr>
      </w:pPr>
      <w:r>
        <w:rPr>
          <w:sz w:val="28"/>
          <w:szCs w:val="28"/>
        </w:rPr>
        <w:t xml:space="preserve">        В процессе собственной деятельности (в рисовании, лепке, аппликации) стремится создавать выразительные и интересные образы, выбирает при небольшой помощи взрослого, правильно использует материалы и инструменты.</w:t>
      </w:r>
    </w:p>
    <w:p w:rsidR="00FA3AD9" w:rsidRDefault="00FA3AD9" w:rsidP="00FA3AD9">
      <w:pPr>
        <w:tabs>
          <w:tab w:val="left" w:pos="2964"/>
        </w:tabs>
        <w:ind w:left="-142"/>
        <w:jc w:val="both"/>
        <w:rPr>
          <w:sz w:val="28"/>
          <w:szCs w:val="28"/>
        </w:rPr>
      </w:pPr>
      <w:r>
        <w:rPr>
          <w:sz w:val="28"/>
          <w:szCs w:val="28"/>
        </w:rPr>
        <w:t xml:space="preserve">      Владеет отдельными техническими и изобразительными умениями, освоил некоторые способы создания изображения в разных видах деятельности (в лепке, аппликации, рисовании, конструировании) и применяет их в совместной </w:t>
      </w:r>
      <w:proofErr w:type="gramStart"/>
      <w:r>
        <w:rPr>
          <w:sz w:val="28"/>
          <w:szCs w:val="28"/>
        </w:rPr>
        <w:t>со</w:t>
      </w:r>
      <w:proofErr w:type="gramEnd"/>
      <w:r>
        <w:rPr>
          <w:sz w:val="28"/>
          <w:szCs w:val="28"/>
        </w:rPr>
        <w:t xml:space="preserve"> взрослым и самостоятельной деятельности.</w:t>
      </w:r>
    </w:p>
    <w:p w:rsidR="00FA3AD9" w:rsidRDefault="00FA3AD9" w:rsidP="00FA3AD9">
      <w:pPr>
        <w:tabs>
          <w:tab w:val="left" w:pos="2964"/>
        </w:tabs>
        <w:ind w:left="-142"/>
        <w:jc w:val="both"/>
        <w:rPr>
          <w:sz w:val="28"/>
          <w:szCs w:val="28"/>
        </w:rPr>
      </w:pPr>
      <w:r>
        <w:rPr>
          <w:sz w:val="28"/>
          <w:szCs w:val="28"/>
        </w:rPr>
        <w:t xml:space="preserve">      При поддержке педагога принимает участие в процессе выполнения коллективных работ.</w:t>
      </w:r>
    </w:p>
    <w:p w:rsidR="00FA3AD9" w:rsidRDefault="00FA3AD9" w:rsidP="00FA3AD9">
      <w:pPr>
        <w:tabs>
          <w:tab w:val="left" w:pos="2964"/>
        </w:tabs>
        <w:ind w:left="-142"/>
        <w:jc w:val="both"/>
        <w:rPr>
          <w:sz w:val="28"/>
          <w:szCs w:val="28"/>
        </w:rPr>
      </w:pPr>
      <w:r>
        <w:rPr>
          <w:sz w:val="28"/>
          <w:szCs w:val="28"/>
        </w:rPr>
        <w:t xml:space="preserve">      Ребёнок может установить связь между средствами выразительности и содержанием музыкально – художественного образа.</w:t>
      </w:r>
    </w:p>
    <w:p w:rsidR="00FA3AD9" w:rsidRDefault="00FA3AD9" w:rsidP="00FA3AD9">
      <w:pPr>
        <w:tabs>
          <w:tab w:val="left" w:pos="2964"/>
        </w:tabs>
        <w:ind w:left="-142"/>
        <w:jc w:val="both"/>
        <w:rPr>
          <w:sz w:val="28"/>
          <w:szCs w:val="28"/>
        </w:rPr>
      </w:pPr>
      <w:r>
        <w:rPr>
          <w:sz w:val="28"/>
          <w:szCs w:val="28"/>
        </w:rPr>
        <w:t xml:space="preserve">     Владеет элементарными вокальными приёмами. Чисто интонирует попевки в пределах знакомых интервалов.</w:t>
      </w:r>
    </w:p>
    <w:p w:rsidR="00FA3AD9" w:rsidRPr="00594FF9" w:rsidRDefault="00FA3AD9" w:rsidP="00FA3AD9">
      <w:pPr>
        <w:tabs>
          <w:tab w:val="left" w:pos="2964"/>
        </w:tabs>
        <w:ind w:left="-142"/>
        <w:rPr>
          <w:sz w:val="28"/>
          <w:szCs w:val="28"/>
        </w:rPr>
      </w:pPr>
      <w:r>
        <w:rPr>
          <w:sz w:val="28"/>
          <w:szCs w:val="28"/>
        </w:rPr>
        <w:t xml:space="preserve">      Накопленный на занятиях музыкальный опыт переносит в самостоятельную деятельность, делает попытки творческих импровизаций на инструментах, в движении и пении.</w:t>
      </w:r>
    </w:p>
    <w:p w:rsidR="00FA3AD9" w:rsidRPr="000A4019" w:rsidRDefault="00FA3AD9" w:rsidP="00FA3AD9">
      <w:pPr>
        <w:tabs>
          <w:tab w:val="left" w:pos="2964"/>
        </w:tabs>
        <w:ind w:left="-142"/>
        <w:jc w:val="center"/>
        <w:rPr>
          <w:b/>
          <w:i/>
          <w:sz w:val="32"/>
          <w:szCs w:val="32"/>
        </w:rPr>
      </w:pPr>
      <w:r>
        <w:rPr>
          <w:b/>
          <w:i/>
          <w:sz w:val="32"/>
          <w:szCs w:val="32"/>
        </w:rPr>
        <w:t>6  лет.</w:t>
      </w:r>
    </w:p>
    <w:p w:rsidR="00FA3AD9" w:rsidRDefault="00FA3AD9" w:rsidP="00FA3AD9">
      <w:pPr>
        <w:tabs>
          <w:tab w:val="left" w:pos="2964"/>
        </w:tabs>
        <w:ind w:left="-142"/>
        <w:jc w:val="center"/>
        <w:rPr>
          <w:b/>
          <w:i/>
          <w:sz w:val="28"/>
          <w:szCs w:val="28"/>
        </w:rPr>
      </w:pPr>
      <w:r>
        <w:rPr>
          <w:b/>
          <w:i/>
          <w:sz w:val="28"/>
          <w:szCs w:val="28"/>
        </w:rPr>
        <w:t>Физическое развитие.</w:t>
      </w:r>
    </w:p>
    <w:p w:rsidR="00FA3AD9" w:rsidRDefault="00FA3AD9" w:rsidP="00FA3AD9">
      <w:pPr>
        <w:tabs>
          <w:tab w:val="left" w:pos="2964"/>
        </w:tabs>
        <w:ind w:left="-142"/>
        <w:jc w:val="both"/>
        <w:rPr>
          <w:sz w:val="28"/>
          <w:szCs w:val="28"/>
        </w:rPr>
      </w:pPr>
      <w:r>
        <w:rPr>
          <w:sz w:val="28"/>
          <w:szCs w:val="28"/>
        </w:rPr>
        <w:t xml:space="preserve">        </w:t>
      </w:r>
      <w:r w:rsidRPr="001E78A5">
        <w:rPr>
          <w:sz w:val="28"/>
          <w:szCs w:val="28"/>
        </w:rPr>
        <w:t>Ребёнок гармонично развивается</w:t>
      </w:r>
      <w:r>
        <w:rPr>
          <w:sz w:val="28"/>
          <w:szCs w:val="28"/>
        </w:rPr>
        <w:t>, его двигательный опыт богат (объём освоенных основных движений, общеразвивающих упражнений, спортивных упражнений).</w:t>
      </w:r>
    </w:p>
    <w:p w:rsidR="00FA3AD9" w:rsidRDefault="00FA3AD9" w:rsidP="00FA3AD9">
      <w:pPr>
        <w:tabs>
          <w:tab w:val="left" w:pos="2964"/>
        </w:tabs>
        <w:ind w:left="-142"/>
        <w:jc w:val="both"/>
        <w:rPr>
          <w:sz w:val="28"/>
          <w:szCs w:val="28"/>
        </w:rPr>
      </w:pPr>
      <w:r>
        <w:rPr>
          <w:sz w:val="28"/>
          <w:szCs w:val="28"/>
        </w:rPr>
        <w:t xml:space="preserve">         В двигательной деятельности проявляет хорошую выносливость, быстроту, силу, координацию, гибкость.</w:t>
      </w:r>
    </w:p>
    <w:p w:rsidR="00FA3AD9" w:rsidRDefault="00FA3AD9" w:rsidP="00FA3AD9">
      <w:pPr>
        <w:tabs>
          <w:tab w:val="left" w:pos="2964"/>
        </w:tabs>
        <w:ind w:left="-142"/>
        <w:jc w:val="both"/>
        <w:rPr>
          <w:sz w:val="28"/>
          <w:szCs w:val="28"/>
        </w:rPr>
      </w:pPr>
      <w:r>
        <w:rPr>
          <w:sz w:val="28"/>
          <w:szCs w:val="28"/>
        </w:rPr>
        <w:t xml:space="preserve">          В поведении чётко  выражена потребность в двигательной деятельности и физическом совершенствовании. Проявляет высокий, стойкий интерес к новым  и знакомым физическим упражнениям, избирательность и инициативу при выполнении упражнений.</w:t>
      </w:r>
    </w:p>
    <w:p w:rsidR="00FA3AD9" w:rsidRDefault="00FA3AD9" w:rsidP="00FA3AD9">
      <w:pPr>
        <w:tabs>
          <w:tab w:val="left" w:pos="2964"/>
        </w:tabs>
        <w:ind w:left="-142"/>
        <w:jc w:val="both"/>
        <w:rPr>
          <w:sz w:val="28"/>
          <w:szCs w:val="28"/>
        </w:rPr>
      </w:pPr>
      <w:r>
        <w:rPr>
          <w:sz w:val="28"/>
          <w:szCs w:val="28"/>
        </w:rPr>
        <w:t xml:space="preserve">        Уверенно, в заданном темпе и ритме, выразительно выполняет упражнения. </w:t>
      </w:r>
      <w:proofErr w:type="gramStart"/>
      <w:r>
        <w:rPr>
          <w:sz w:val="28"/>
          <w:szCs w:val="28"/>
        </w:rPr>
        <w:t>Способен</w:t>
      </w:r>
      <w:proofErr w:type="gramEnd"/>
      <w:r>
        <w:rPr>
          <w:sz w:val="28"/>
          <w:szCs w:val="28"/>
        </w:rPr>
        <w:t xml:space="preserve"> творчески составить несложные комбинации из знакомых упражнений.</w:t>
      </w:r>
    </w:p>
    <w:p w:rsidR="00FA3AD9" w:rsidRDefault="00FA3AD9" w:rsidP="00FA3AD9">
      <w:pPr>
        <w:tabs>
          <w:tab w:val="left" w:pos="2964"/>
        </w:tabs>
        <w:ind w:left="-142"/>
        <w:jc w:val="both"/>
        <w:rPr>
          <w:sz w:val="28"/>
          <w:szCs w:val="28"/>
        </w:rPr>
      </w:pPr>
      <w:r>
        <w:rPr>
          <w:sz w:val="28"/>
          <w:szCs w:val="28"/>
        </w:rPr>
        <w:t xml:space="preserve">       Проявляет необходимый самоконтроль и самооценку. Стремится к лучшему результату, осознаёт зависимость между качеством выполнения упражнения и его результатом. </w:t>
      </w:r>
      <w:proofErr w:type="gramStart"/>
      <w:r>
        <w:rPr>
          <w:sz w:val="28"/>
          <w:szCs w:val="28"/>
        </w:rPr>
        <w:t>Способен</w:t>
      </w:r>
      <w:proofErr w:type="gramEnd"/>
      <w:r>
        <w:rPr>
          <w:sz w:val="28"/>
          <w:szCs w:val="28"/>
        </w:rPr>
        <w:t xml:space="preserve"> самостоятельно привлечь внимание других детей и организовать знакомую игру. </w:t>
      </w:r>
    </w:p>
    <w:p w:rsidR="00FA3AD9" w:rsidRDefault="00FA3AD9" w:rsidP="00FA3AD9">
      <w:pPr>
        <w:tabs>
          <w:tab w:val="left" w:pos="2964"/>
        </w:tabs>
        <w:ind w:left="-142"/>
        <w:jc w:val="both"/>
        <w:rPr>
          <w:sz w:val="28"/>
          <w:szCs w:val="28"/>
        </w:rPr>
      </w:pPr>
      <w:r>
        <w:rPr>
          <w:sz w:val="28"/>
          <w:szCs w:val="28"/>
        </w:rPr>
        <w:t xml:space="preserve">       В самостоятельной деятельности ребёнок с удовольствием общается со сверстниками, проявляя познавательную и деловую активность, эмоциональную отзывчивость.</w:t>
      </w:r>
    </w:p>
    <w:p w:rsidR="00FA3AD9" w:rsidRDefault="00FA3AD9" w:rsidP="00FA3AD9">
      <w:pPr>
        <w:tabs>
          <w:tab w:val="left" w:pos="2964"/>
        </w:tabs>
        <w:ind w:left="-142"/>
        <w:jc w:val="both"/>
        <w:rPr>
          <w:sz w:val="28"/>
          <w:szCs w:val="28"/>
        </w:rPr>
      </w:pPr>
      <w:r>
        <w:rPr>
          <w:sz w:val="28"/>
          <w:szCs w:val="28"/>
        </w:rPr>
        <w:t xml:space="preserve">       Ребёнок мотивирован к сбережению своего здоровья и здоровья окружающих его людей.</w:t>
      </w:r>
    </w:p>
    <w:p w:rsidR="00FA3AD9" w:rsidRDefault="00FA3AD9" w:rsidP="00FA3AD9">
      <w:pPr>
        <w:tabs>
          <w:tab w:val="left" w:pos="2964"/>
        </w:tabs>
        <w:ind w:left="-142"/>
        <w:jc w:val="both"/>
        <w:rPr>
          <w:sz w:val="28"/>
          <w:szCs w:val="28"/>
        </w:rPr>
      </w:pPr>
      <w:r>
        <w:rPr>
          <w:sz w:val="28"/>
          <w:szCs w:val="28"/>
        </w:rPr>
        <w:t xml:space="preserve">      Имеет представления о своём здоровье, знает, как можно поддержать, сохранить и укрепить его, решает некоторые задачи здорового образа жизни и безопасного </w:t>
      </w:r>
      <w:r>
        <w:rPr>
          <w:sz w:val="28"/>
          <w:szCs w:val="28"/>
        </w:rPr>
        <w:lastRenderedPageBreak/>
        <w:t>поведения: умеет обслужить себя и владеет полезными привычками, элементарными навыками личной гигиены, умеет определить состояние своего здоровья, владеет культурой приёма пищи, проявляет интерес к закаливающим процедурам и спортивным упражнениям.</w:t>
      </w:r>
    </w:p>
    <w:p w:rsidR="00FA3AD9" w:rsidRDefault="00FA3AD9" w:rsidP="00FA3AD9">
      <w:pPr>
        <w:tabs>
          <w:tab w:val="left" w:pos="2964"/>
        </w:tabs>
        <w:ind w:left="-142"/>
        <w:jc w:val="both"/>
        <w:rPr>
          <w:sz w:val="28"/>
          <w:szCs w:val="28"/>
        </w:rPr>
      </w:pPr>
      <w:r>
        <w:rPr>
          <w:sz w:val="28"/>
          <w:szCs w:val="28"/>
        </w:rPr>
        <w:t xml:space="preserve">       Ребёнок проявляет интерес к правилам безопасного поведения. Умеет соблюдать их в подвижных играх, в спортивном зале, на улице и т.д.</w:t>
      </w:r>
    </w:p>
    <w:p w:rsidR="00FA3AD9" w:rsidRPr="00920AF7" w:rsidRDefault="00FA3AD9" w:rsidP="00FA3AD9">
      <w:pPr>
        <w:tabs>
          <w:tab w:val="left" w:pos="2964"/>
        </w:tabs>
        <w:ind w:left="-142"/>
        <w:jc w:val="center"/>
        <w:rPr>
          <w:sz w:val="28"/>
          <w:szCs w:val="28"/>
        </w:rPr>
      </w:pPr>
      <w:r w:rsidRPr="003D2C5C">
        <w:rPr>
          <w:b/>
          <w:i/>
          <w:sz w:val="28"/>
          <w:szCs w:val="28"/>
        </w:rPr>
        <w:t>Соци</w:t>
      </w:r>
      <w:r>
        <w:rPr>
          <w:b/>
          <w:i/>
          <w:sz w:val="28"/>
          <w:szCs w:val="28"/>
        </w:rPr>
        <w:t>ально – коммуникативное развитие.</w:t>
      </w:r>
    </w:p>
    <w:p w:rsidR="00FA3AD9" w:rsidRDefault="00FA3AD9" w:rsidP="00FA3AD9">
      <w:pPr>
        <w:tabs>
          <w:tab w:val="left" w:pos="2964"/>
        </w:tabs>
        <w:ind w:left="-142"/>
        <w:jc w:val="both"/>
        <w:rPr>
          <w:sz w:val="28"/>
          <w:szCs w:val="28"/>
        </w:rPr>
      </w:pPr>
      <w:r>
        <w:rPr>
          <w:sz w:val="28"/>
          <w:szCs w:val="28"/>
        </w:rPr>
        <w:t xml:space="preserve">      </w:t>
      </w:r>
      <w:r w:rsidRPr="00920AF7">
        <w:rPr>
          <w:sz w:val="28"/>
          <w:szCs w:val="28"/>
        </w:rPr>
        <w:t>Согласовывает  в игровой деятельности свои интересы и интересы партнёров,</w:t>
      </w:r>
      <w:r>
        <w:rPr>
          <w:sz w:val="28"/>
          <w:szCs w:val="28"/>
        </w:rPr>
        <w:t xml:space="preserve"> умеет объяснить замыслы, адресовать обращение партнёрам. Эмоциональный фон общения положительный. Распределяет роли до начала игры и строит своё поведение, придерживаясь роли. Игровое взаимодействие сопровождается речью, соответствующей роли.</w:t>
      </w:r>
    </w:p>
    <w:p w:rsidR="00FA3AD9" w:rsidRDefault="00FA3AD9" w:rsidP="00FA3AD9">
      <w:pPr>
        <w:ind w:left="-142"/>
        <w:jc w:val="both"/>
        <w:rPr>
          <w:sz w:val="28"/>
          <w:szCs w:val="28"/>
        </w:rPr>
      </w:pPr>
      <w:r>
        <w:rPr>
          <w:sz w:val="28"/>
          <w:szCs w:val="28"/>
        </w:rPr>
        <w:t xml:space="preserve">    Проявляет интерес к игровому экспериментированию, к развивающим и познавательным играм. В играх с правилами действует в точном соответствии с ними. </w:t>
      </w:r>
    </w:p>
    <w:p w:rsidR="00FA3AD9" w:rsidRPr="000A4019" w:rsidRDefault="00FA3AD9" w:rsidP="00FA3AD9">
      <w:pPr>
        <w:ind w:left="-142"/>
        <w:jc w:val="both"/>
        <w:rPr>
          <w:sz w:val="28"/>
          <w:szCs w:val="28"/>
        </w:rPr>
      </w:pPr>
      <w:r>
        <w:rPr>
          <w:sz w:val="28"/>
          <w:szCs w:val="28"/>
        </w:rPr>
        <w:t xml:space="preserve">     </w:t>
      </w:r>
      <w:r w:rsidRPr="000A4019">
        <w:rPr>
          <w:sz w:val="28"/>
          <w:szCs w:val="28"/>
        </w:rPr>
        <w:t>В игре решает спорные вопросы и улаживает конфликты с помощью речи: убеждает, доказывает, объясняет. Заботится о младших, помогает им, защищает тех, кто слабее. Может сам или с небольшой помощью взрослого оценивать свои поступки и поступки сверстников. Соблюдает элементарные общепринятые нормы и правила поведения в детском саду и на улице. В повседневной жизни самостоятельно использует в общении «вежливые» слова.</w:t>
      </w:r>
    </w:p>
    <w:p w:rsidR="00FA3AD9" w:rsidRPr="000A4019" w:rsidRDefault="00FA3AD9" w:rsidP="00FA3AD9">
      <w:pPr>
        <w:ind w:left="-142"/>
        <w:jc w:val="both"/>
        <w:rPr>
          <w:sz w:val="28"/>
          <w:szCs w:val="28"/>
        </w:rPr>
      </w:pPr>
      <w:r>
        <w:rPr>
          <w:sz w:val="28"/>
          <w:szCs w:val="28"/>
        </w:rPr>
        <w:t xml:space="preserve">    </w:t>
      </w:r>
      <w:r w:rsidRPr="000A4019">
        <w:rPr>
          <w:sz w:val="28"/>
          <w:szCs w:val="28"/>
        </w:rPr>
        <w:t>Владеет навыками самообслуживания</w:t>
      </w:r>
      <w:r>
        <w:rPr>
          <w:sz w:val="28"/>
          <w:szCs w:val="28"/>
        </w:rPr>
        <w:t>.</w:t>
      </w:r>
    </w:p>
    <w:p w:rsidR="00FA3AD9" w:rsidRPr="000A4019" w:rsidRDefault="00FA3AD9" w:rsidP="00FA3AD9">
      <w:pPr>
        <w:tabs>
          <w:tab w:val="left" w:pos="2964"/>
        </w:tabs>
        <w:ind w:left="-142"/>
        <w:jc w:val="both"/>
        <w:rPr>
          <w:sz w:val="28"/>
          <w:szCs w:val="28"/>
        </w:rPr>
      </w:pPr>
      <w:r>
        <w:rPr>
          <w:sz w:val="28"/>
          <w:szCs w:val="28"/>
        </w:rPr>
        <w:t xml:space="preserve">    </w:t>
      </w:r>
      <w:r w:rsidRPr="000A4019">
        <w:rPr>
          <w:sz w:val="28"/>
          <w:szCs w:val="28"/>
        </w:rPr>
        <w:t xml:space="preserve">Ребёнок осмысленно  проявляет интерес к правилам безопасного поведения, умеет соблюдать их. Умеет привлечь внимание взрослого в случае возникновения неожиданных, опасных для жизни и здоровья ситуаций. </w:t>
      </w:r>
    </w:p>
    <w:p w:rsidR="00FA3AD9" w:rsidRDefault="00FA3AD9" w:rsidP="00FA3AD9">
      <w:pPr>
        <w:ind w:left="-142"/>
        <w:jc w:val="both"/>
        <w:rPr>
          <w:sz w:val="28"/>
          <w:szCs w:val="28"/>
        </w:rPr>
      </w:pPr>
      <w:r>
        <w:rPr>
          <w:sz w:val="28"/>
          <w:szCs w:val="28"/>
        </w:rPr>
        <w:t xml:space="preserve">     </w:t>
      </w:r>
      <w:r w:rsidRPr="000A4019">
        <w:rPr>
          <w:sz w:val="28"/>
          <w:szCs w:val="28"/>
        </w:rPr>
        <w:t>Ребенок знает и называет свое имя и фамилию, имена и отчества родителей. Знает, где работают родители, как важен для общества их труд. Знает семейные праздники. Имеет постоянные обязанности по дому. Может рассказать о своем родном городе, назвать улицу</w:t>
      </w:r>
      <w:r>
        <w:rPr>
          <w:sz w:val="28"/>
          <w:szCs w:val="28"/>
        </w:rPr>
        <w:t>, на которой живет</w:t>
      </w:r>
      <w:r w:rsidRPr="000A4019">
        <w:rPr>
          <w:sz w:val="28"/>
          <w:szCs w:val="28"/>
        </w:rPr>
        <w:t xml:space="preserve">. Имеет представление о </w:t>
      </w:r>
      <w:r>
        <w:rPr>
          <w:sz w:val="28"/>
          <w:szCs w:val="28"/>
        </w:rPr>
        <w:t xml:space="preserve">стране, столице, </w:t>
      </w:r>
      <w:r w:rsidRPr="000A4019">
        <w:rPr>
          <w:sz w:val="28"/>
          <w:szCs w:val="28"/>
        </w:rPr>
        <w:t xml:space="preserve">флаге, гербе, мелодии гимна </w:t>
      </w:r>
    </w:p>
    <w:p w:rsidR="00FA3AD9" w:rsidRDefault="00FA3AD9" w:rsidP="00E370AC">
      <w:pPr>
        <w:tabs>
          <w:tab w:val="left" w:pos="2964"/>
        </w:tabs>
        <w:jc w:val="center"/>
        <w:rPr>
          <w:b/>
          <w:i/>
          <w:sz w:val="28"/>
          <w:szCs w:val="28"/>
        </w:rPr>
      </w:pPr>
      <w:r w:rsidRPr="003D2C5C">
        <w:rPr>
          <w:b/>
          <w:i/>
          <w:sz w:val="28"/>
          <w:szCs w:val="28"/>
        </w:rPr>
        <w:t>Познавательное развитие:</w:t>
      </w:r>
    </w:p>
    <w:p w:rsidR="00FA3AD9" w:rsidRPr="000A4019" w:rsidRDefault="00FA3AD9" w:rsidP="00FA3AD9">
      <w:pPr>
        <w:tabs>
          <w:tab w:val="left" w:pos="2964"/>
        </w:tabs>
        <w:ind w:left="-142"/>
        <w:jc w:val="both"/>
        <w:rPr>
          <w:sz w:val="28"/>
          <w:szCs w:val="28"/>
        </w:rPr>
      </w:pPr>
      <w:r w:rsidRPr="000A4019">
        <w:rPr>
          <w:b/>
          <w:i/>
          <w:color w:val="FF0000"/>
          <w:sz w:val="28"/>
          <w:szCs w:val="28"/>
        </w:rPr>
        <w:t xml:space="preserve">   </w:t>
      </w:r>
      <w:r>
        <w:rPr>
          <w:b/>
          <w:i/>
          <w:color w:val="FF0000"/>
          <w:sz w:val="28"/>
          <w:szCs w:val="28"/>
        </w:rPr>
        <w:t xml:space="preserve">  </w:t>
      </w:r>
      <w:r w:rsidRPr="000A4019">
        <w:rPr>
          <w:sz w:val="28"/>
          <w:szCs w:val="28"/>
        </w:rPr>
        <w:t>Ребёнок проявляет интерес к самостоятельному познанию, обследованию предметов, выделению их свойств и качеств. Использует различные источники информации (кино, литература и др.).</w:t>
      </w:r>
    </w:p>
    <w:p w:rsidR="00FA3AD9" w:rsidRPr="000A4019" w:rsidRDefault="00FA3AD9" w:rsidP="00FA3AD9">
      <w:pPr>
        <w:tabs>
          <w:tab w:val="left" w:pos="2964"/>
        </w:tabs>
        <w:ind w:left="-142"/>
        <w:jc w:val="both"/>
        <w:rPr>
          <w:sz w:val="28"/>
          <w:szCs w:val="28"/>
        </w:rPr>
      </w:pPr>
      <w:r w:rsidRPr="000A4019">
        <w:rPr>
          <w:sz w:val="28"/>
          <w:szCs w:val="28"/>
        </w:rPr>
        <w:t xml:space="preserve">    </w:t>
      </w:r>
      <w:r>
        <w:rPr>
          <w:sz w:val="28"/>
          <w:szCs w:val="28"/>
        </w:rPr>
        <w:t xml:space="preserve"> </w:t>
      </w:r>
      <w:r w:rsidRPr="000A4019">
        <w:rPr>
          <w:sz w:val="28"/>
          <w:szCs w:val="28"/>
        </w:rPr>
        <w:t>Умеет рассматривать и обследовать предметы, осознанно используя разные органы  чувств.</w:t>
      </w:r>
    </w:p>
    <w:p w:rsidR="00FA3AD9" w:rsidRPr="000A4019" w:rsidRDefault="00FA3AD9" w:rsidP="00FA3AD9">
      <w:pPr>
        <w:tabs>
          <w:tab w:val="left" w:pos="2964"/>
        </w:tabs>
        <w:ind w:left="-142"/>
        <w:jc w:val="both"/>
        <w:rPr>
          <w:sz w:val="28"/>
          <w:szCs w:val="28"/>
        </w:rPr>
      </w:pPr>
      <w:r w:rsidRPr="000A4019">
        <w:rPr>
          <w:sz w:val="28"/>
          <w:szCs w:val="28"/>
        </w:rPr>
        <w:t xml:space="preserve">   </w:t>
      </w:r>
      <w:r>
        <w:rPr>
          <w:sz w:val="28"/>
          <w:szCs w:val="28"/>
        </w:rPr>
        <w:t xml:space="preserve">   </w:t>
      </w:r>
      <w:r w:rsidRPr="000A4019">
        <w:rPr>
          <w:sz w:val="28"/>
          <w:szCs w:val="28"/>
        </w:rPr>
        <w:t>По собственной инициативе организует собственную деятельность экспериментирования по исследованию свойств и каче</w:t>
      </w:r>
      <w:proofErr w:type="gramStart"/>
      <w:r w:rsidRPr="000A4019">
        <w:rPr>
          <w:sz w:val="28"/>
          <w:szCs w:val="28"/>
        </w:rPr>
        <w:t>ств пр</w:t>
      </w:r>
      <w:proofErr w:type="gramEnd"/>
      <w:r w:rsidRPr="000A4019">
        <w:rPr>
          <w:sz w:val="28"/>
          <w:szCs w:val="28"/>
        </w:rPr>
        <w:t>едметов и материалов.</w:t>
      </w:r>
    </w:p>
    <w:p w:rsidR="00FA3AD9" w:rsidRPr="000A4019" w:rsidRDefault="00FA3AD9" w:rsidP="00FA3AD9">
      <w:pPr>
        <w:tabs>
          <w:tab w:val="left" w:pos="2964"/>
        </w:tabs>
        <w:ind w:left="-142"/>
        <w:jc w:val="both"/>
        <w:rPr>
          <w:sz w:val="28"/>
          <w:szCs w:val="28"/>
        </w:rPr>
      </w:pPr>
      <w:r w:rsidRPr="000A4019">
        <w:rPr>
          <w:sz w:val="28"/>
          <w:szCs w:val="28"/>
        </w:rPr>
        <w:t xml:space="preserve"> </w:t>
      </w:r>
      <w:r>
        <w:rPr>
          <w:sz w:val="28"/>
          <w:szCs w:val="28"/>
        </w:rPr>
        <w:t xml:space="preserve">     </w:t>
      </w:r>
      <w:r w:rsidRPr="000A4019">
        <w:rPr>
          <w:sz w:val="28"/>
          <w:szCs w:val="28"/>
        </w:rPr>
        <w:t>Умеет целенаправленно наблюдать за объектами в самостоятельной деятельности.</w:t>
      </w:r>
    </w:p>
    <w:p w:rsidR="00FA3AD9" w:rsidRPr="000A4019" w:rsidRDefault="00FA3AD9" w:rsidP="00FA3AD9">
      <w:pPr>
        <w:tabs>
          <w:tab w:val="left" w:pos="2964"/>
        </w:tabs>
        <w:ind w:left="-142"/>
        <w:jc w:val="both"/>
        <w:rPr>
          <w:sz w:val="28"/>
          <w:szCs w:val="28"/>
        </w:rPr>
      </w:pPr>
      <w:r>
        <w:rPr>
          <w:sz w:val="28"/>
          <w:szCs w:val="28"/>
        </w:rPr>
        <w:t xml:space="preserve">    </w:t>
      </w:r>
      <w:r w:rsidRPr="000A4019">
        <w:rPr>
          <w:sz w:val="28"/>
          <w:szCs w:val="28"/>
        </w:rPr>
        <w:t xml:space="preserve"> Умеет выделять сенсорный анализ, выделяя в предметах разные качества и свойства (не менее 4-5).</w:t>
      </w:r>
    </w:p>
    <w:p w:rsidR="00FA3AD9" w:rsidRPr="000A4019" w:rsidRDefault="00FA3AD9" w:rsidP="00FA3AD9">
      <w:pPr>
        <w:tabs>
          <w:tab w:val="left" w:pos="2964"/>
        </w:tabs>
        <w:ind w:left="-142"/>
        <w:jc w:val="both"/>
        <w:rPr>
          <w:color w:val="FF0000"/>
          <w:sz w:val="28"/>
          <w:szCs w:val="28"/>
        </w:rPr>
      </w:pPr>
      <w:r w:rsidRPr="000A4019">
        <w:rPr>
          <w:color w:val="FF0000"/>
          <w:sz w:val="28"/>
          <w:szCs w:val="28"/>
        </w:rPr>
        <w:t xml:space="preserve">  </w:t>
      </w:r>
      <w:r>
        <w:rPr>
          <w:color w:val="FF0000"/>
          <w:sz w:val="28"/>
          <w:szCs w:val="28"/>
        </w:rPr>
        <w:t xml:space="preserve">   </w:t>
      </w:r>
      <w:r w:rsidRPr="000A4019">
        <w:rPr>
          <w:sz w:val="28"/>
          <w:szCs w:val="28"/>
        </w:rPr>
        <w:t>Решает интеллектуальные задачи в поисковой деятельности, рассуждает, выдвигает проблемы и высказывает своё мнение по поводу их решения.</w:t>
      </w:r>
    </w:p>
    <w:p w:rsidR="00FA3AD9" w:rsidRDefault="00FA3AD9" w:rsidP="00FA3AD9">
      <w:pPr>
        <w:tabs>
          <w:tab w:val="left" w:pos="2964"/>
        </w:tabs>
        <w:ind w:left="-142"/>
        <w:jc w:val="both"/>
        <w:rPr>
          <w:sz w:val="28"/>
          <w:szCs w:val="28"/>
        </w:rPr>
      </w:pPr>
      <w:r w:rsidRPr="000A4019">
        <w:rPr>
          <w:sz w:val="28"/>
          <w:szCs w:val="28"/>
        </w:rPr>
        <w:lastRenderedPageBreak/>
        <w:t xml:space="preserve"> </w:t>
      </w:r>
      <w:r>
        <w:rPr>
          <w:sz w:val="28"/>
          <w:szCs w:val="28"/>
        </w:rPr>
        <w:t xml:space="preserve">    </w:t>
      </w:r>
      <w:r w:rsidRPr="000A4019">
        <w:rPr>
          <w:sz w:val="28"/>
          <w:szCs w:val="28"/>
        </w:rPr>
        <w:t>Владеет основными способами познания: сравнением, упорядочиванием и группировкой предметов по разным признакам, счётом, измерением; рассуждает, аргументирует свои действия.  Ориентируется в окружающем пространстве, понимает см</w:t>
      </w:r>
      <w:r>
        <w:rPr>
          <w:sz w:val="28"/>
          <w:szCs w:val="28"/>
        </w:rPr>
        <w:t>ысл пространственных отношений</w:t>
      </w:r>
      <w:r w:rsidRPr="000A4019">
        <w:rPr>
          <w:sz w:val="28"/>
          <w:szCs w:val="28"/>
        </w:rPr>
        <w:t>. Умеет устанавливать послед</w:t>
      </w:r>
      <w:r>
        <w:rPr>
          <w:sz w:val="28"/>
          <w:szCs w:val="28"/>
        </w:rPr>
        <w:t xml:space="preserve">овательность различных событий. </w:t>
      </w:r>
    </w:p>
    <w:p w:rsidR="00FA3AD9" w:rsidRPr="000A4019" w:rsidRDefault="00FA3AD9" w:rsidP="00FA3AD9">
      <w:pPr>
        <w:tabs>
          <w:tab w:val="left" w:pos="2964"/>
        </w:tabs>
        <w:ind w:left="-142"/>
        <w:jc w:val="both"/>
        <w:rPr>
          <w:color w:val="FF0000"/>
          <w:sz w:val="28"/>
          <w:szCs w:val="28"/>
        </w:rPr>
      </w:pPr>
      <w:r>
        <w:rPr>
          <w:sz w:val="28"/>
          <w:szCs w:val="28"/>
        </w:rPr>
        <w:t xml:space="preserve">       </w:t>
      </w:r>
      <w:proofErr w:type="gramStart"/>
      <w:r w:rsidRPr="000A4019">
        <w:rPr>
          <w:sz w:val="28"/>
          <w:szCs w:val="28"/>
        </w:rPr>
        <w:t>Способен</w:t>
      </w:r>
      <w:proofErr w:type="gramEnd"/>
      <w:r w:rsidRPr="000A4019">
        <w:rPr>
          <w:sz w:val="28"/>
          <w:szCs w:val="28"/>
        </w:rPr>
        <w:t xml:space="preserve"> конструировать по собственному замыслу. Может использовать простые схематичные изображения для решения несложных задач, строить по схеме, решать лабиринтные задачи. Способен рассуждать и давать адекватные объяснения, если анализируемые отношения не выходят за пределы его наглядного опыта</w:t>
      </w:r>
      <w:r>
        <w:rPr>
          <w:sz w:val="28"/>
          <w:szCs w:val="28"/>
        </w:rPr>
        <w:t>.</w:t>
      </w:r>
    </w:p>
    <w:p w:rsidR="00FA3AD9" w:rsidRPr="00932CDC" w:rsidRDefault="00FA3AD9" w:rsidP="00FA3AD9">
      <w:pPr>
        <w:tabs>
          <w:tab w:val="left" w:pos="2964"/>
        </w:tabs>
        <w:ind w:left="-142"/>
        <w:jc w:val="center"/>
        <w:rPr>
          <w:sz w:val="28"/>
          <w:szCs w:val="28"/>
        </w:rPr>
      </w:pPr>
      <w:r w:rsidRPr="000A4019">
        <w:rPr>
          <w:b/>
          <w:i/>
          <w:sz w:val="28"/>
          <w:szCs w:val="28"/>
        </w:rPr>
        <w:t>Речевое развитие:</w:t>
      </w:r>
    </w:p>
    <w:p w:rsidR="00FA3AD9" w:rsidRPr="000A4019" w:rsidRDefault="00FA3AD9" w:rsidP="00FA3AD9">
      <w:pPr>
        <w:tabs>
          <w:tab w:val="left" w:pos="2964"/>
        </w:tabs>
        <w:ind w:left="-142"/>
        <w:jc w:val="both"/>
        <w:rPr>
          <w:sz w:val="28"/>
          <w:szCs w:val="28"/>
        </w:rPr>
      </w:pPr>
      <w:r w:rsidRPr="000A4019">
        <w:rPr>
          <w:sz w:val="28"/>
          <w:szCs w:val="28"/>
        </w:rPr>
        <w:t xml:space="preserve">    Ребёнок активно общается со сверстниками и взрослыми, Проявляет познавательную и деловую активность.</w:t>
      </w:r>
    </w:p>
    <w:p w:rsidR="00FA3AD9" w:rsidRPr="000A4019" w:rsidRDefault="00FA3AD9" w:rsidP="00FA3AD9">
      <w:pPr>
        <w:tabs>
          <w:tab w:val="left" w:pos="2964"/>
        </w:tabs>
        <w:ind w:left="-142"/>
        <w:jc w:val="both"/>
        <w:rPr>
          <w:sz w:val="28"/>
          <w:szCs w:val="28"/>
        </w:rPr>
      </w:pPr>
      <w:r w:rsidRPr="000A4019">
        <w:rPr>
          <w:sz w:val="28"/>
          <w:szCs w:val="28"/>
        </w:rPr>
        <w:t xml:space="preserve">  </w:t>
      </w:r>
      <w:r>
        <w:rPr>
          <w:sz w:val="28"/>
          <w:szCs w:val="28"/>
        </w:rPr>
        <w:t xml:space="preserve">   </w:t>
      </w:r>
      <w:proofErr w:type="gramStart"/>
      <w:r w:rsidRPr="000A4019">
        <w:rPr>
          <w:sz w:val="28"/>
          <w:szCs w:val="28"/>
        </w:rPr>
        <w:t>Инициативен</w:t>
      </w:r>
      <w:proofErr w:type="gramEnd"/>
      <w:r w:rsidRPr="000A4019">
        <w:rPr>
          <w:sz w:val="28"/>
          <w:szCs w:val="28"/>
        </w:rPr>
        <w:t xml:space="preserve"> и само</w:t>
      </w:r>
      <w:r>
        <w:rPr>
          <w:sz w:val="28"/>
          <w:szCs w:val="28"/>
        </w:rPr>
        <w:t>стоятелен в придумывании сказок</w:t>
      </w:r>
      <w:r w:rsidRPr="000A4019">
        <w:rPr>
          <w:sz w:val="28"/>
          <w:szCs w:val="28"/>
        </w:rPr>
        <w:t>, рассказов, не повторяет рассказов других, пользуется разнообразными средствами выразительности.</w:t>
      </w:r>
    </w:p>
    <w:p w:rsidR="00FA3AD9" w:rsidRPr="000A4019" w:rsidRDefault="00FA3AD9" w:rsidP="00FA3AD9">
      <w:pPr>
        <w:ind w:left="-142"/>
        <w:jc w:val="both"/>
        <w:rPr>
          <w:sz w:val="28"/>
          <w:szCs w:val="28"/>
        </w:rPr>
      </w:pPr>
      <w:r>
        <w:rPr>
          <w:sz w:val="28"/>
          <w:szCs w:val="28"/>
        </w:rPr>
        <w:t xml:space="preserve">     </w:t>
      </w:r>
      <w:r w:rsidRPr="000A4019">
        <w:rPr>
          <w:sz w:val="28"/>
          <w:szCs w:val="28"/>
        </w:rPr>
        <w:t>Может сочинять оригинальные и последовательно разворачивающиеся истории и рассказывать их сверстникам и взрослым. Использует все части речи, активно занимается словотворчеством, использует синонимы и антонимы, безошибочно пользуется словами и понятиями.</w:t>
      </w:r>
    </w:p>
    <w:p w:rsidR="00FA3AD9" w:rsidRPr="000A4019" w:rsidRDefault="00FA3AD9" w:rsidP="00FA3AD9">
      <w:pPr>
        <w:ind w:left="-142"/>
        <w:jc w:val="both"/>
        <w:rPr>
          <w:sz w:val="28"/>
          <w:szCs w:val="28"/>
        </w:rPr>
      </w:pPr>
      <w:r>
        <w:rPr>
          <w:sz w:val="28"/>
          <w:szCs w:val="28"/>
        </w:rPr>
        <w:t xml:space="preserve">    </w:t>
      </w:r>
      <w:r w:rsidRPr="000A4019">
        <w:rPr>
          <w:sz w:val="28"/>
          <w:szCs w:val="28"/>
        </w:rPr>
        <w:t>Проявляет умение поддерживать беседу, высказывает свою точку зрения, согласие или несогласие с ответом товарища, делится впечатлениями со сверстниками, задаёт вопросы.</w:t>
      </w:r>
    </w:p>
    <w:p w:rsidR="00FA3AD9" w:rsidRPr="000A4019" w:rsidRDefault="00FA3AD9" w:rsidP="00FA3AD9">
      <w:pPr>
        <w:tabs>
          <w:tab w:val="left" w:pos="2964"/>
        </w:tabs>
        <w:ind w:left="-142"/>
        <w:jc w:val="both"/>
        <w:rPr>
          <w:sz w:val="28"/>
          <w:szCs w:val="28"/>
        </w:rPr>
      </w:pPr>
      <w:r w:rsidRPr="000A4019">
        <w:rPr>
          <w:sz w:val="28"/>
          <w:szCs w:val="28"/>
        </w:rPr>
        <w:t xml:space="preserve">  </w:t>
      </w:r>
      <w:r>
        <w:rPr>
          <w:sz w:val="28"/>
          <w:szCs w:val="28"/>
        </w:rPr>
        <w:t xml:space="preserve"> </w:t>
      </w:r>
      <w:r w:rsidRPr="000A4019">
        <w:rPr>
          <w:sz w:val="28"/>
          <w:szCs w:val="28"/>
        </w:rPr>
        <w:t>Проявляет стремление к постоянному общению с книгой. Различает основные жанры литературных произведений, имеет представления о некоторых их особенностях. Активно и творчески проявляет себя в  игровой деятельности по литературному произведению, в сочинении загадок, сказок, рассказов.</w:t>
      </w:r>
    </w:p>
    <w:p w:rsidR="00FA3AD9" w:rsidRDefault="00FA3AD9" w:rsidP="00FA3AD9">
      <w:pPr>
        <w:tabs>
          <w:tab w:val="left" w:pos="2964"/>
        </w:tabs>
        <w:rPr>
          <w:b/>
          <w:i/>
          <w:sz w:val="28"/>
          <w:szCs w:val="28"/>
        </w:rPr>
      </w:pPr>
      <w:r>
        <w:rPr>
          <w:b/>
          <w:i/>
          <w:sz w:val="28"/>
          <w:szCs w:val="28"/>
        </w:rPr>
        <w:t xml:space="preserve">                           Художественно – эстетическое развитие.</w:t>
      </w:r>
    </w:p>
    <w:p w:rsidR="00FA3AD9" w:rsidRDefault="00FA3AD9" w:rsidP="00FA3AD9">
      <w:pPr>
        <w:tabs>
          <w:tab w:val="left" w:pos="888"/>
          <w:tab w:val="left" w:pos="2964"/>
        </w:tabs>
        <w:ind w:left="-142"/>
        <w:jc w:val="both"/>
        <w:rPr>
          <w:sz w:val="28"/>
          <w:szCs w:val="28"/>
        </w:rPr>
      </w:pPr>
      <w:r>
        <w:rPr>
          <w:b/>
          <w:i/>
          <w:sz w:val="28"/>
          <w:szCs w:val="28"/>
        </w:rPr>
        <w:t xml:space="preserve">     </w:t>
      </w:r>
      <w:r>
        <w:rPr>
          <w:sz w:val="28"/>
          <w:szCs w:val="28"/>
        </w:rPr>
        <w:t xml:space="preserve">Любит рисовать, лепить, создавать конструктивные постройки  и аппликации, делает это по собственной инициативе. </w:t>
      </w:r>
    </w:p>
    <w:p w:rsidR="00FA3AD9" w:rsidRDefault="00FA3AD9" w:rsidP="00FA3AD9">
      <w:pPr>
        <w:tabs>
          <w:tab w:val="left" w:pos="888"/>
          <w:tab w:val="left" w:pos="2964"/>
        </w:tabs>
        <w:ind w:left="-142"/>
        <w:jc w:val="both"/>
        <w:rPr>
          <w:b/>
          <w:i/>
          <w:sz w:val="28"/>
          <w:szCs w:val="28"/>
        </w:rPr>
      </w:pPr>
      <w:r>
        <w:rPr>
          <w:sz w:val="28"/>
          <w:szCs w:val="28"/>
        </w:rPr>
        <w:t xml:space="preserve">     Понимает художественный образ, обращает внимание на наиболее яркие средства выразительности (цвет, ритм, композицию и др.), некоторые особенности построения композиции в произведениях живописи и графики, средства архитектуры, декоративно – прикладного искусства.</w:t>
      </w:r>
      <w:r>
        <w:rPr>
          <w:b/>
          <w:i/>
          <w:sz w:val="28"/>
          <w:szCs w:val="28"/>
        </w:rPr>
        <w:tab/>
      </w:r>
    </w:p>
    <w:p w:rsidR="00FA3AD9" w:rsidRDefault="00FA3AD9" w:rsidP="00FA3AD9">
      <w:pPr>
        <w:tabs>
          <w:tab w:val="left" w:pos="888"/>
          <w:tab w:val="left" w:pos="2964"/>
        </w:tabs>
        <w:ind w:left="-142"/>
        <w:jc w:val="both"/>
        <w:rPr>
          <w:sz w:val="28"/>
          <w:szCs w:val="28"/>
        </w:rPr>
      </w:pPr>
      <w:r>
        <w:rPr>
          <w:b/>
          <w:i/>
          <w:sz w:val="28"/>
          <w:szCs w:val="28"/>
        </w:rPr>
        <w:t xml:space="preserve">    </w:t>
      </w:r>
      <w:r w:rsidRPr="00690D83">
        <w:rPr>
          <w:sz w:val="28"/>
          <w:szCs w:val="28"/>
        </w:rPr>
        <w:t xml:space="preserve">Уверенно </w:t>
      </w:r>
      <w:r>
        <w:rPr>
          <w:sz w:val="28"/>
          <w:szCs w:val="28"/>
        </w:rPr>
        <w:t xml:space="preserve">использует освоенные техники, создаёт оригинальные выразительные образы, </w:t>
      </w:r>
      <w:proofErr w:type="gramStart"/>
      <w:r>
        <w:rPr>
          <w:sz w:val="28"/>
          <w:szCs w:val="28"/>
        </w:rPr>
        <w:t>верно</w:t>
      </w:r>
      <w:proofErr w:type="gramEnd"/>
      <w:r>
        <w:rPr>
          <w:sz w:val="28"/>
          <w:szCs w:val="28"/>
        </w:rPr>
        <w:t xml:space="preserve"> подбирает для их создания средства выразительности.</w:t>
      </w:r>
    </w:p>
    <w:p w:rsidR="00FA3AD9" w:rsidRDefault="00FA3AD9" w:rsidP="00FA3AD9">
      <w:pPr>
        <w:tabs>
          <w:tab w:val="left" w:pos="888"/>
          <w:tab w:val="left" w:pos="2964"/>
        </w:tabs>
        <w:ind w:left="-142"/>
        <w:jc w:val="both"/>
        <w:rPr>
          <w:sz w:val="28"/>
          <w:szCs w:val="28"/>
        </w:rPr>
      </w:pPr>
      <w:r>
        <w:rPr>
          <w:sz w:val="28"/>
          <w:szCs w:val="28"/>
        </w:rPr>
        <w:t xml:space="preserve">   Может организовать рабочее место; проявляет аккуратность и собранность в процессе выполнения, бережное отношение к материалам, инструментам.</w:t>
      </w:r>
    </w:p>
    <w:p w:rsidR="00FA3AD9" w:rsidRPr="00690D83" w:rsidRDefault="00FA3AD9" w:rsidP="00FA3AD9">
      <w:pPr>
        <w:tabs>
          <w:tab w:val="left" w:pos="888"/>
          <w:tab w:val="left" w:pos="2964"/>
        </w:tabs>
        <w:ind w:left="-142"/>
        <w:jc w:val="both"/>
        <w:rPr>
          <w:sz w:val="28"/>
          <w:szCs w:val="28"/>
        </w:rPr>
      </w:pPr>
      <w:r>
        <w:rPr>
          <w:sz w:val="28"/>
          <w:szCs w:val="28"/>
        </w:rPr>
        <w:t xml:space="preserve">    Музыкально </w:t>
      </w:r>
      <w:proofErr w:type="gramStart"/>
      <w:r>
        <w:rPr>
          <w:sz w:val="28"/>
          <w:szCs w:val="28"/>
        </w:rPr>
        <w:t>эрудирован</w:t>
      </w:r>
      <w:proofErr w:type="gramEnd"/>
      <w:r>
        <w:rPr>
          <w:sz w:val="28"/>
          <w:szCs w:val="28"/>
        </w:rPr>
        <w:t xml:space="preserve">, имеет представления о жанрах музыки. Проявляет себя  в разных видах музыкальной исполнительской деятельности. </w:t>
      </w:r>
      <w:proofErr w:type="gramStart"/>
      <w:r>
        <w:rPr>
          <w:sz w:val="28"/>
          <w:szCs w:val="28"/>
        </w:rPr>
        <w:t>Активен</w:t>
      </w:r>
      <w:proofErr w:type="gramEnd"/>
      <w:r>
        <w:rPr>
          <w:sz w:val="28"/>
          <w:szCs w:val="28"/>
        </w:rPr>
        <w:t xml:space="preserve"> в театрализации. Участвует в инструментальных импровизациях.</w:t>
      </w:r>
    </w:p>
    <w:p w:rsidR="00FA3AD9" w:rsidRDefault="00FA3AD9" w:rsidP="00FA3AD9">
      <w:pPr>
        <w:tabs>
          <w:tab w:val="left" w:pos="2964"/>
        </w:tabs>
        <w:ind w:left="-142"/>
        <w:jc w:val="center"/>
        <w:rPr>
          <w:b/>
          <w:i/>
          <w:sz w:val="32"/>
          <w:szCs w:val="32"/>
        </w:rPr>
      </w:pPr>
    </w:p>
    <w:p w:rsidR="00FA3AD9" w:rsidRDefault="00FA3AD9" w:rsidP="00FA3AD9">
      <w:pPr>
        <w:tabs>
          <w:tab w:val="left" w:pos="2964"/>
        </w:tabs>
        <w:ind w:left="-142"/>
        <w:jc w:val="center"/>
        <w:rPr>
          <w:b/>
          <w:i/>
          <w:sz w:val="32"/>
          <w:szCs w:val="32"/>
        </w:rPr>
      </w:pPr>
    </w:p>
    <w:p w:rsidR="00FA3AD9" w:rsidRDefault="00FA3AD9" w:rsidP="00FA3AD9">
      <w:pPr>
        <w:tabs>
          <w:tab w:val="left" w:pos="2964"/>
        </w:tabs>
        <w:ind w:left="-142"/>
        <w:jc w:val="center"/>
        <w:rPr>
          <w:b/>
          <w:i/>
          <w:sz w:val="32"/>
          <w:szCs w:val="32"/>
        </w:rPr>
      </w:pPr>
    </w:p>
    <w:p w:rsidR="00E370AC" w:rsidRDefault="00E370AC" w:rsidP="00FA3AD9">
      <w:pPr>
        <w:tabs>
          <w:tab w:val="left" w:pos="2964"/>
        </w:tabs>
        <w:ind w:left="-142"/>
        <w:jc w:val="center"/>
        <w:rPr>
          <w:b/>
          <w:i/>
          <w:sz w:val="32"/>
          <w:szCs w:val="32"/>
        </w:rPr>
      </w:pPr>
    </w:p>
    <w:p w:rsidR="00FA3AD9" w:rsidRDefault="00FA3AD9" w:rsidP="00FA3AD9">
      <w:pPr>
        <w:tabs>
          <w:tab w:val="left" w:pos="2964"/>
        </w:tabs>
        <w:ind w:left="-142"/>
        <w:jc w:val="center"/>
        <w:rPr>
          <w:b/>
          <w:i/>
          <w:sz w:val="32"/>
          <w:szCs w:val="32"/>
        </w:rPr>
      </w:pPr>
      <w:r>
        <w:rPr>
          <w:b/>
          <w:i/>
          <w:sz w:val="32"/>
          <w:szCs w:val="32"/>
        </w:rPr>
        <w:lastRenderedPageBreak/>
        <w:t>7  лет.</w:t>
      </w:r>
    </w:p>
    <w:p w:rsidR="00FA3AD9" w:rsidRPr="00B8294D" w:rsidRDefault="00FA3AD9" w:rsidP="00FA3AD9">
      <w:pPr>
        <w:tabs>
          <w:tab w:val="left" w:pos="2964"/>
        </w:tabs>
        <w:ind w:left="-142"/>
        <w:jc w:val="center"/>
        <w:rPr>
          <w:b/>
          <w:i/>
          <w:sz w:val="32"/>
          <w:szCs w:val="32"/>
        </w:rPr>
      </w:pPr>
      <w:r w:rsidRPr="003D2C5C">
        <w:rPr>
          <w:b/>
          <w:i/>
          <w:sz w:val="28"/>
          <w:szCs w:val="28"/>
        </w:rPr>
        <w:t>Физическое развитие</w:t>
      </w:r>
      <w:r>
        <w:rPr>
          <w:b/>
          <w:i/>
          <w:sz w:val="28"/>
          <w:szCs w:val="28"/>
        </w:rPr>
        <w:t>.</w:t>
      </w:r>
    </w:p>
    <w:p w:rsidR="00FA3AD9" w:rsidRDefault="00FA3AD9" w:rsidP="00FA3AD9">
      <w:pPr>
        <w:tabs>
          <w:tab w:val="left" w:pos="2964"/>
        </w:tabs>
        <w:ind w:left="-142"/>
        <w:jc w:val="both"/>
        <w:rPr>
          <w:sz w:val="28"/>
          <w:szCs w:val="28"/>
        </w:rPr>
      </w:pPr>
      <w:r>
        <w:rPr>
          <w:b/>
          <w:i/>
          <w:sz w:val="28"/>
          <w:szCs w:val="28"/>
        </w:rPr>
        <w:t xml:space="preserve">      </w:t>
      </w:r>
      <w:r w:rsidRPr="006C5C11">
        <w:rPr>
          <w:sz w:val="28"/>
          <w:szCs w:val="28"/>
        </w:rPr>
        <w:t>Ребёнок проявляет интерес к физическим упражнениям и правильно выполн</w:t>
      </w:r>
      <w:r>
        <w:rPr>
          <w:sz w:val="28"/>
          <w:szCs w:val="28"/>
        </w:rPr>
        <w:t>яет их, проявляя самоконтроль и самооценку (контролирует свои действия и управляет ими).</w:t>
      </w:r>
    </w:p>
    <w:p w:rsidR="00FA3AD9" w:rsidRDefault="00FA3AD9" w:rsidP="00FA3AD9">
      <w:pPr>
        <w:tabs>
          <w:tab w:val="left" w:pos="2964"/>
        </w:tabs>
        <w:ind w:left="-142"/>
        <w:jc w:val="both"/>
        <w:rPr>
          <w:sz w:val="28"/>
          <w:szCs w:val="28"/>
        </w:rPr>
      </w:pPr>
      <w:r>
        <w:rPr>
          <w:sz w:val="28"/>
          <w:szCs w:val="28"/>
        </w:rPr>
        <w:t xml:space="preserve">    </w:t>
      </w:r>
      <w:r w:rsidRPr="006C5C11">
        <w:rPr>
          <w:sz w:val="28"/>
          <w:szCs w:val="28"/>
        </w:rPr>
        <w:t xml:space="preserve"> Развита крупная и </w:t>
      </w:r>
      <w:r>
        <w:rPr>
          <w:sz w:val="28"/>
          <w:szCs w:val="28"/>
        </w:rPr>
        <w:t xml:space="preserve">мелкая </w:t>
      </w:r>
      <w:r w:rsidRPr="006C5C11">
        <w:rPr>
          <w:sz w:val="28"/>
          <w:szCs w:val="28"/>
        </w:rPr>
        <w:t>моторика</w:t>
      </w:r>
      <w:r>
        <w:rPr>
          <w:sz w:val="28"/>
          <w:szCs w:val="28"/>
        </w:rPr>
        <w:t>. Сформирована потребность в двигательной активности.</w:t>
      </w:r>
    </w:p>
    <w:p w:rsidR="00FA3AD9" w:rsidRPr="006C5C11" w:rsidRDefault="00FA3AD9" w:rsidP="00FA3AD9">
      <w:pPr>
        <w:tabs>
          <w:tab w:val="left" w:pos="2964"/>
        </w:tabs>
        <w:ind w:left="-142"/>
        <w:jc w:val="both"/>
        <w:rPr>
          <w:sz w:val="28"/>
          <w:szCs w:val="28"/>
        </w:rPr>
      </w:pPr>
      <w:r>
        <w:rPr>
          <w:sz w:val="28"/>
          <w:szCs w:val="28"/>
        </w:rPr>
        <w:t xml:space="preserve">     Самостоятельно выполняет основные культурно – гигиенические процессы, соблюдает элементарные правила здорового образа жизни.</w:t>
      </w:r>
    </w:p>
    <w:p w:rsidR="00FA3AD9" w:rsidRDefault="00FA3AD9" w:rsidP="00FA3AD9">
      <w:pPr>
        <w:tabs>
          <w:tab w:val="left" w:pos="2964"/>
        </w:tabs>
        <w:ind w:left="-142"/>
        <w:jc w:val="center"/>
        <w:rPr>
          <w:b/>
          <w:i/>
          <w:sz w:val="28"/>
          <w:szCs w:val="28"/>
        </w:rPr>
      </w:pPr>
      <w:r w:rsidRPr="003D2C5C">
        <w:rPr>
          <w:b/>
          <w:i/>
          <w:sz w:val="28"/>
          <w:szCs w:val="28"/>
        </w:rPr>
        <w:t>Социально – коммуникативное развитие:</w:t>
      </w:r>
    </w:p>
    <w:p w:rsidR="00FA3AD9" w:rsidRPr="00932CDC" w:rsidRDefault="00FA3AD9" w:rsidP="00FA3AD9">
      <w:pPr>
        <w:tabs>
          <w:tab w:val="left" w:pos="2964"/>
        </w:tabs>
        <w:ind w:left="-142"/>
        <w:jc w:val="both"/>
        <w:rPr>
          <w:sz w:val="28"/>
          <w:szCs w:val="28"/>
        </w:rPr>
      </w:pPr>
      <w:r>
        <w:rPr>
          <w:sz w:val="28"/>
          <w:szCs w:val="28"/>
        </w:rPr>
        <w:t xml:space="preserve">     </w:t>
      </w:r>
      <w:r w:rsidRPr="00932CDC">
        <w:rPr>
          <w:sz w:val="28"/>
          <w:szCs w:val="28"/>
        </w:rPr>
        <w:t>Проявляет интерес к разным видам игр. Выражены индивидуальные предпочтения к тому или иному виду игровой деятельности.</w:t>
      </w:r>
    </w:p>
    <w:p w:rsidR="00FA3AD9" w:rsidRPr="00932CDC" w:rsidRDefault="00FA3AD9" w:rsidP="00FA3AD9">
      <w:pPr>
        <w:tabs>
          <w:tab w:val="left" w:pos="648"/>
          <w:tab w:val="left" w:pos="2964"/>
        </w:tabs>
        <w:ind w:left="-142"/>
        <w:jc w:val="both"/>
        <w:rPr>
          <w:sz w:val="28"/>
          <w:szCs w:val="28"/>
        </w:rPr>
      </w:pPr>
      <w:r>
        <w:rPr>
          <w:b/>
          <w:i/>
          <w:sz w:val="28"/>
          <w:szCs w:val="28"/>
        </w:rPr>
        <w:t xml:space="preserve">     </w:t>
      </w:r>
      <w:r w:rsidRPr="00932CDC">
        <w:rPr>
          <w:sz w:val="28"/>
          <w:szCs w:val="28"/>
        </w:rPr>
        <w:t>Поведение ребёнка устойчиво положительно направлено. Ребёнок владеет правилами способами  культурного поведения в детском саду, в семье, в общественных местах.</w:t>
      </w:r>
    </w:p>
    <w:p w:rsidR="00FA3AD9" w:rsidRPr="00932CDC" w:rsidRDefault="00FA3AD9" w:rsidP="00FA3AD9">
      <w:pPr>
        <w:tabs>
          <w:tab w:val="left" w:pos="648"/>
          <w:tab w:val="left" w:pos="2964"/>
        </w:tabs>
        <w:ind w:left="-142"/>
        <w:jc w:val="both"/>
        <w:rPr>
          <w:sz w:val="28"/>
          <w:szCs w:val="28"/>
        </w:rPr>
      </w:pPr>
      <w:r w:rsidRPr="00932CDC">
        <w:rPr>
          <w:sz w:val="28"/>
          <w:szCs w:val="28"/>
        </w:rPr>
        <w:t xml:space="preserve"> </w:t>
      </w:r>
      <w:r>
        <w:rPr>
          <w:sz w:val="28"/>
          <w:szCs w:val="28"/>
        </w:rPr>
        <w:t xml:space="preserve">   </w:t>
      </w:r>
      <w:r w:rsidRPr="00932CDC">
        <w:rPr>
          <w:sz w:val="28"/>
          <w:szCs w:val="28"/>
        </w:rPr>
        <w:t>Ребёнок доброжелательно настроен по отношению  к взрослым и сверстникам, охотно вступает в общение, стремится к взаимопониманию. Умеет объяснить свои игровые замыслы.</w:t>
      </w:r>
    </w:p>
    <w:p w:rsidR="00FA3AD9" w:rsidRPr="00932CDC" w:rsidRDefault="00FA3AD9" w:rsidP="00FA3AD9">
      <w:pPr>
        <w:tabs>
          <w:tab w:val="left" w:pos="648"/>
          <w:tab w:val="left" w:pos="2964"/>
        </w:tabs>
        <w:ind w:left="-142"/>
        <w:jc w:val="both"/>
        <w:rPr>
          <w:sz w:val="28"/>
          <w:szCs w:val="28"/>
        </w:rPr>
      </w:pPr>
      <w:r w:rsidRPr="00932CDC">
        <w:rPr>
          <w:sz w:val="28"/>
          <w:szCs w:val="28"/>
        </w:rPr>
        <w:t xml:space="preserve">  Хорошо взаимодействует со сверстниками, может договориться о совместной деятельности, включиться в сотрудничество, радуется общим результатам.</w:t>
      </w:r>
    </w:p>
    <w:p w:rsidR="00FA3AD9" w:rsidRPr="00932CDC" w:rsidRDefault="00FA3AD9" w:rsidP="00FA3AD9">
      <w:pPr>
        <w:tabs>
          <w:tab w:val="left" w:pos="648"/>
          <w:tab w:val="left" w:pos="2964"/>
        </w:tabs>
        <w:ind w:left="-142"/>
        <w:jc w:val="both"/>
        <w:rPr>
          <w:sz w:val="28"/>
          <w:szCs w:val="28"/>
        </w:rPr>
      </w:pPr>
      <w:r w:rsidRPr="00932CDC">
        <w:rPr>
          <w:sz w:val="28"/>
          <w:szCs w:val="28"/>
        </w:rPr>
        <w:t xml:space="preserve">    </w:t>
      </w:r>
      <w:proofErr w:type="gramStart"/>
      <w:r w:rsidRPr="00932CDC">
        <w:rPr>
          <w:sz w:val="28"/>
          <w:szCs w:val="28"/>
        </w:rPr>
        <w:t>Внимателен</w:t>
      </w:r>
      <w:proofErr w:type="gramEnd"/>
      <w:r w:rsidRPr="00932CDC">
        <w:rPr>
          <w:sz w:val="28"/>
          <w:szCs w:val="28"/>
        </w:rPr>
        <w:t xml:space="preserve"> к эмоциональному и физическому состоянию людей, хорошо различает разные эмоции, по собственной инициативе проявляет участие, заботу о близких и сверстниках.</w:t>
      </w:r>
    </w:p>
    <w:p w:rsidR="00FA3AD9" w:rsidRPr="00932CDC" w:rsidRDefault="00FA3AD9" w:rsidP="00FA3AD9">
      <w:pPr>
        <w:ind w:left="-142"/>
        <w:jc w:val="both"/>
        <w:rPr>
          <w:sz w:val="28"/>
          <w:szCs w:val="28"/>
        </w:rPr>
      </w:pPr>
      <w:r w:rsidRPr="00932CDC">
        <w:rPr>
          <w:sz w:val="28"/>
          <w:szCs w:val="28"/>
        </w:rPr>
        <w:t xml:space="preserve">  </w:t>
      </w:r>
      <w:r>
        <w:rPr>
          <w:sz w:val="28"/>
          <w:szCs w:val="28"/>
        </w:rPr>
        <w:t xml:space="preserve">  </w:t>
      </w:r>
      <w:r w:rsidRPr="00932CDC">
        <w:rPr>
          <w:sz w:val="28"/>
          <w:szCs w:val="28"/>
        </w:rPr>
        <w:t xml:space="preserve"> Проявляет познавательный интерес к истории своей семьи, социальным явлениям, к миру профессий. </w:t>
      </w:r>
      <w:proofErr w:type="gramStart"/>
      <w:r w:rsidRPr="00932CDC">
        <w:rPr>
          <w:sz w:val="28"/>
          <w:szCs w:val="28"/>
        </w:rPr>
        <w:t>Ребенок имеет представление: о себе, собственной принадлежности и принадлежности других людей к определенному полу;</w:t>
      </w:r>
      <w:r>
        <w:rPr>
          <w:sz w:val="28"/>
          <w:szCs w:val="28"/>
        </w:rPr>
        <w:t xml:space="preserve"> </w:t>
      </w:r>
      <w:r w:rsidRPr="00932CDC">
        <w:rPr>
          <w:sz w:val="28"/>
          <w:szCs w:val="28"/>
        </w:rPr>
        <w:t>о составе семьи, родственных отношениях и взаимосвязях, распределении семейных обязанностей, семейных традициях; об обществе (ближайшем социуме), его культурных ценностях; о государстве (в том числе его символах, «малой» и «большой» Родине, ее природе) и принадлежности к нему;</w:t>
      </w:r>
      <w:proofErr w:type="gramEnd"/>
      <w:r w:rsidRPr="00932CDC">
        <w:rPr>
          <w:sz w:val="28"/>
          <w:szCs w:val="28"/>
        </w:rPr>
        <w:t xml:space="preserve"> о мире (планете Земля, многообразии стран, населения, природы планеты). </w:t>
      </w:r>
    </w:p>
    <w:p w:rsidR="00FA3AD9" w:rsidRPr="00932CDC" w:rsidRDefault="00FA3AD9" w:rsidP="00FA3AD9">
      <w:pPr>
        <w:tabs>
          <w:tab w:val="left" w:pos="2964"/>
        </w:tabs>
        <w:jc w:val="both"/>
        <w:rPr>
          <w:sz w:val="28"/>
          <w:szCs w:val="28"/>
        </w:rPr>
      </w:pPr>
      <w:r>
        <w:rPr>
          <w:sz w:val="28"/>
          <w:szCs w:val="28"/>
        </w:rPr>
        <w:t xml:space="preserve">     </w:t>
      </w:r>
      <w:r w:rsidRPr="00932CDC">
        <w:rPr>
          <w:sz w:val="28"/>
          <w:szCs w:val="28"/>
        </w:rPr>
        <w:t>Владеет трудовыми умениями, достигая качественных результатов. Посильный повседневный труд стал для ребёнка привычкой; он инициативен, проявляет ответственность и добросовестность, хороший организатор и помощник, труд ребёнка результативен, основан на самоконтроле.</w:t>
      </w:r>
    </w:p>
    <w:p w:rsidR="00FA3AD9" w:rsidRPr="00932CDC" w:rsidRDefault="00FA3AD9" w:rsidP="00FA3AD9">
      <w:pPr>
        <w:tabs>
          <w:tab w:val="left" w:pos="2964"/>
        </w:tabs>
        <w:ind w:left="-142"/>
        <w:jc w:val="both"/>
        <w:rPr>
          <w:sz w:val="28"/>
          <w:szCs w:val="28"/>
        </w:rPr>
      </w:pPr>
      <w:r>
        <w:rPr>
          <w:sz w:val="28"/>
          <w:szCs w:val="28"/>
        </w:rPr>
        <w:t xml:space="preserve">      </w:t>
      </w:r>
      <w:r w:rsidRPr="00932CDC">
        <w:rPr>
          <w:sz w:val="28"/>
          <w:szCs w:val="28"/>
        </w:rPr>
        <w:t xml:space="preserve"> Освоил отдельные правила безопасного поведения, </w:t>
      </w:r>
      <w:proofErr w:type="gramStart"/>
      <w:r w:rsidRPr="00932CDC">
        <w:rPr>
          <w:sz w:val="28"/>
          <w:szCs w:val="28"/>
        </w:rPr>
        <w:t>способен</w:t>
      </w:r>
      <w:proofErr w:type="gramEnd"/>
      <w:r w:rsidRPr="00932CDC">
        <w:rPr>
          <w:sz w:val="28"/>
          <w:szCs w:val="28"/>
        </w:rPr>
        <w:t xml:space="preserve"> рассказать взрослому о своём самочувствии и о некоторых опасных ситуациях, которых нужно избегать </w:t>
      </w:r>
    </w:p>
    <w:p w:rsidR="00FA3AD9" w:rsidRDefault="00FA3AD9" w:rsidP="00E370AC">
      <w:pPr>
        <w:tabs>
          <w:tab w:val="left" w:pos="2964"/>
        </w:tabs>
        <w:jc w:val="center"/>
        <w:rPr>
          <w:b/>
          <w:i/>
          <w:sz w:val="28"/>
          <w:szCs w:val="28"/>
        </w:rPr>
      </w:pPr>
      <w:r w:rsidRPr="003D2C5C">
        <w:rPr>
          <w:b/>
          <w:i/>
          <w:sz w:val="28"/>
          <w:szCs w:val="28"/>
        </w:rPr>
        <w:t>Познавательное развитие:</w:t>
      </w:r>
    </w:p>
    <w:p w:rsidR="00FA3AD9" w:rsidRDefault="00FA3AD9" w:rsidP="00FA3AD9">
      <w:pPr>
        <w:tabs>
          <w:tab w:val="left" w:pos="2964"/>
        </w:tabs>
        <w:ind w:left="-142"/>
        <w:jc w:val="both"/>
        <w:rPr>
          <w:sz w:val="28"/>
          <w:szCs w:val="28"/>
        </w:rPr>
      </w:pPr>
      <w:r w:rsidRPr="00591D00">
        <w:rPr>
          <w:sz w:val="28"/>
          <w:szCs w:val="28"/>
        </w:rPr>
        <w:t xml:space="preserve"> </w:t>
      </w:r>
      <w:r>
        <w:rPr>
          <w:sz w:val="28"/>
          <w:szCs w:val="28"/>
        </w:rPr>
        <w:t xml:space="preserve">    </w:t>
      </w:r>
      <w:r w:rsidRPr="00591D00">
        <w:rPr>
          <w:sz w:val="28"/>
          <w:szCs w:val="28"/>
        </w:rPr>
        <w:t>Интересуется новым,</w:t>
      </w:r>
      <w:r>
        <w:rPr>
          <w:sz w:val="28"/>
          <w:szCs w:val="28"/>
        </w:rPr>
        <w:t xml:space="preserve"> неизвестным в окружающем мире, пытается устанавливать взаимосвязи между свойствами предмета и его использованием.</w:t>
      </w:r>
    </w:p>
    <w:p w:rsidR="00FA3AD9" w:rsidRDefault="00FA3AD9" w:rsidP="00FA3AD9">
      <w:pPr>
        <w:tabs>
          <w:tab w:val="left" w:pos="2964"/>
        </w:tabs>
        <w:ind w:left="-142"/>
        <w:jc w:val="both"/>
        <w:rPr>
          <w:sz w:val="28"/>
          <w:szCs w:val="28"/>
        </w:rPr>
      </w:pPr>
      <w:r>
        <w:rPr>
          <w:sz w:val="28"/>
          <w:szCs w:val="28"/>
        </w:rPr>
        <w:t xml:space="preserve">      Ребёнок активен и самостоятелен в использовании освоенных способов познания (сравнения, счёта, измерения, упорядочивания) с целью решения практических, проблемных задач.</w:t>
      </w:r>
    </w:p>
    <w:p w:rsidR="00FA3AD9" w:rsidRDefault="00FA3AD9" w:rsidP="00FA3AD9">
      <w:pPr>
        <w:tabs>
          <w:tab w:val="left" w:pos="2964"/>
        </w:tabs>
        <w:ind w:left="-142"/>
        <w:jc w:val="both"/>
        <w:rPr>
          <w:sz w:val="28"/>
          <w:szCs w:val="28"/>
        </w:rPr>
      </w:pPr>
      <w:r>
        <w:rPr>
          <w:sz w:val="28"/>
          <w:szCs w:val="28"/>
        </w:rPr>
        <w:lastRenderedPageBreak/>
        <w:t xml:space="preserve">     Проявляет интерес к экспериментированию. </w:t>
      </w:r>
      <w:proofErr w:type="gramStart"/>
      <w:r>
        <w:rPr>
          <w:sz w:val="28"/>
          <w:szCs w:val="28"/>
        </w:rPr>
        <w:t>Способен</w:t>
      </w:r>
      <w:proofErr w:type="gramEnd"/>
      <w:r>
        <w:rPr>
          <w:sz w:val="28"/>
          <w:szCs w:val="28"/>
        </w:rPr>
        <w:t xml:space="preserve"> наметить последовательные шаги развития ситуации, следует </w:t>
      </w:r>
    </w:p>
    <w:p w:rsidR="00FA3AD9" w:rsidRDefault="00FA3AD9" w:rsidP="00FA3AD9">
      <w:pPr>
        <w:tabs>
          <w:tab w:val="left" w:pos="2964"/>
        </w:tabs>
        <w:ind w:left="-142"/>
        <w:jc w:val="both"/>
        <w:rPr>
          <w:sz w:val="28"/>
          <w:szCs w:val="28"/>
        </w:rPr>
      </w:pPr>
      <w:r>
        <w:rPr>
          <w:sz w:val="28"/>
          <w:szCs w:val="28"/>
        </w:rPr>
        <w:t xml:space="preserve">    Владеет системой эталонов, соотносит свойство предмета с эталонами</w:t>
      </w:r>
      <w:proofErr w:type="gramStart"/>
      <w:r>
        <w:rPr>
          <w:sz w:val="28"/>
          <w:szCs w:val="28"/>
        </w:rPr>
        <w:t>.</w:t>
      </w:r>
      <w:proofErr w:type="gramEnd"/>
      <w:r>
        <w:rPr>
          <w:sz w:val="28"/>
          <w:szCs w:val="28"/>
        </w:rPr>
        <w:t xml:space="preserve"> </w:t>
      </w:r>
      <w:proofErr w:type="gramStart"/>
      <w:r>
        <w:rPr>
          <w:sz w:val="28"/>
          <w:szCs w:val="28"/>
        </w:rPr>
        <w:t>в</w:t>
      </w:r>
      <w:proofErr w:type="gramEnd"/>
      <w:r>
        <w:rPr>
          <w:sz w:val="28"/>
          <w:szCs w:val="28"/>
        </w:rPr>
        <w:t>ыделяет сходство и различия.</w:t>
      </w:r>
    </w:p>
    <w:p w:rsidR="00FA3AD9" w:rsidRDefault="00FA3AD9" w:rsidP="00FA3AD9">
      <w:pPr>
        <w:tabs>
          <w:tab w:val="left" w:pos="2964"/>
        </w:tabs>
        <w:ind w:left="-142"/>
        <w:jc w:val="both"/>
        <w:rPr>
          <w:sz w:val="28"/>
          <w:szCs w:val="28"/>
        </w:rPr>
      </w:pPr>
      <w:r>
        <w:rPr>
          <w:sz w:val="28"/>
          <w:szCs w:val="28"/>
        </w:rPr>
        <w:t xml:space="preserve">     </w:t>
      </w:r>
    </w:p>
    <w:p w:rsidR="00FA3AD9" w:rsidRDefault="00FA3AD9" w:rsidP="00FA3AD9">
      <w:pPr>
        <w:tabs>
          <w:tab w:val="left" w:pos="2964"/>
        </w:tabs>
        <w:ind w:left="-142"/>
        <w:jc w:val="both"/>
        <w:rPr>
          <w:sz w:val="28"/>
          <w:szCs w:val="28"/>
        </w:rPr>
      </w:pPr>
    </w:p>
    <w:p w:rsidR="00FA3AD9" w:rsidRDefault="00FA3AD9" w:rsidP="00FA3AD9">
      <w:pPr>
        <w:tabs>
          <w:tab w:val="left" w:pos="2964"/>
        </w:tabs>
        <w:ind w:left="-142"/>
        <w:jc w:val="both"/>
        <w:rPr>
          <w:sz w:val="28"/>
          <w:szCs w:val="28"/>
        </w:rPr>
      </w:pPr>
      <w:r>
        <w:rPr>
          <w:sz w:val="28"/>
          <w:szCs w:val="28"/>
        </w:rPr>
        <w:t xml:space="preserve">     Интересуется изучением природного мира, высказывает догадки, размышляет о причинах природных явлений, организует и осуществляет познавательно – исследовательскую деятельность в соответствии с собственными замыслами.</w:t>
      </w:r>
    </w:p>
    <w:p w:rsidR="00FA3AD9" w:rsidRDefault="00FA3AD9" w:rsidP="00FA3AD9">
      <w:pPr>
        <w:tabs>
          <w:tab w:val="left" w:pos="2964"/>
        </w:tabs>
        <w:ind w:left="-142"/>
        <w:jc w:val="both"/>
        <w:rPr>
          <w:sz w:val="28"/>
          <w:szCs w:val="28"/>
        </w:rPr>
      </w:pPr>
    </w:p>
    <w:p w:rsidR="00FA3AD9" w:rsidRPr="00221E20" w:rsidRDefault="00FA3AD9" w:rsidP="00FA3AD9">
      <w:pPr>
        <w:tabs>
          <w:tab w:val="left" w:pos="2964"/>
        </w:tabs>
        <w:ind w:left="-142"/>
        <w:jc w:val="center"/>
        <w:rPr>
          <w:sz w:val="28"/>
          <w:szCs w:val="28"/>
        </w:rPr>
      </w:pPr>
      <w:r>
        <w:rPr>
          <w:b/>
          <w:i/>
          <w:sz w:val="28"/>
          <w:szCs w:val="28"/>
        </w:rPr>
        <w:t>Речевое развитие.</w:t>
      </w:r>
    </w:p>
    <w:p w:rsidR="00FA3AD9" w:rsidRDefault="00FA3AD9" w:rsidP="00FA3AD9">
      <w:pPr>
        <w:tabs>
          <w:tab w:val="left" w:pos="806"/>
          <w:tab w:val="left" w:pos="2964"/>
        </w:tabs>
        <w:ind w:left="-142"/>
        <w:jc w:val="both"/>
        <w:rPr>
          <w:sz w:val="28"/>
          <w:szCs w:val="28"/>
        </w:rPr>
      </w:pPr>
      <w:r>
        <w:rPr>
          <w:b/>
          <w:i/>
          <w:sz w:val="28"/>
          <w:szCs w:val="28"/>
        </w:rPr>
        <w:t xml:space="preserve">       </w:t>
      </w:r>
      <w:r w:rsidRPr="006521E7">
        <w:rPr>
          <w:sz w:val="28"/>
          <w:szCs w:val="28"/>
        </w:rPr>
        <w:t xml:space="preserve">Ребёнок </w:t>
      </w:r>
      <w:r>
        <w:rPr>
          <w:sz w:val="28"/>
          <w:szCs w:val="28"/>
        </w:rPr>
        <w:t xml:space="preserve"> владеет диалогической и монологической речью, может вести деловой разговор </w:t>
      </w:r>
      <w:proofErr w:type="gramStart"/>
      <w:r>
        <w:rPr>
          <w:sz w:val="28"/>
          <w:szCs w:val="28"/>
        </w:rPr>
        <w:t>со</w:t>
      </w:r>
      <w:proofErr w:type="gramEnd"/>
      <w:r>
        <w:rPr>
          <w:sz w:val="28"/>
          <w:szCs w:val="28"/>
        </w:rPr>
        <w:t xml:space="preserve"> взрослыми и сверстниками.</w:t>
      </w:r>
    </w:p>
    <w:p w:rsidR="00FA3AD9" w:rsidRDefault="00FA3AD9" w:rsidP="00FA3AD9">
      <w:pPr>
        <w:tabs>
          <w:tab w:val="left" w:pos="806"/>
          <w:tab w:val="left" w:pos="2964"/>
        </w:tabs>
        <w:ind w:left="-142"/>
        <w:jc w:val="both"/>
        <w:rPr>
          <w:sz w:val="28"/>
          <w:szCs w:val="28"/>
        </w:rPr>
      </w:pPr>
      <w:r>
        <w:rPr>
          <w:sz w:val="28"/>
          <w:szCs w:val="28"/>
        </w:rPr>
        <w:t xml:space="preserve">      Может привлечь сверстников к общению (обсудить проблему, событие, поступок),  выдвигает гипотезы и предположения при обсуждении вопросов и проблем.</w:t>
      </w:r>
    </w:p>
    <w:p w:rsidR="00FA3AD9" w:rsidRDefault="00FA3AD9" w:rsidP="00FA3AD9">
      <w:pPr>
        <w:tabs>
          <w:tab w:val="left" w:pos="806"/>
          <w:tab w:val="left" w:pos="2964"/>
        </w:tabs>
        <w:ind w:left="-142"/>
        <w:jc w:val="both"/>
        <w:rPr>
          <w:sz w:val="28"/>
          <w:szCs w:val="28"/>
        </w:rPr>
      </w:pPr>
      <w:r>
        <w:rPr>
          <w:sz w:val="28"/>
          <w:szCs w:val="28"/>
        </w:rPr>
        <w:t xml:space="preserve">      Речь ребёнка чистая, грамматически правильная, выразительная. Владеет всеми средствами  звукового  анализа слов, определяет основные качественные характеристики звуков в слове.</w:t>
      </w:r>
    </w:p>
    <w:p w:rsidR="00FA3AD9" w:rsidRDefault="00FA3AD9" w:rsidP="00FA3AD9">
      <w:pPr>
        <w:tabs>
          <w:tab w:val="left" w:pos="806"/>
          <w:tab w:val="left" w:pos="2964"/>
        </w:tabs>
        <w:ind w:left="-142"/>
        <w:jc w:val="both"/>
        <w:rPr>
          <w:sz w:val="28"/>
          <w:szCs w:val="28"/>
        </w:rPr>
      </w:pPr>
      <w:r>
        <w:rPr>
          <w:sz w:val="28"/>
          <w:szCs w:val="28"/>
        </w:rPr>
        <w:t xml:space="preserve">     Активно участвует в обсуждении литературных произведений нравственного содержания, оценивая героя не только по его поступкам, но и учитывая мотивы поступков, его переживания. </w:t>
      </w:r>
    </w:p>
    <w:p w:rsidR="00FA3AD9" w:rsidRDefault="00FA3AD9" w:rsidP="00FA3AD9">
      <w:pPr>
        <w:tabs>
          <w:tab w:val="left" w:pos="806"/>
          <w:tab w:val="left" w:pos="2964"/>
        </w:tabs>
        <w:ind w:left="-142"/>
        <w:jc w:val="both"/>
        <w:rPr>
          <w:sz w:val="28"/>
          <w:szCs w:val="28"/>
        </w:rPr>
      </w:pPr>
      <w:r>
        <w:rPr>
          <w:sz w:val="28"/>
          <w:szCs w:val="28"/>
        </w:rPr>
        <w:t xml:space="preserve">     Составляет творческие рассказы</w:t>
      </w:r>
      <w:proofErr w:type="gramStart"/>
      <w:r>
        <w:rPr>
          <w:sz w:val="28"/>
          <w:szCs w:val="28"/>
        </w:rPr>
        <w:t xml:space="preserve"> ,</w:t>
      </w:r>
      <w:proofErr w:type="gramEnd"/>
      <w:r>
        <w:rPr>
          <w:sz w:val="28"/>
          <w:szCs w:val="28"/>
        </w:rPr>
        <w:t xml:space="preserve"> сказки, загадки (с использованием описаний и повествований).</w:t>
      </w:r>
    </w:p>
    <w:p w:rsidR="00FA3AD9" w:rsidRDefault="00FA3AD9" w:rsidP="00FA3AD9">
      <w:pPr>
        <w:tabs>
          <w:tab w:val="left" w:pos="806"/>
          <w:tab w:val="left" w:pos="2964"/>
        </w:tabs>
        <w:ind w:left="-142"/>
        <w:jc w:val="both"/>
        <w:rPr>
          <w:sz w:val="28"/>
          <w:szCs w:val="28"/>
        </w:rPr>
      </w:pPr>
      <w:r>
        <w:rPr>
          <w:sz w:val="28"/>
          <w:szCs w:val="28"/>
        </w:rPr>
        <w:t xml:space="preserve">     Рука ребёнка готова к письму. </w:t>
      </w:r>
    </w:p>
    <w:p w:rsidR="00FA3AD9" w:rsidRDefault="00FA3AD9" w:rsidP="00FA3AD9">
      <w:pPr>
        <w:tabs>
          <w:tab w:val="left" w:pos="806"/>
          <w:tab w:val="left" w:pos="2964"/>
        </w:tabs>
        <w:jc w:val="center"/>
        <w:rPr>
          <w:b/>
          <w:i/>
          <w:sz w:val="28"/>
          <w:szCs w:val="28"/>
        </w:rPr>
      </w:pPr>
      <w:r w:rsidRPr="003D2C5C">
        <w:rPr>
          <w:b/>
          <w:i/>
          <w:sz w:val="28"/>
          <w:szCs w:val="28"/>
        </w:rPr>
        <w:t>Художественно – эстетическое</w:t>
      </w:r>
      <w:r>
        <w:rPr>
          <w:b/>
          <w:i/>
          <w:sz w:val="28"/>
          <w:szCs w:val="28"/>
        </w:rPr>
        <w:t xml:space="preserve"> развитие.</w:t>
      </w:r>
    </w:p>
    <w:p w:rsidR="00FA3AD9" w:rsidRDefault="00FA3AD9" w:rsidP="00FA3AD9">
      <w:pPr>
        <w:tabs>
          <w:tab w:val="left" w:pos="411"/>
          <w:tab w:val="left" w:pos="806"/>
          <w:tab w:val="left" w:pos="2964"/>
        </w:tabs>
        <w:jc w:val="both"/>
        <w:rPr>
          <w:sz w:val="28"/>
          <w:szCs w:val="28"/>
        </w:rPr>
      </w:pPr>
      <w:r>
        <w:rPr>
          <w:b/>
          <w:i/>
          <w:sz w:val="28"/>
          <w:szCs w:val="28"/>
        </w:rPr>
        <w:tab/>
        <w:t xml:space="preserve"> </w:t>
      </w:r>
      <w:r w:rsidRPr="00D16D6D">
        <w:rPr>
          <w:sz w:val="28"/>
          <w:szCs w:val="28"/>
        </w:rPr>
        <w:t>Умеет создавать рабо</w:t>
      </w:r>
      <w:r>
        <w:rPr>
          <w:sz w:val="28"/>
          <w:szCs w:val="28"/>
        </w:rPr>
        <w:t>т</w:t>
      </w:r>
      <w:r w:rsidRPr="00D16D6D">
        <w:rPr>
          <w:sz w:val="28"/>
          <w:szCs w:val="28"/>
        </w:rPr>
        <w:t>ы по собственном</w:t>
      </w:r>
      <w:r>
        <w:rPr>
          <w:sz w:val="28"/>
          <w:szCs w:val="28"/>
        </w:rPr>
        <w:t>у</w:t>
      </w:r>
      <w:r w:rsidRPr="00D16D6D">
        <w:rPr>
          <w:sz w:val="28"/>
          <w:szCs w:val="28"/>
        </w:rPr>
        <w:t xml:space="preserve"> замыслу</w:t>
      </w:r>
      <w:r w:rsidRPr="00D16D6D">
        <w:rPr>
          <w:sz w:val="28"/>
          <w:szCs w:val="28"/>
        </w:rPr>
        <w:tab/>
      </w:r>
      <w:r>
        <w:rPr>
          <w:sz w:val="28"/>
          <w:szCs w:val="28"/>
        </w:rPr>
        <w:t>, выбирать наиболее соответствующие образу изобразительные техники и материалы и сочетать их, планировать свою деятельность и достигать  качественного результата, самостоятельно и объективно оценивать его.</w:t>
      </w:r>
    </w:p>
    <w:p w:rsidR="00FA3AD9" w:rsidRDefault="00FA3AD9" w:rsidP="00FA3AD9">
      <w:pPr>
        <w:tabs>
          <w:tab w:val="left" w:pos="411"/>
          <w:tab w:val="left" w:pos="806"/>
          <w:tab w:val="left" w:pos="2964"/>
        </w:tabs>
        <w:jc w:val="both"/>
        <w:rPr>
          <w:sz w:val="28"/>
          <w:szCs w:val="28"/>
        </w:rPr>
      </w:pPr>
      <w:r>
        <w:rPr>
          <w:sz w:val="28"/>
          <w:szCs w:val="28"/>
        </w:rPr>
        <w:t xml:space="preserve">       </w:t>
      </w:r>
      <w:proofErr w:type="gramStart"/>
      <w:r>
        <w:rPr>
          <w:sz w:val="28"/>
          <w:szCs w:val="28"/>
        </w:rPr>
        <w:t>Обладает  определённым объёмом знаний о декоративно – прикладном ис</w:t>
      </w:r>
      <w:r w:rsidR="002664D5">
        <w:rPr>
          <w:sz w:val="28"/>
          <w:szCs w:val="28"/>
        </w:rPr>
        <w:t>кусстве, о разных видах графики</w:t>
      </w:r>
      <w:r>
        <w:rPr>
          <w:sz w:val="28"/>
          <w:szCs w:val="28"/>
        </w:rPr>
        <w:t>, живо</w:t>
      </w:r>
      <w:r w:rsidR="002664D5">
        <w:rPr>
          <w:sz w:val="28"/>
          <w:szCs w:val="28"/>
        </w:rPr>
        <w:t>писи, скульптуры и натюрморта, о</w:t>
      </w:r>
      <w:r>
        <w:rPr>
          <w:sz w:val="28"/>
          <w:szCs w:val="28"/>
        </w:rPr>
        <w:t xml:space="preserve"> специфик</w:t>
      </w:r>
      <w:r w:rsidR="002664D5">
        <w:rPr>
          <w:sz w:val="28"/>
          <w:szCs w:val="28"/>
        </w:rPr>
        <w:t>е</w:t>
      </w:r>
      <w:r>
        <w:rPr>
          <w:sz w:val="28"/>
          <w:szCs w:val="28"/>
        </w:rPr>
        <w:t xml:space="preserve">   труда людей различных жанров (иллюстратор, скульптор, художник - портретист, архитектор,  и т.д.).</w:t>
      </w:r>
      <w:proofErr w:type="gramEnd"/>
    </w:p>
    <w:p w:rsidR="00FA3AD9" w:rsidRDefault="00FA3AD9" w:rsidP="00FA3AD9">
      <w:pPr>
        <w:tabs>
          <w:tab w:val="left" w:pos="411"/>
          <w:tab w:val="left" w:pos="806"/>
          <w:tab w:val="left" w:pos="2964"/>
        </w:tabs>
        <w:jc w:val="both"/>
        <w:rPr>
          <w:sz w:val="28"/>
          <w:szCs w:val="28"/>
        </w:rPr>
      </w:pPr>
      <w:r>
        <w:rPr>
          <w:sz w:val="28"/>
          <w:szCs w:val="28"/>
        </w:rPr>
        <w:t xml:space="preserve">       Умеет выделить главное, используя адекватные средства выразительности: цвет, форму, размер, расположение на листе, в композиции.</w:t>
      </w:r>
    </w:p>
    <w:p w:rsidR="00FA3AD9" w:rsidRDefault="00FA3AD9" w:rsidP="00FA3AD9">
      <w:pPr>
        <w:tabs>
          <w:tab w:val="left" w:pos="411"/>
          <w:tab w:val="left" w:pos="806"/>
          <w:tab w:val="left" w:pos="2964"/>
        </w:tabs>
        <w:jc w:val="both"/>
        <w:rPr>
          <w:sz w:val="28"/>
          <w:szCs w:val="28"/>
        </w:rPr>
      </w:pPr>
      <w:r>
        <w:rPr>
          <w:sz w:val="28"/>
          <w:szCs w:val="28"/>
        </w:rPr>
        <w:t xml:space="preserve">       Сформированы  моторные умения: свобода движений, точность, ритмичность, плавность, сила нажима и т.д. </w:t>
      </w:r>
    </w:p>
    <w:p w:rsidR="00FA3AD9" w:rsidRDefault="00FA3AD9" w:rsidP="00FA3AD9">
      <w:pPr>
        <w:tabs>
          <w:tab w:val="left" w:pos="411"/>
          <w:tab w:val="left" w:pos="806"/>
          <w:tab w:val="left" w:pos="2964"/>
        </w:tabs>
        <w:jc w:val="both"/>
        <w:rPr>
          <w:sz w:val="28"/>
          <w:szCs w:val="28"/>
        </w:rPr>
      </w:pPr>
      <w:r>
        <w:rPr>
          <w:sz w:val="28"/>
          <w:szCs w:val="28"/>
        </w:rPr>
        <w:t xml:space="preserve">     Знает и умеет применять разнообразные материалы, инструменты и техники в рисовании, аппликации и лепке. </w:t>
      </w:r>
    </w:p>
    <w:p w:rsidR="00FA3AD9" w:rsidRDefault="00FA3AD9" w:rsidP="00FA3AD9">
      <w:pPr>
        <w:tabs>
          <w:tab w:val="left" w:pos="411"/>
          <w:tab w:val="left" w:pos="806"/>
          <w:tab w:val="left" w:pos="2964"/>
        </w:tabs>
        <w:jc w:val="both"/>
        <w:rPr>
          <w:sz w:val="28"/>
          <w:szCs w:val="28"/>
        </w:rPr>
      </w:pPr>
      <w:r>
        <w:rPr>
          <w:sz w:val="28"/>
          <w:szCs w:val="28"/>
        </w:rPr>
        <w:t xml:space="preserve">      Экспериментирует в создании образа; в процессе собственной деятельности проявляет инициативу; проявляет самостоятельность в процессе выбора темы, самостоятельно сочетает изобразительные техники и материалы.</w:t>
      </w:r>
    </w:p>
    <w:p w:rsidR="0088305A" w:rsidRPr="0072363C" w:rsidRDefault="00FA3AD9" w:rsidP="0072363C">
      <w:pPr>
        <w:tabs>
          <w:tab w:val="left" w:pos="411"/>
          <w:tab w:val="left" w:pos="806"/>
          <w:tab w:val="left" w:pos="2964"/>
        </w:tabs>
        <w:jc w:val="both"/>
        <w:rPr>
          <w:sz w:val="28"/>
          <w:szCs w:val="28"/>
        </w:rPr>
      </w:pPr>
      <w:r>
        <w:rPr>
          <w:sz w:val="28"/>
          <w:szCs w:val="28"/>
        </w:rPr>
        <w:t xml:space="preserve">     Демонстрирует высокую техническую грамотность.</w:t>
      </w:r>
    </w:p>
    <w:p w:rsidR="00464581" w:rsidRDefault="00464581" w:rsidP="005B35DB">
      <w:pPr>
        <w:jc w:val="center"/>
        <w:rPr>
          <w:b/>
          <w:sz w:val="28"/>
          <w:szCs w:val="28"/>
        </w:rPr>
      </w:pPr>
    </w:p>
    <w:p w:rsidR="00DC5641" w:rsidRPr="00F944DF" w:rsidRDefault="00DC5641" w:rsidP="005B35DB">
      <w:pPr>
        <w:jc w:val="center"/>
        <w:rPr>
          <w:b/>
          <w:sz w:val="28"/>
          <w:szCs w:val="28"/>
        </w:rPr>
      </w:pPr>
      <w:r>
        <w:rPr>
          <w:b/>
          <w:sz w:val="28"/>
          <w:szCs w:val="28"/>
          <w:lang w:val="en-US"/>
        </w:rPr>
        <w:t>II</w:t>
      </w:r>
      <w:r w:rsidRPr="004E7DE9">
        <w:rPr>
          <w:b/>
          <w:sz w:val="28"/>
          <w:szCs w:val="28"/>
        </w:rPr>
        <w:t xml:space="preserve"> </w:t>
      </w:r>
      <w:proofErr w:type="gramStart"/>
      <w:r>
        <w:rPr>
          <w:b/>
          <w:sz w:val="28"/>
          <w:szCs w:val="28"/>
        </w:rPr>
        <w:t>ЧАСТЬ</w:t>
      </w:r>
      <w:r w:rsidR="005B35DB">
        <w:rPr>
          <w:b/>
          <w:sz w:val="28"/>
          <w:szCs w:val="28"/>
        </w:rPr>
        <w:t xml:space="preserve">  </w:t>
      </w:r>
      <w:r>
        <w:rPr>
          <w:b/>
          <w:sz w:val="28"/>
          <w:szCs w:val="28"/>
        </w:rPr>
        <w:t>(</w:t>
      </w:r>
      <w:proofErr w:type="gramEnd"/>
      <w:r w:rsidR="005B35DB" w:rsidRPr="005B35DB">
        <w:rPr>
          <w:b/>
          <w:sz w:val="28"/>
          <w:szCs w:val="28"/>
        </w:rPr>
        <w:t>формируемая участниками образовательных отношений</w:t>
      </w:r>
      <w:r w:rsidRPr="005B35DB">
        <w:rPr>
          <w:b/>
          <w:sz w:val="28"/>
          <w:szCs w:val="28"/>
        </w:rPr>
        <w:t>)</w:t>
      </w:r>
    </w:p>
    <w:p w:rsidR="004C27E0" w:rsidRDefault="00DC5641" w:rsidP="00DC5641">
      <w:pPr>
        <w:shd w:val="clear" w:color="auto" w:fill="FFFFFF"/>
        <w:tabs>
          <w:tab w:val="left" w:pos="770"/>
        </w:tabs>
        <w:spacing w:before="4"/>
        <w:ind w:right="2"/>
        <w:rPr>
          <w:b/>
          <w:sz w:val="28"/>
          <w:szCs w:val="28"/>
        </w:rPr>
      </w:pPr>
      <w:r>
        <w:rPr>
          <w:b/>
          <w:sz w:val="28"/>
          <w:szCs w:val="28"/>
        </w:rPr>
        <w:t xml:space="preserve">            </w:t>
      </w:r>
      <w:r w:rsidR="0048132D">
        <w:rPr>
          <w:b/>
          <w:sz w:val="28"/>
          <w:szCs w:val="28"/>
        </w:rPr>
        <w:t xml:space="preserve">2.1. </w:t>
      </w:r>
      <w:r w:rsidRPr="00DC5641">
        <w:rPr>
          <w:b/>
          <w:sz w:val="28"/>
          <w:szCs w:val="28"/>
        </w:rPr>
        <w:t xml:space="preserve">Планируемые </w:t>
      </w:r>
      <w:r w:rsidR="0041254D">
        <w:rPr>
          <w:b/>
          <w:sz w:val="28"/>
          <w:szCs w:val="28"/>
        </w:rPr>
        <w:t xml:space="preserve">  </w:t>
      </w:r>
      <w:r w:rsidRPr="00DC5641">
        <w:rPr>
          <w:b/>
          <w:sz w:val="28"/>
          <w:szCs w:val="28"/>
        </w:rPr>
        <w:t xml:space="preserve">результаты </w:t>
      </w:r>
    </w:p>
    <w:p w:rsidR="00942198" w:rsidRDefault="00942198" w:rsidP="00DC5641">
      <w:pPr>
        <w:shd w:val="clear" w:color="auto" w:fill="FFFFFF"/>
        <w:tabs>
          <w:tab w:val="left" w:pos="770"/>
        </w:tabs>
        <w:spacing w:before="4"/>
        <w:ind w:right="2"/>
        <w:rPr>
          <w:b/>
          <w:sz w:val="28"/>
          <w:szCs w:val="28"/>
        </w:rPr>
      </w:pPr>
    </w:p>
    <w:p w:rsidR="00942198" w:rsidRPr="004C27E0" w:rsidRDefault="00507B87" w:rsidP="00942198">
      <w:pPr>
        <w:tabs>
          <w:tab w:val="left" w:pos="1812"/>
        </w:tabs>
        <w:jc w:val="center"/>
        <w:rPr>
          <w:i/>
          <w:sz w:val="28"/>
          <w:szCs w:val="28"/>
          <w:u w:val="single"/>
        </w:rPr>
      </w:pPr>
      <w:r>
        <w:rPr>
          <w:i/>
          <w:color w:val="000000"/>
          <w:sz w:val="28"/>
          <w:szCs w:val="28"/>
          <w:u w:val="single"/>
        </w:rPr>
        <w:t xml:space="preserve">ПЛАНИРУЕМЫЕ РЕЗУЛЬТАТЫ  ПО ОБУЧЕНИЮ  ПЛАВАНИЮ </w:t>
      </w:r>
      <w:r w:rsidRPr="004C27E0">
        <w:rPr>
          <w:i/>
          <w:color w:val="000000"/>
          <w:sz w:val="28"/>
          <w:szCs w:val="28"/>
          <w:u w:val="single"/>
        </w:rPr>
        <w:t xml:space="preserve"> НА ЭТАПЕ ЗАВЕРШЕНИЯ ДОШКОЛЬНОГО</w:t>
      </w:r>
      <w:r>
        <w:rPr>
          <w:i/>
          <w:color w:val="000000"/>
          <w:sz w:val="28"/>
          <w:szCs w:val="28"/>
          <w:u w:val="single"/>
        </w:rPr>
        <w:t xml:space="preserve"> </w:t>
      </w:r>
      <w:r w:rsidRPr="004C27E0">
        <w:rPr>
          <w:i/>
          <w:color w:val="000000"/>
          <w:sz w:val="28"/>
          <w:szCs w:val="28"/>
          <w:u w:val="single"/>
        </w:rPr>
        <w:t xml:space="preserve"> ОБРАЗОВАНИЯ</w:t>
      </w:r>
    </w:p>
    <w:p w:rsidR="00942198" w:rsidRDefault="00942198" w:rsidP="00DC5641">
      <w:pPr>
        <w:shd w:val="clear" w:color="auto" w:fill="FFFFFF"/>
        <w:tabs>
          <w:tab w:val="left" w:pos="770"/>
        </w:tabs>
        <w:spacing w:before="4"/>
        <w:ind w:right="2"/>
        <w:rPr>
          <w:b/>
          <w:sz w:val="28"/>
          <w:szCs w:val="28"/>
        </w:rPr>
      </w:pPr>
    </w:p>
    <w:p w:rsidR="00942198" w:rsidRDefault="00942198" w:rsidP="00DC5641">
      <w:pPr>
        <w:shd w:val="clear" w:color="auto" w:fill="FFFFFF"/>
        <w:tabs>
          <w:tab w:val="left" w:pos="770"/>
        </w:tabs>
        <w:spacing w:before="4"/>
        <w:ind w:right="2"/>
        <w:rPr>
          <w:b/>
          <w:sz w:val="28"/>
          <w:szCs w:val="28"/>
        </w:rPr>
      </w:pPr>
    </w:p>
    <w:p w:rsidR="00D22DDE" w:rsidRDefault="00D22DDE" w:rsidP="00D22DDE">
      <w:pPr>
        <w:jc w:val="both"/>
        <w:rPr>
          <w:sz w:val="28"/>
          <w:szCs w:val="28"/>
        </w:rPr>
      </w:pPr>
      <w:r>
        <w:rPr>
          <w:sz w:val="28"/>
          <w:szCs w:val="28"/>
        </w:rPr>
        <w:t>- выполнять вдох, затем выдох в воду от 3 до 10 раз подряд;</w:t>
      </w:r>
    </w:p>
    <w:p w:rsidR="00D22DDE" w:rsidRDefault="00D22DDE" w:rsidP="00D22DDE">
      <w:pPr>
        <w:jc w:val="both"/>
        <w:rPr>
          <w:sz w:val="28"/>
          <w:szCs w:val="28"/>
        </w:rPr>
      </w:pPr>
      <w:r>
        <w:rPr>
          <w:sz w:val="28"/>
          <w:szCs w:val="28"/>
        </w:rPr>
        <w:t>- находиться некоторое время под водой без дыхания;</w:t>
      </w:r>
    </w:p>
    <w:p w:rsidR="00D22DDE" w:rsidRDefault="00D22DDE" w:rsidP="00D22DDE">
      <w:pPr>
        <w:jc w:val="both"/>
        <w:rPr>
          <w:sz w:val="28"/>
          <w:szCs w:val="28"/>
        </w:rPr>
      </w:pPr>
      <w:r>
        <w:rPr>
          <w:sz w:val="28"/>
          <w:szCs w:val="28"/>
        </w:rPr>
        <w:t>- открывать глаза в воде и поднимать предметы со дна;</w:t>
      </w:r>
    </w:p>
    <w:p w:rsidR="00D22DDE" w:rsidRDefault="00D22DDE" w:rsidP="00D22DDE">
      <w:pPr>
        <w:jc w:val="both"/>
        <w:rPr>
          <w:sz w:val="28"/>
          <w:szCs w:val="28"/>
        </w:rPr>
      </w:pPr>
      <w:r>
        <w:rPr>
          <w:sz w:val="28"/>
          <w:szCs w:val="28"/>
        </w:rPr>
        <w:t>- лежать  на груди и на спине «звездочка», «стрелка»;</w:t>
      </w:r>
    </w:p>
    <w:p w:rsidR="00D22DDE" w:rsidRDefault="00D22DDE" w:rsidP="00D22DDE">
      <w:pPr>
        <w:jc w:val="both"/>
        <w:rPr>
          <w:sz w:val="28"/>
          <w:szCs w:val="28"/>
        </w:rPr>
      </w:pPr>
      <w:r>
        <w:rPr>
          <w:sz w:val="28"/>
          <w:szCs w:val="28"/>
        </w:rPr>
        <w:t>- скользить по воде после толчка от бортика бассейна;</w:t>
      </w:r>
    </w:p>
    <w:p w:rsidR="00D22DDE" w:rsidRDefault="00D22DDE" w:rsidP="00D22DDE">
      <w:pPr>
        <w:jc w:val="both"/>
        <w:rPr>
          <w:sz w:val="28"/>
          <w:szCs w:val="28"/>
        </w:rPr>
      </w:pPr>
      <w:r>
        <w:rPr>
          <w:sz w:val="28"/>
          <w:szCs w:val="28"/>
        </w:rPr>
        <w:t>- плавать при помощи работы ног кролем на груди и кролем спине;</w:t>
      </w:r>
    </w:p>
    <w:p w:rsidR="00D22DDE" w:rsidRDefault="00D22DDE" w:rsidP="00D22DDE">
      <w:pPr>
        <w:jc w:val="both"/>
        <w:rPr>
          <w:sz w:val="28"/>
          <w:szCs w:val="28"/>
        </w:rPr>
      </w:pPr>
      <w:r>
        <w:rPr>
          <w:sz w:val="28"/>
          <w:szCs w:val="28"/>
        </w:rPr>
        <w:t>- плавать кролем на груди в полной координации;</w:t>
      </w:r>
    </w:p>
    <w:p w:rsidR="00D22DDE" w:rsidRDefault="00D22DDE" w:rsidP="00D22DDE">
      <w:pPr>
        <w:jc w:val="both"/>
        <w:rPr>
          <w:sz w:val="28"/>
          <w:szCs w:val="28"/>
        </w:rPr>
      </w:pPr>
      <w:r>
        <w:rPr>
          <w:sz w:val="28"/>
          <w:szCs w:val="28"/>
        </w:rPr>
        <w:t>- плавать кролем на спине в полной координации;</w:t>
      </w:r>
    </w:p>
    <w:p w:rsidR="00D22DDE" w:rsidRDefault="00D22DDE" w:rsidP="00D22DDE">
      <w:pPr>
        <w:jc w:val="both"/>
        <w:rPr>
          <w:sz w:val="28"/>
          <w:szCs w:val="28"/>
        </w:rPr>
      </w:pPr>
      <w:r>
        <w:rPr>
          <w:sz w:val="28"/>
          <w:szCs w:val="28"/>
        </w:rPr>
        <w:t>- уметь использовать элементы прикладного плавания.</w:t>
      </w:r>
    </w:p>
    <w:p w:rsidR="00D22DDE" w:rsidRDefault="00D22DDE" w:rsidP="00D22DDE">
      <w:pPr>
        <w:jc w:val="both"/>
        <w:rPr>
          <w:sz w:val="28"/>
          <w:szCs w:val="28"/>
        </w:rPr>
      </w:pPr>
    </w:p>
    <w:p w:rsidR="002E016E" w:rsidRPr="002E016E" w:rsidRDefault="002E016E" w:rsidP="002E016E">
      <w:pPr>
        <w:pStyle w:val="Default"/>
        <w:jc w:val="center"/>
        <w:rPr>
          <w:i/>
          <w:u w:val="single"/>
        </w:rPr>
      </w:pPr>
      <w:r w:rsidRPr="002E016E">
        <w:rPr>
          <w:i/>
          <w:u w:val="single"/>
        </w:rPr>
        <w:t xml:space="preserve">ПЛАНИРУЕМЫЕ РЕЗУЛЬТАТЫ ОСВОЕНИЯ ДЕТЬМИ ПРОГРАММЫ </w:t>
      </w:r>
      <w:proofErr w:type="gramStart"/>
      <w:r w:rsidRPr="002E016E">
        <w:rPr>
          <w:i/>
          <w:u w:val="single"/>
        </w:rPr>
        <w:t>ПО</w:t>
      </w:r>
      <w:proofErr w:type="gramEnd"/>
    </w:p>
    <w:p w:rsidR="002E016E" w:rsidRPr="002E016E" w:rsidRDefault="002E016E" w:rsidP="002E016E">
      <w:pPr>
        <w:pStyle w:val="Default"/>
        <w:spacing w:line="360" w:lineRule="auto"/>
        <w:jc w:val="center"/>
        <w:rPr>
          <w:i/>
          <w:u w:val="single"/>
        </w:rPr>
      </w:pPr>
      <w:r w:rsidRPr="002E016E">
        <w:rPr>
          <w:i/>
          <w:u w:val="single"/>
        </w:rPr>
        <w:t>ОБУЧЕНИЮ  ПЛАВАНИЮ</w:t>
      </w:r>
    </w:p>
    <w:p w:rsidR="002E016E" w:rsidRPr="002E016E" w:rsidRDefault="002E016E" w:rsidP="002E016E">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Планируемые </w:t>
      </w:r>
      <w:r w:rsidRPr="002E016E">
        <w:rPr>
          <w:rFonts w:ascii="Times New Roman" w:hAnsi="Times New Roman" w:cs="Times New Roman"/>
          <w:sz w:val="28"/>
          <w:szCs w:val="28"/>
        </w:rPr>
        <w:t xml:space="preserve"> результаты освоения детьми программы  по плаванию представляют собой  достижения ребенка, которые он может приобрести в результате освоения Программы:</w:t>
      </w:r>
    </w:p>
    <w:p w:rsidR="002E016E" w:rsidRDefault="002E016E" w:rsidP="002E016E">
      <w:pPr>
        <w:spacing w:line="360" w:lineRule="auto"/>
        <w:rPr>
          <w:b/>
          <w:sz w:val="28"/>
          <w:szCs w:val="28"/>
        </w:rPr>
      </w:pPr>
      <w:r w:rsidRPr="00B163BA">
        <w:rPr>
          <w:b/>
          <w:sz w:val="28"/>
          <w:szCs w:val="28"/>
        </w:rPr>
        <w:t>Дети второй младшей группы (3-4 года):</w:t>
      </w:r>
    </w:p>
    <w:p w:rsidR="002E016E" w:rsidRDefault="002E016E" w:rsidP="002E016E">
      <w:pPr>
        <w:jc w:val="both"/>
        <w:rPr>
          <w:sz w:val="28"/>
          <w:szCs w:val="28"/>
        </w:rPr>
      </w:pPr>
      <w:r w:rsidRPr="00CA2F02">
        <w:rPr>
          <w:sz w:val="28"/>
          <w:szCs w:val="28"/>
        </w:rPr>
        <w:t>- безбоязненно входить в воду</w:t>
      </w:r>
      <w:r>
        <w:rPr>
          <w:sz w:val="28"/>
          <w:szCs w:val="28"/>
        </w:rPr>
        <w:t>, плескаться и играть в воде;</w:t>
      </w:r>
    </w:p>
    <w:p w:rsidR="002E016E" w:rsidRDefault="002E016E" w:rsidP="002E016E">
      <w:pPr>
        <w:jc w:val="both"/>
        <w:rPr>
          <w:sz w:val="28"/>
          <w:szCs w:val="28"/>
        </w:rPr>
      </w:pPr>
      <w:r>
        <w:rPr>
          <w:sz w:val="28"/>
          <w:szCs w:val="28"/>
        </w:rPr>
        <w:t>- передвигаться в воде шагом, бегом, прыжками с различным положением рук и ног;</w:t>
      </w:r>
    </w:p>
    <w:p w:rsidR="002E016E" w:rsidRDefault="002E016E" w:rsidP="002E016E">
      <w:pPr>
        <w:jc w:val="both"/>
        <w:rPr>
          <w:sz w:val="28"/>
          <w:szCs w:val="28"/>
        </w:rPr>
      </w:pPr>
      <w:r>
        <w:rPr>
          <w:sz w:val="28"/>
          <w:szCs w:val="28"/>
        </w:rPr>
        <w:t>- отталкиваться ногами от дна;</w:t>
      </w:r>
    </w:p>
    <w:p w:rsidR="002E016E" w:rsidRDefault="002E016E" w:rsidP="002E016E">
      <w:pPr>
        <w:jc w:val="both"/>
        <w:rPr>
          <w:sz w:val="28"/>
          <w:szCs w:val="28"/>
        </w:rPr>
      </w:pPr>
      <w:r>
        <w:rPr>
          <w:sz w:val="28"/>
          <w:szCs w:val="28"/>
        </w:rPr>
        <w:t>- выпрыгивать из воды и падать на нее;</w:t>
      </w:r>
    </w:p>
    <w:p w:rsidR="002E016E" w:rsidRDefault="002E016E" w:rsidP="002E016E">
      <w:pPr>
        <w:jc w:val="both"/>
        <w:rPr>
          <w:sz w:val="28"/>
          <w:szCs w:val="28"/>
        </w:rPr>
      </w:pPr>
      <w:r>
        <w:rPr>
          <w:sz w:val="28"/>
          <w:szCs w:val="28"/>
        </w:rPr>
        <w:t xml:space="preserve">- опускать лицо в воду; погружаться с головой; </w:t>
      </w:r>
    </w:p>
    <w:p w:rsidR="002E016E" w:rsidRDefault="002E016E" w:rsidP="002E016E">
      <w:pPr>
        <w:jc w:val="both"/>
        <w:rPr>
          <w:sz w:val="28"/>
          <w:szCs w:val="28"/>
        </w:rPr>
      </w:pPr>
      <w:r>
        <w:rPr>
          <w:sz w:val="28"/>
          <w:szCs w:val="28"/>
        </w:rPr>
        <w:t>- делать выдох в воду;</w:t>
      </w:r>
    </w:p>
    <w:p w:rsidR="002E016E" w:rsidRDefault="002E016E" w:rsidP="002E016E">
      <w:pPr>
        <w:jc w:val="both"/>
        <w:rPr>
          <w:sz w:val="28"/>
          <w:szCs w:val="28"/>
        </w:rPr>
      </w:pPr>
      <w:r>
        <w:rPr>
          <w:sz w:val="28"/>
          <w:szCs w:val="28"/>
        </w:rPr>
        <w:t>- ложиться на  руки взрослому (спиной и животом);</w:t>
      </w:r>
    </w:p>
    <w:p w:rsidR="002E016E" w:rsidRDefault="002E016E" w:rsidP="002E016E">
      <w:pPr>
        <w:jc w:val="both"/>
        <w:rPr>
          <w:sz w:val="28"/>
          <w:szCs w:val="28"/>
        </w:rPr>
      </w:pPr>
      <w:r>
        <w:rPr>
          <w:sz w:val="28"/>
          <w:szCs w:val="28"/>
        </w:rPr>
        <w:t xml:space="preserve">- работать ногами, как при плавании кролем в положении </w:t>
      </w:r>
      <w:proofErr w:type="gramStart"/>
      <w:r>
        <w:rPr>
          <w:sz w:val="28"/>
          <w:szCs w:val="28"/>
        </w:rPr>
        <w:t>упор</w:t>
      </w:r>
      <w:proofErr w:type="gramEnd"/>
      <w:r>
        <w:rPr>
          <w:sz w:val="28"/>
          <w:szCs w:val="28"/>
        </w:rPr>
        <w:t xml:space="preserve"> лежа «крокодил»;</w:t>
      </w:r>
    </w:p>
    <w:p w:rsidR="002E016E" w:rsidRDefault="002E016E" w:rsidP="002E016E">
      <w:pPr>
        <w:jc w:val="both"/>
        <w:rPr>
          <w:sz w:val="28"/>
          <w:szCs w:val="28"/>
        </w:rPr>
      </w:pPr>
    </w:p>
    <w:p w:rsidR="002E016E" w:rsidRPr="00085AF9" w:rsidRDefault="002E016E" w:rsidP="002E016E">
      <w:pPr>
        <w:spacing w:line="360" w:lineRule="auto"/>
        <w:jc w:val="both"/>
        <w:rPr>
          <w:b/>
          <w:sz w:val="28"/>
          <w:szCs w:val="28"/>
        </w:rPr>
      </w:pPr>
      <w:r>
        <w:rPr>
          <w:b/>
          <w:sz w:val="28"/>
          <w:szCs w:val="28"/>
        </w:rPr>
        <w:t>Дети средней группы (4-5 лет):</w:t>
      </w:r>
    </w:p>
    <w:p w:rsidR="002E016E" w:rsidRDefault="002E016E" w:rsidP="002E016E">
      <w:pPr>
        <w:jc w:val="both"/>
        <w:rPr>
          <w:sz w:val="28"/>
          <w:szCs w:val="28"/>
        </w:rPr>
      </w:pPr>
      <w:r>
        <w:rPr>
          <w:sz w:val="28"/>
          <w:szCs w:val="28"/>
        </w:rPr>
        <w:t>- передвигаться в воде шагом, бегом в воде, глубиной по грудь, друг за другом, парами, наперегонки;</w:t>
      </w:r>
    </w:p>
    <w:p w:rsidR="002E016E" w:rsidRDefault="002E016E" w:rsidP="002E016E">
      <w:pPr>
        <w:jc w:val="both"/>
        <w:rPr>
          <w:sz w:val="28"/>
          <w:szCs w:val="28"/>
        </w:rPr>
      </w:pPr>
      <w:r>
        <w:rPr>
          <w:sz w:val="28"/>
          <w:szCs w:val="28"/>
        </w:rPr>
        <w:t>- передвигаться по дну на руках (ноги выпрямлены горизонтально) вперед, влево, вправо;</w:t>
      </w:r>
    </w:p>
    <w:p w:rsidR="002E016E" w:rsidRDefault="002E016E" w:rsidP="002E016E">
      <w:pPr>
        <w:jc w:val="both"/>
        <w:rPr>
          <w:sz w:val="28"/>
          <w:szCs w:val="28"/>
        </w:rPr>
      </w:pPr>
      <w:r>
        <w:rPr>
          <w:sz w:val="28"/>
          <w:szCs w:val="28"/>
        </w:rPr>
        <w:t>- погружаться в воду с головой;</w:t>
      </w:r>
    </w:p>
    <w:p w:rsidR="002E016E" w:rsidRDefault="002E016E" w:rsidP="002E016E">
      <w:pPr>
        <w:jc w:val="both"/>
        <w:rPr>
          <w:sz w:val="28"/>
          <w:szCs w:val="28"/>
        </w:rPr>
      </w:pPr>
      <w:r>
        <w:rPr>
          <w:sz w:val="28"/>
          <w:szCs w:val="28"/>
        </w:rPr>
        <w:t>- открывать глаза в воде;</w:t>
      </w:r>
    </w:p>
    <w:p w:rsidR="002E016E" w:rsidRDefault="002E016E" w:rsidP="002E016E">
      <w:pPr>
        <w:jc w:val="both"/>
        <w:rPr>
          <w:sz w:val="28"/>
          <w:szCs w:val="28"/>
        </w:rPr>
      </w:pPr>
      <w:r>
        <w:rPr>
          <w:sz w:val="28"/>
          <w:szCs w:val="28"/>
        </w:rPr>
        <w:t>- поднимать предметы со дна;</w:t>
      </w:r>
    </w:p>
    <w:p w:rsidR="002E016E" w:rsidRDefault="002E016E" w:rsidP="002E016E">
      <w:pPr>
        <w:jc w:val="both"/>
        <w:rPr>
          <w:sz w:val="28"/>
          <w:szCs w:val="28"/>
        </w:rPr>
      </w:pPr>
      <w:r>
        <w:rPr>
          <w:sz w:val="28"/>
          <w:szCs w:val="28"/>
        </w:rPr>
        <w:lastRenderedPageBreak/>
        <w:t>- делать выдох в воду;</w:t>
      </w:r>
    </w:p>
    <w:p w:rsidR="002E016E" w:rsidRDefault="002E016E" w:rsidP="002E016E">
      <w:pPr>
        <w:jc w:val="both"/>
        <w:rPr>
          <w:sz w:val="28"/>
          <w:szCs w:val="28"/>
        </w:rPr>
      </w:pPr>
      <w:r>
        <w:rPr>
          <w:sz w:val="28"/>
          <w:szCs w:val="28"/>
        </w:rPr>
        <w:t>- лежать на воде с задержкой дыхания;</w:t>
      </w:r>
    </w:p>
    <w:p w:rsidR="002E016E" w:rsidRDefault="002E016E" w:rsidP="002E016E">
      <w:pPr>
        <w:jc w:val="both"/>
        <w:rPr>
          <w:sz w:val="28"/>
          <w:szCs w:val="28"/>
        </w:rPr>
      </w:pPr>
      <w:r>
        <w:rPr>
          <w:sz w:val="28"/>
          <w:szCs w:val="28"/>
        </w:rPr>
        <w:t>- уметь скользить на груди с помощью взрослого, с подвижной опорой;</w:t>
      </w:r>
    </w:p>
    <w:p w:rsidR="002E016E" w:rsidRDefault="002E016E" w:rsidP="002E016E">
      <w:pPr>
        <w:jc w:val="both"/>
        <w:rPr>
          <w:sz w:val="28"/>
          <w:szCs w:val="28"/>
        </w:rPr>
      </w:pPr>
      <w:r>
        <w:rPr>
          <w:sz w:val="28"/>
          <w:szCs w:val="28"/>
        </w:rPr>
        <w:t>- участвовать в играх.</w:t>
      </w:r>
    </w:p>
    <w:p w:rsidR="002E016E" w:rsidRDefault="002E016E" w:rsidP="002E016E">
      <w:pPr>
        <w:jc w:val="both"/>
        <w:rPr>
          <w:sz w:val="28"/>
          <w:szCs w:val="28"/>
        </w:rPr>
      </w:pPr>
    </w:p>
    <w:p w:rsidR="002E016E" w:rsidRDefault="002E016E" w:rsidP="002E016E">
      <w:pPr>
        <w:spacing w:line="360" w:lineRule="auto"/>
        <w:jc w:val="both"/>
        <w:rPr>
          <w:b/>
          <w:sz w:val="28"/>
          <w:szCs w:val="28"/>
        </w:rPr>
      </w:pPr>
      <w:r w:rsidRPr="00B250AD">
        <w:rPr>
          <w:b/>
          <w:sz w:val="28"/>
          <w:szCs w:val="28"/>
        </w:rPr>
        <w:t>Дети старшей группы (5-6 лет):</w:t>
      </w:r>
    </w:p>
    <w:p w:rsidR="002E016E" w:rsidRDefault="002E016E" w:rsidP="002E016E">
      <w:pPr>
        <w:jc w:val="both"/>
        <w:rPr>
          <w:sz w:val="28"/>
          <w:szCs w:val="28"/>
        </w:rPr>
      </w:pPr>
      <w:r w:rsidRPr="00205524">
        <w:rPr>
          <w:sz w:val="28"/>
          <w:szCs w:val="28"/>
        </w:rPr>
        <w:t>- передвигаться в воде ра</w:t>
      </w:r>
      <w:r>
        <w:rPr>
          <w:sz w:val="28"/>
          <w:szCs w:val="28"/>
        </w:rPr>
        <w:t>зными способами с различным положением рук и ног;</w:t>
      </w:r>
    </w:p>
    <w:p w:rsidR="002E016E" w:rsidRDefault="002E016E" w:rsidP="002E016E">
      <w:pPr>
        <w:jc w:val="both"/>
        <w:rPr>
          <w:sz w:val="28"/>
          <w:szCs w:val="28"/>
        </w:rPr>
      </w:pPr>
      <w:r>
        <w:rPr>
          <w:sz w:val="28"/>
          <w:szCs w:val="28"/>
        </w:rPr>
        <w:t>- погружаться в воду с головой с задержкой дыхания;</w:t>
      </w:r>
    </w:p>
    <w:p w:rsidR="002E016E" w:rsidRDefault="002E016E" w:rsidP="002E016E">
      <w:pPr>
        <w:jc w:val="both"/>
        <w:rPr>
          <w:sz w:val="28"/>
          <w:szCs w:val="28"/>
        </w:rPr>
      </w:pPr>
      <w:r>
        <w:rPr>
          <w:sz w:val="28"/>
          <w:szCs w:val="28"/>
        </w:rPr>
        <w:t>- выполнять погружение в  воду с длительным выдохом;</w:t>
      </w:r>
    </w:p>
    <w:p w:rsidR="002E016E" w:rsidRDefault="002E016E" w:rsidP="002E016E">
      <w:pPr>
        <w:jc w:val="both"/>
        <w:rPr>
          <w:sz w:val="28"/>
          <w:szCs w:val="28"/>
        </w:rPr>
      </w:pPr>
      <w:r>
        <w:rPr>
          <w:sz w:val="28"/>
          <w:szCs w:val="28"/>
        </w:rPr>
        <w:t>- лежать на воде с задержкой дыхания «звездочка», «медуза»;</w:t>
      </w:r>
    </w:p>
    <w:p w:rsidR="002E016E" w:rsidRDefault="002E016E" w:rsidP="002E016E">
      <w:pPr>
        <w:jc w:val="both"/>
        <w:rPr>
          <w:sz w:val="28"/>
          <w:szCs w:val="28"/>
        </w:rPr>
      </w:pPr>
      <w:r>
        <w:rPr>
          <w:sz w:val="28"/>
          <w:szCs w:val="28"/>
        </w:rPr>
        <w:t>- открывать глаза в воде и доставать предметы со дна;</w:t>
      </w:r>
    </w:p>
    <w:p w:rsidR="002E016E" w:rsidRDefault="002E016E" w:rsidP="002E016E">
      <w:pPr>
        <w:jc w:val="both"/>
        <w:rPr>
          <w:sz w:val="28"/>
          <w:szCs w:val="28"/>
        </w:rPr>
      </w:pPr>
      <w:r>
        <w:rPr>
          <w:sz w:val="28"/>
          <w:szCs w:val="28"/>
        </w:rPr>
        <w:t>- скользить на груди и спине с опорой и без нее;</w:t>
      </w:r>
    </w:p>
    <w:p w:rsidR="002E016E" w:rsidRDefault="002E016E" w:rsidP="002E016E">
      <w:pPr>
        <w:jc w:val="both"/>
        <w:rPr>
          <w:sz w:val="28"/>
          <w:szCs w:val="28"/>
        </w:rPr>
      </w:pPr>
      <w:r>
        <w:rPr>
          <w:sz w:val="28"/>
          <w:szCs w:val="28"/>
        </w:rPr>
        <w:t>- выполнять движения ногами как при плавании способом кроль, держась за поручень с задержкой дыхания, с дыханием;</w:t>
      </w:r>
    </w:p>
    <w:p w:rsidR="002E016E" w:rsidRDefault="002E016E" w:rsidP="002E016E">
      <w:pPr>
        <w:jc w:val="both"/>
        <w:rPr>
          <w:sz w:val="28"/>
          <w:szCs w:val="28"/>
        </w:rPr>
      </w:pPr>
      <w:r>
        <w:rPr>
          <w:sz w:val="28"/>
          <w:szCs w:val="28"/>
        </w:rPr>
        <w:t>- плавать на груди и спине с движениями ног как при плавании способом кроль;</w:t>
      </w:r>
    </w:p>
    <w:p w:rsidR="002E016E" w:rsidRDefault="002E016E" w:rsidP="002E016E">
      <w:pPr>
        <w:jc w:val="both"/>
        <w:rPr>
          <w:sz w:val="28"/>
          <w:szCs w:val="28"/>
        </w:rPr>
      </w:pPr>
      <w:r>
        <w:rPr>
          <w:sz w:val="28"/>
          <w:szCs w:val="28"/>
        </w:rPr>
        <w:t>- плавать произвольным способом;</w:t>
      </w:r>
    </w:p>
    <w:p w:rsidR="002E016E" w:rsidRDefault="002E016E" w:rsidP="002E016E">
      <w:pPr>
        <w:jc w:val="both"/>
        <w:rPr>
          <w:sz w:val="28"/>
          <w:szCs w:val="28"/>
        </w:rPr>
      </w:pPr>
      <w:r>
        <w:rPr>
          <w:sz w:val="28"/>
          <w:szCs w:val="28"/>
        </w:rPr>
        <w:t>- участвовать в играх</w:t>
      </w:r>
    </w:p>
    <w:p w:rsidR="002E016E" w:rsidRPr="007C23FD" w:rsidRDefault="002E016E" w:rsidP="002E016E">
      <w:pPr>
        <w:spacing w:line="360" w:lineRule="auto"/>
        <w:jc w:val="both"/>
        <w:rPr>
          <w:b/>
          <w:sz w:val="28"/>
          <w:szCs w:val="28"/>
        </w:rPr>
      </w:pPr>
      <w:r w:rsidRPr="007C23FD">
        <w:rPr>
          <w:b/>
          <w:sz w:val="28"/>
          <w:szCs w:val="28"/>
        </w:rPr>
        <w:t>Дети подготовительной группы (6-7 лет):</w:t>
      </w:r>
    </w:p>
    <w:p w:rsidR="002E016E" w:rsidRDefault="002E016E" w:rsidP="002E016E">
      <w:pPr>
        <w:jc w:val="both"/>
        <w:rPr>
          <w:sz w:val="28"/>
          <w:szCs w:val="28"/>
        </w:rPr>
      </w:pPr>
      <w:r>
        <w:rPr>
          <w:sz w:val="28"/>
          <w:szCs w:val="28"/>
        </w:rPr>
        <w:t>- выполнять вдох, затем выдох в воду от 3 до 10 раз подряд;</w:t>
      </w:r>
    </w:p>
    <w:p w:rsidR="002E016E" w:rsidRDefault="002E016E" w:rsidP="002E016E">
      <w:pPr>
        <w:jc w:val="both"/>
        <w:rPr>
          <w:sz w:val="28"/>
          <w:szCs w:val="28"/>
        </w:rPr>
      </w:pPr>
      <w:r>
        <w:rPr>
          <w:sz w:val="28"/>
          <w:szCs w:val="28"/>
        </w:rPr>
        <w:t>- находиться некоторое время под водой без дыхания;</w:t>
      </w:r>
    </w:p>
    <w:p w:rsidR="002E016E" w:rsidRDefault="002E016E" w:rsidP="002E016E">
      <w:pPr>
        <w:jc w:val="both"/>
        <w:rPr>
          <w:sz w:val="28"/>
          <w:szCs w:val="28"/>
        </w:rPr>
      </w:pPr>
      <w:r>
        <w:rPr>
          <w:sz w:val="28"/>
          <w:szCs w:val="28"/>
        </w:rPr>
        <w:t>- открывать глаза в воде и поднимать предметы со дна;</w:t>
      </w:r>
    </w:p>
    <w:p w:rsidR="002E016E" w:rsidRDefault="002E016E" w:rsidP="002E016E">
      <w:pPr>
        <w:jc w:val="both"/>
        <w:rPr>
          <w:sz w:val="28"/>
          <w:szCs w:val="28"/>
        </w:rPr>
      </w:pPr>
      <w:r>
        <w:rPr>
          <w:sz w:val="28"/>
          <w:szCs w:val="28"/>
        </w:rPr>
        <w:t>- лежать  на груди и на спине «звездочка», «стрелка»;</w:t>
      </w:r>
    </w:p>
    <w:p w:rsidR="002E016E" w:rsidRDefault="002E016E" w:rsidP="002E016E">
      <w:pPr>
        <w:jc w:val="both"/>
        <w:rPr>
          <w:sz w:val="28"/>
          <w:szCs w:val="28"/>
        </w:rPr>
      </w:pPr>
      <w:r>
        <w:rPr>
          <w:sz w:val="28"/>
          <w:szCs w:val="28"/>
        </w:rPr>
        <w:t>- скользить по воде после толчка от бортика бассейна;</w:t>
      </w:r>
    </w:p>
    <w:p w:rsidR="002E016E" w:rsidRDefault="002E016E" w:rsidP="002E016E">
      <w:pPr>
        <w:jc w:val="both"/>
        <w:rPr>
          <w:sz w:val="28"/>
          <w:szCs w:val="28"/>
        </w:rPr>
      </w:pPr>
      <w:r>
        <w:rPr>
          <w:sz w:val="28"/>
          <w:szCs w:val="28"/>
        </w:rPr>
        <w:t>- плавать при помощи работы ног кролем на груди и кролем спине;</w:t>
      </w:r>
    </w:p>
    <w:p w:rsidR="002E016E" w:rsidRDefault="002E016E" w:rsidP="002E016E">
      <w:pPr>
        <w:jc w:val="both"/>
        <w:rPr>
          <w:sz w:val="28"/>
          <w:szCs w:val="28"/>
        </w:rPr>
      </w:pPr>
      <w:r>
        <w:rPr>
          <w:sz w:val="28"/>
          <w:szCs w:val="28"/>
        </w:rPr>
        <w:t>- плавать кролем на груди в полной координации;</w:t>
      </w:r>
    </w:p>
    <w:p w:rsidR="002E016E" w:rsidRDefault="002E016E" w:rsidP="002E016E">
      <w:pPr>
        <w:jc w:val="both"/>
        <w:rPr>
          <w:sz w:val="28"/>
          <w:szCs w:val="28"/>
        </w:rPr>
      </w:pPr>
      <w:r>
        <w:rPr>
          <w:sz w:val="28"/>
          <w:szCs w:val="28"/>
        </w:rPr>
        <w:t>- плавать кролем на спине в полной координации;</w:t>
      </w:r>
    </w:p>
    <w:p w:rsidR="004C27E0" w:rsidRPr="00507B87" w:rsidRDefault="002E016E" w:rsidP="00507B87">
      <w:pPr>
        <w:jc w:val="both"/>
        <w:rPr>
          <w:sz w:val="28"/>
          <w:szCs w:val="28"/>
        </w:rPr>
      </w:pPr>
      <w:r>
        <w:rPr>
          <w:sz w:val="28"/>
          <w:szCs w:val="28"/>
        </w:rPr>
        <w:t>- уметь использовать элементы прикладного плавания;</w:t>
      </w:r>
    </w:p>
    <w:p w:rsidR="004C27E0" w:rsidRDefault="004C27E0" w:rsidP="00163EFB">
      <w:pPr>
        <w:shd w:val="clear" w:color="auto" w:fill="FFFFFF"/>
        <w:tabs>
          <w:tab w:val="left" w:pos="770"/>
        </w:tabs>
        <w:spacing w:before="4"/>
        <w:ind w:right="2"/>
        <w:jc w:val="center"/>
        <w:rPr>
          <w:b/>
          <w:sz w:val="28"/>
          <w:szCs w:val="28"/>
        </w:rPr>
      </w:pPr>
    </w:p>
    <w:p w:rsidR="00F87FEA" w:rsidRDefault="00F87FEA" w:rsidP="00163EFB">
      <w:pPr>
        <w:shd w:val="clear" w:color="auto" w:fill="FFFFFF"/>
        <w:tabs>
          <w:tab w:val="left" w:pos="770"/>
        </w:tabs>
        <w:spacing w:before="4"/>
        <w:ind w:right="2"/>
        <w:jc w:val="center"/>
        <w:rPr>
          <w:b/>
          <w:sz w:val="28"/>
          <w:szCs w:val="28"/>
        </w:rPr>
      </w:pPr>
    </w:p>
    <w:p w:rsidR="00F87FEA" w:rsidRDefault="00F87FEA" w:rsidP="00163EFB">
      <w:pPr>
        <w:shd w:val="clear" w:color="auto" w:fill="FFFFFF"/>
        <w:tabs>
          <w:tab w:val="left" w:pos="770"/>
        </w:tabs>
        <w:spacing w:before="4"/>
        <w:ind w:right="2"/>
        <w:jc w:val="center"/>
        <w:rPr>
          <w:b/>
          <w:sz w:val="28"/>
          <w:szCs w:val="28"/>
        </w:rPr>
      </w:pPr>
    </w:p>
    <w:p w:rsidR="00F87FEA" w:rsidRDefault="00F87FEA" w:rsidP="00163EFB">
      <w:pPr>
        <w:shd w:val="clear" w:color="auto" w:fill="FFFFFF"/>
        <w:tabs>
          <w:tab w:val="left" w:pos="770"/>
        </w:tabs>
        <w:spacing w:before="4"/>
        <w:ind w:right="2"/>
        <w:jc w:val="center"/>
        <w:rPr>
          <w:b/>
          <w:sz w:val="28"/>
          <w:szCs w:val="28"/>
        </w:rPr>
      </w:pPr>
    </w:p>
    <w:p w:rsidR="00D97CCC" w:rsidRPr="004C27E0" w:rsidRDefault="00D97CCC" w:rsidP="00D97CCC">
      <w:pPr>
        <w:tabs>
          <w:tab w:val="left" w:pos="1812"/>
        </w:tabs>
        <w:jc w:val="center"/>
        <w:rPr>
          <w:i/>
          <w:sz w:val="28"/>
          <w:szCs w:val="28"/>
          <w:u w:val="single"/>
        </w:rPr>
      </w:pPr>
      <w:r>
        <w:rPr>
          <w:i/>
          <w:color w:val="000000"/>
          <w:sz w:val="28"/>
          <w:szCs w:val="28"/>
          <w:u w:val="single"/>
        </w:rPr>
        <w:t>ПЛАНИРУЕМЫЕ РЕЗУЛЬТАТЫ  ПО ФОРМИРО</w:t>
      </w:r>
      <w:r w:rsidR="00C06A26">
        <w:rPr>
          <w:i/>
          <w:color w:val="000000"/>
          <w:sz w:val="28"/>
          <w:szCs w:val="28"/>
          <w:u w:val="single"/>
        </w:rPr>
        <w:t xml:space="preserve">ВАНИЮ У ДЕТЕЙ ПРЕДСТАВЛЕНИЙ </w:t>
      </w:r>
      <w:r>
        <w:rPr>
          <w:i/>
          <w:color w:val="000000"/>
          <w:sz w:val="28"/>
          <w:szCs w:val="28"/>
          <w:u w:val="single"/>
        </w:rPr>
        <w:t>О ПРИРОДЕ ЛИПЕЦКОЙ ОБЛАСТИ</w:t>
      </w:r>
      <w:r w:rsidRPr="00E8558C">
        <w:rPr>
          <w:i/>
          <w:color w:val="000000"/>
          <w:sz w:val="28"/>
          <w:szCs w:val="28"/>
          <w:u w:val="single"/>
        </w:rPr>
        <w:t xml:space="preserve"> </w:t>
      </w:r>
      <w:r w:rsidRPr="004C27E0">
        <w:rPr>
          <w:i/>
          <w:color w:val="000000"/>
          <w:sz w:val="28"/>
          <w:szCs w:val="28"/>
          <w:u w:val="single"/>
        </w:rPr>
        <w:t>НА ЭТАПЕ ЗАВЕРШЕНИЯ ДОШКОЛЬНОГО</w:t>
      </w:r>
      <w:r>
        <w:rPr>
          <w:i/>
          <w:color w:val="000000"/>
          <w:sz w:val="28"/>
          <w:szCs w:val="28"/>
          <w:u w:val="single"/>
        </w:rPr>
        <w:t xml:space="preserve"> </w:t>
      </w:r>
      <w:r w:rsidRPr="004C27E0">
        <w:rPr>
          <w:i/>
          <w:color w:val="000000"/>
          <w:sz w:val="28"/>
          <w:szCs w:val="28"/>
          <w:u w:val="single"/>
        </w:rPr>
        <w:t xml:space="preserve"> ОБРАЗОВАНИЯ</w:t>
      </w:r>
      <w:r>
        <w:rPr>
          <w:i/>
          <w:color w:val="000000"/>
          <w:sz w:val="28"/>
          <w:szCs w:val="28"/>
          <w:u w:val="single"/>
        </w:rPr>
        <w:t>.</w:t>
      </w:r>
    </w:p>
    <w:p w:rsidR="00D97CCC" w:rsidRDefault="00D97CCC" w:rsidP="00D97CCC">
      <w:pPr>
        <w:spacing w:before="100" w:beforeAutospacing="1" w:after="100" w:afterAutospacing="1"/>
        <w:rPr>
          <w:sz w:val="28"/>
          <w:szCs w:val="28"/>
        </w:rPr>
      </w:pPr>
      <w:r>
        <w:rPr>
          <w:sz w:val="28"/>
          <w:szCs w:val="28"/>
        </w:rPr>
        <w:t xml:space="preserve">Дети должны </w:t>
      </w:r>
      <w:r>
        <w:rPr>
          <w:bCs/>
          <w:sz w:val="28"/>
          <w:szCs w:val="28"/>
        </w:rPr>
        <w:t>знать:</w:t>
      </w:r>
    </w:p>
    <w:p w:rsidR="00D97CCC" w:rsidRDefault="00D97CCC" w:rsidP="00D97CCC">
      <w:pPr>
        <w:ind w:left="720"/>
        <w:rPr>
          <w:sz w:val="28"/>
          <w:szCs w:val="28"/>
        </w:rPr>
      </w:pPr>
      <w:r>
        <w:rPr>
          <w:sz w:val="28"/>
          <w:szCs w:val="28"/>
        </w:rPr>
        <w:t>1)</w:t>
      </w:r>
      <w:r w:rsidR="00E00E72">
        <w:rPr>
          <w:sz w:val="28"/>
          <w:szCs w:val="28"/>
        </w:rPr>
        <w:t xml:space="preserve"> </w:t>
      </w:r>
      <w:r>
        <w:rPr>
          <w:sz w:val="28"/>
          <w:szCs w:val="28"/>
        </w:rPr>
        <w:t xml:space="preserve">Краткие сведения об истории </w:t>
      </w:r>
      <w:r w:rsidR="00C06A26">
        <w:rPr>
          <w:sz w:val="28"/>
          <w:szCs w:val="28"/>
        </w:rPr>
        <w:t>Липецкой области</w:t>
      </w:r>
      <w:r>
        <w:rPr>
          <w:sz w:val="28"/>
          <w:szCs w:val="28"/>
        </w:rPr>
        <w:t>.</w:t>
      </w:r>
    </w:p>
    <w:p w:rsidR="00D97CCC" w:rsidRDefault="00D97CCC" w:rsidP="00D97CCC">
      <w:pPr>
        <w:ind w:left="720"/>
        <w:rPr>
          <w:sz w:val="28"/>
          <w:szCs w:val="28"/>
        </w:rPr>
      </w:pPr>
      <w:r>
        <w:rPr>
          <w:sz w:val="28"/>
          <w:szCs w:val="28"/>
        </w:rPr>
        <w:t>2)</w:t>
      </w:r>
      <w:r w:rsidR="00E00E72">
        <w:rPr>
          <w:sz w:val="28"/>
          <w:szCs w:val="28"/>
        </w:rPr>
        <w:t xml:space="preserve"> </w:t>
      </w:r>
      <w:r>
        <w:rPr>
          <w:sz w:val="28"/>
          <w:szCs w:val="28"/>
        </w:rPr>
        <w:t xml:space="preserve">Знать герб, флаг  своего </w:t>
      </w:r>
      <w:r w:rsidR="00FA4E4E">
        <w:rPr>
          <w:sz w:val="28"/>
          <w:szCs w:val="28"/>
        </w:rPr>
        <w:t>села</w:t>
      </w:r>
      <w:r>
        <w:rPr>
          <w:sz w:val="28"/>
          <w:szCs w:val="28"/>
        </w:rPr>
        <w:t>.</w:t>
      </w:r>
    </w:p>
    <w:p w:rsidR="00D97CCC" w:rsidRDefault="00D97CCC" w:rsidP="00D97CCC">
      <w:pPr>
        <w:ind w:left="720"/>
        <w:rPr>
          <w:sz w:val="28"/>
          <w:szCs w:val="28"/>
        </w:rPr>
      </w:pPr>
      <w:r>
        <w:rPr>
          <w:sz w:val="28"/>
          <w:szCs w:val="28"/>
        </w:rPr>
        <w:t>3)</w:t>
      </w:r>
      <w:r w:rsidR="00E00E72">
        <w:rPr>
          <w:sz w:val="28"/>
          <w:szCs w:val="28"/>
        </w:rPr>
        <w:t xml:space="preserve"> </w:t>
      </w:r>
      <w:r>
        <w:rPr>
          <w:sz w:val="28"/>
          <w:szCs w:val="28"/>
        </w:rPr>
        <w:t>Иметь представление о Президенте, Правительстве России; о войнах-защитниках Отечества, о ветеранах ВОВ.</w:t>
      </w:r>
    </w:p>
    <w:p w:rsidR="00D97CCC" w:rsidRDefault="00D97CCC" w:rsidP="00D97CCC">
      <w:pPr>
        <w:ind w:left="720"/>
        <w:rPr>
          <w:sz w:val="28"/>
          <w:szCs w:val="28"/>
        </w:rPr>
      </w:pPr>
      <w:r>
        <w:rPr>
          <w:sz w:val="28"/>
          <w:szCs w:val="28"/>
        </w:rPr>
        <w:lastRenderedPageBreak/>
        <w:t>4)</w:t>
      </w:r>
      <w:r w:rsidR="00E00E72">
        <w:rPr>
          <w:sz w:val="28"/>
          <w:szCs w:val="28"/>
        </w:rPr>
        <w:t xml:space="preserve"> </w:t>
      </w:r>
      <w:r>
        <w:rPr>
          <w:sz w:val="28"/>
          <w:szCs w:val="28"/>
        </w:rPr>
        <w:t>Иметь представление о родном крае; живущих на нашей земле; о труде взрослых, их деловых и личностных качествах, творчестве, государственных праздниках, школе, библиотеке и т.д.</w:t>
      </w:r>
    </w:p>
    <w:p w:rsidR="00D97CCC" w:rsidRDefault="00D97CCC" w:rsidP="00D97CCC">
      <w:pPr>
        <w:ind w:left="720"/>
        <w:rPr>
          <w:sz w:val="28"/>
          <w:szCs w:val="28"/>
        </w:rPr>
      </w:pPr>
      <w:r>
        <w:rPr>
          <w:sz w:val="28"/>
          <w:szCs w:val="28"/>
        </w:rPr>
        <w:t>5)</w:t>
      </w:r>
      <w:r w:rsidR="00E00E72">
        <w:rPr>
          <w:sz w:val="28"/>
          <w:szCs w:val="28"/>
        </w:rPr>
        <w:t xml:space="preserve"> </w:t>
      </w:r>
      <w:r>
        <w:rPr>
          <w:sz w:val="28"/>
          <w:szCs w:val="28"/>
        </w:rPr>
        <w:t>Стихи, произведения искусства местных поэтов и художников.</w:t>
      </w:r>
    </w:p>
    <w:p w:rsidR="00D97CCC" w:rsidRDefault="00D97CCC" w:rsidP="00D97CCC">
      <w:pPr>
        <w:ind w:left="720"/>
        <w:rPr>
          <w:sz w:val="28"/>
          <w:szCs w:val="28"/>
        </w:rPr>
      </w:pPr>
      <w:r>
        <w:rPr>
          <w:sz w:val="28"/>
          <w:szCs w:val="28"/>
        </w:rPr>
        <w:t>6)</w:t>
      </w:r>
      <w:r w:rsidR="00E00E72">
        <w:rPr>
          <w:sz w:val="28"/>
          <w:szCs w:val="28"/>
        </w:rPr>
        <w:t xml:space="preserve"> </w:t>
      </w:r>
      <w:r>
        <w:rPr>
          <w:sz w:val="28"/>
          <w:szCs w:val="28"/>
        </w:rPr>
        <w:t>Иметь элементарные представления об охране природы, о заповедниках, заказниках Липецкой области</w:t>
      </w:r>
      <w:r w:rsidR="00C06A26">
        <w:rPr>
          <w:sz w:val="28"/>
          <w:szCs w:val="28"/>
        </w:rPr>
        <w:t>.</w:t>
      </w:r>
    </w:p>
    <w:p w:rsidR="00D97CCC" w:rsidRDefault="00D97CCC" w:rsidP="00D97CCC">
      <w:pPr>
        <w:ind w:left="720"/>
        <w:rPr>
          <w:sz w:val="28"/>
          <w:szCs w:val="28"/>
        </w:rPr>
      </w:pPr>
    </w:p>
    <w:p w:rsidR="00D97CCC" w:rsidRPr="002E016E" w:rsidRDefault="00D97CCC" w:rsidP="00D97CCC">
      <w:pPr>
        <w:pStyle w:val="Default"/>
        <w:jc w:val="center"/>
        <w:rPr>
          <w:i/>
          <w:u w:val="single"/>
        </w:rPr>
      </w:pPr>
      <w:r w:rsidRPr="002E016E">
        <w:rPr>
          <w:i/>
          <w:u w:val="single"/>
        </w:rPr>
        <w:t xml:space="preserve">ПЛАНИРУЕМЫЕ РЕЗУЛЬТАТЫ ОСВОЕНИЯ ДЕТЬМИ ПРОГРАММЫ </w:t>
      </w:r>
    </w:p>
    <w:p w:rsidR="00D97CCC" w:rsidRDefault="00D97CCC" w:rsidP="00D97CCC">
      <w:pPr>
        <w:shd w:val="clear" w:color="auto" w:fill="FFFFFF"/>
        <w:tabs>
          <w:tab w:val="left" w:pos="770"/>
        </w:tabs>
        <w:spacing w:before="4"/>
        <w:ind w:right="2"/>
        <w:jc w:val="center"/>
        <w:rPr>
          <w:b/>
          <w:sz w:val="28"/>
          <w:szCs w:val="28"/>
        </w:rPr>
      </w:pPr>
      <w:r>
        <w:rPr>
          <w:i/>
          <w:color w:val="000000"/>
          <w:sz w:val="28"/>
          <w:szCs w:val="28"/>
          <w:u w:val="single"/>
        </w:rPr>
        <w:t>ПО ФОРМИРО</w:t>
      </w:r>
      <w:r w:rsidR="00E370AC">
        <w:rPr>
          <w:i/>
          <w:color w:val="000000"/>
          <w:sz w:val="28"/>
          <w:szCs w:val="28"/>
          <w:u w:val="single"/>
        </w:rPr>
        <w:t xml:space="preserve">ВАНИЮ У ДЕТЕЙ ПРЕДСТАВЛЕНИЙ </w:t>
      </w:r>
      <w:r>
        <w:rPr>
          <w:i/>
          <w:color w:val="000000"/>
          <w:sz w:val="28"/>
          <w:szCs w:val="28"/>
          <w:u w:val="single"/>
        </w:rPr>
        <w:t>О ПРИРОДЕ ЛИПЕЦКОЙ ОБЛАСТИ</w:t>
      </w:r>
    </w:p>
    <w:p w:rsidR="00D97CCC" w:rsidRDefault="00D97CCC" w:rsidP="00D97CCC">
      <w:pPr>
        <w:spacing w:before="100" w:beforeAutospacing="1" w:after="100" w:afterAutospacing="1"/>
        <w:rPr>
          <w:sz w:val="28"/>
          <w:szCs w:val="28"/>
        </w:rPr>
      </w:pPr>
      <w:r>
        <w:rPr>
          <w:sz w:val="28"/>
          <w:szCs w:val="28"/>
        </w:rPr>
        <w:t xml:space="preserve">Дети должны </w:t>
      </w:r>
      <w:r>
        <w:rPr>
          <w:bCs/>
          <w:sz w:val="28"/>
          <w:szCs w:val="28"/>
        </w:rPr>
        <w:t>знать:</w:t>
      </w:r>
    </w:p>
    <w:p w:rsidR="00D97CCC" w:rsidRPr="004D51E0" w:rsidRDefault="00D97CCC" w:rsidP="00D97CCC">
      <w:pPr>
        <w:spacing w:before="100" w:beforeAutospacing="1" w:after="100" w:afterAutospacing="1"/>
        <w:rPr>
          <w:sz w:val="28"/>
          <w:szCs w:val="28"/>
          <w:u w:val="single"/>
        </w:rPr>
      </w:pPr>
      <w:r w:rsidRPr="004D51E0">
        <w:rPr>
          <w:sz w:val="28"/>
          <w:szCs w:val="28"/>
          <w:u w:val="single"/>
        </w:rPr>
        <w:t>3–4 года.</w:t>
      </w:r>
    </w:p>
    <w:p w:rsidR="00D97CCC" w:rsidRPr="004D51E0" w:rsidRDefault="00D97CCC" w:rsidP="00D97CCC">
      <w:pPr>
        <w:numPr>
          <w:ilvl w:val="0"/>
          <w:numId w:val="39"/>
        </w:numPr>
        <w:spacing w:before="100" w:beforeAutospacing="1" w:after="100" w:afterAutospacing="1"/>
        <w:rPr>
          <w:sz w:val="28"/>
          <w:szCs w:val="28"/>
        </w:rPr>
      </w:pPr>
      <w:r w:rsidRPr="004D51E0">
        <w:rPr>
          <w:sz w:val="28"/>
          <w:szCs w:val="28"/>
        </w:rPr>
        <w:t>Знать имя, отчество родителей.</w:t>
      </w:r>
    </w:p>
    <w:p w:rsidR="00D97CCC" w:rsidRPr="004D51E0" w:rsidRDefault="00D97CCC" w:rsidP="00D97CCC">
      <w:pPr>
        <w:numPr>
          <w:ilvl w:val="0"/>
          <w:numId w:val="39"/>
        </w:numPr>
        <w:spacing w:before="100" w:beforeAutospacing="1" w:after="100" w:afterAutospacing="1"/>
        <w:rPr>
          <w:sz w:val="28"/>
          <w:szCs w:val="28"/>
        </w:rPr>
      </w:pPr>
      <w:r w:rsidRPr="004D51E0">
        <w:rPr>
          <w:sz w:val="28"/>
          <w:szCs w:val="28"/>
        </w:rPr>
        <w:t>Знать где работают их родители.</w:t>
      </w:r>
    </w:p>
    <w:p w:rsidR="00D97CCC" w:rsidRPr="004D51E0" w:rsidRDefault="00D97CCC" w:rsidP="00D97CCC">
      <w:pPr>
        <w:numPr>
          <w:ilvl w:val="0"/>
          <w:numId w:val="39"/>
        </w:numPr>
        <w:spacing w:before="100" w:beforeAutospacing="1" w:after="100" w:afterAutospacing="1"/>
        <w:rPr>
          <w:sz w:val="28"/>
          <w:szCs w:val="28"/>
        </w:rPr>
      </w:pPr>
      <w:r w:rsidRPr="004D51E0">
        <w:rPr>
          <w:sz w:val="28"/>
          <w:szCs w:val="28"/>
        </w:rPr>
        <w:t>Знать участок и группу детского сада; уметь поддерживать порядок на них, бережно относиться к оборудованию участков, и группы, ухаживать за растениями.</w:t>
      </w:r>
    </w:p>
    <w:p w:rsidR="00D97CCC" w:rsidRPr="004D51E0" w:rsidRDefault="00D97CCC" w:rsidP="00D97CCC">
      <w:pPr>
        <w:numPr>
          <w:ilvl w:val="0"/>
          <w:numId w:val="39"/>
        </w:numPr>
        <w:spacing w:before="100" w:beforeAutospacing="1" w:after="100" w:afterAutospacing="1"/>
        <w:rPr>
          <w:sz w:val="28"/>
          <w:szCs w:val="28"/>
        </w:rPr>
      </w:pPr>
      <w:r w:rsidRPr="004D51E0">
        <w:rPr>
          <w:sz w:val="28"/>
          <w:szCs w:val="28"/>
        </w:rPr>
        <w:t>Знать имя, отчество сотрудников детского сада, уважать их труд, уметь оказывать посильную помощь взрослым.</w:t>
      </w:r>
    </w:p>
    <w:p w:rsidR="00D97CCC" w:rsidRPr="004D51E0" w:rsidRDefault="00D97CCC" w:rsidP="00D97CCC">
      <w:pPr>
        <w:numPr>
          <w:ilvl w:val="0"/>
          <w:numId w:val="39"/>
        </w:numPr>
        <w:spacing w:before="100" w:beforeAutospacing="1" w:after="100" w:afterAutospacing="1"/>
        <w:rPr>
          <w:sz w:val="28"/>
          <w:szCs w:val="28"/>
        </w:rPr>
      </w:pPr>
      <w:r w:rsidRPr="004D51E0">
        <w:rPr>
          <w:sz w:val="28"/>
          <w:szCs w:val="28"/>
        </w:rPr>
        <w:t>Знать некоторых домашних и диких животных родного края; без надобности не срывать растения, не ломать ветки деревьев и кустарников, не пугать животных, не уничтожать насекомых.</w:t>
      </w:r>
    </w:p>
    <w:p w:rsidR="00D97CCC" w:rsidRPr="004D51E0" w:rsidRDefault="00D97CCC" w:rsidP="00D97CCC">
      <w:pPr>
        <w:numPr>
          <w:ilvl w:val="0"/>
          <w:numId w:val="39"/>
        </w:numPr>
        <w:spacing w:before="100" w:beforeAutospacing="1" w:after="100" w:afterAutospacing="1"/>
        <w:rPr>
          <w:sz w:val="28"/>
          <w:szCs w:val="28"/>
        </w:rPr>
      </w:pPr>
      <w:r w:rsidRPr="004D51E0">
        <w:rPr>
          <w:sz w:val="28"/>
          <w:szCs w:val="28"/>
        </w:rPr>
        <w:t xml:space="preserve">Знать название своего города; с доверием относиться </w:t>
      </w:r>
      <w:proofErr w:type="gramStart"/>
      <w:r w:rsidRPr="004D51E0">
        <w:rPr>
          <w:sz w:val="28"/>
          <w:szCs w:val="28"/>
        </w:rPr>
        <w:t>ко</w:t>
      </w:r>
      <w:proofErr w:type="gramEnd"/>
      <w:r w:rsidRPr="004D51E0">
        <w:rPr>
          <w:sz w:val="28"/>
          <w:szCs w:val="28"/>
        </w:rPr>
        <w:t xml:space="preserve"> взрослым, которые заботятся о них.</w:t>
      </w:r>
    </w:p>
    <w:p w:rsidR="00D97CCC" w:rsidRPr="004D51E0" w:rsidRDefault="00D97CCC" w:rsidP="00D97CCC">
      <w:pPr>
        <w:spacing w:before="100" w:beforeAutospacing="1" w:after="100" w:afterAutospacing="1"/>
        <w:rPr>
          <w:sz w:val="28"/>
          <w:szCs w:val="28"/>
          <w:u w:val="single"/>
        </w:rPr>
      </w:pPr>
      <w:r w:rsidRPr="004D51E0">
        <w:rPr>
          <w:sz w:val="28"/>
          <w:szCs w:val="28"/>
          <w:u w:val="single"/>
        </w:rPr>
        <w:t>4–5 лет.</w:t>
      </w:r>
    </w:p>
    <w:p w:rsidR="00D97CCC" w:rsidRPr="004D51E0" w:rsidRDefault="00D97CCC" w:rsidP="00D97CCC">
      <w:pPr>
        <w:numPr>
          <w:ilvl w:val="0"/>
          <w:numId w:val="40"/>
        </w:numPr>
        <w:spacing w:before="100" w:beforeAutospacing="1" w:after="100" w:afterAutospacing="1"/>
        <w:rPr>
          <w:sz w:val="28"/>
          <w:szCs w:val="28"/>
        </w:rPr>
      </w:pPr>
      <w:r>
        <w:rPr>
          <w:sz w:val="28"/>
          <w:szCs w:val="28"/>
        </w:rPr>
        <w:t>Р</w:t>
      </w:r>
      <w:r w:rsidRPr="004D51E0">
        <w:rPr>
          <w:sz w:val="28"/>
          <w:szCs w:val="28"/>
        </w:rPr>
        <w:t>ассказывать о семье, семейном быте, традициях; активно участвовать в мероприятиях, готовящихся в группе, в ДОУ, в частности, направленных на что, чтобы порадовать взрослых, детей.</w:t>
      </w:r>
    </w:p>
    <w:p w:rsidR="00D97CCC" w:rsidRPr="004D51E0" w:rsidRDefault="00D97CCC" w:rsidP="00D97CCC">
      <w:pPr>
        <w:numPr>
          <w:ilvl w:val="0"/>
          <w:numId w:val="40"/>
        </w:numPr>
        <w:spacing w:before="100" w:beforeAutospacing="1" w:after="100" w:afterAutospacing="1"/>
        <w:rPr>
          <w:sz w:val="28"/>
          <w:szCs w:val="28"/>
        </w:rPr>
      </w:pPr>
      <w:r w:rsidRPr="004D51E0">
        <w:rPr>
          <w:sz w:val="28"/>
          <w:szCs w:val="28"/>
        </w:rPr>
        <w:t>Уметь рассказывать о своем родном городе</w:t>
      </w:r>
      <w:r w:rsidR="002719AA">
        <w:rPr>
          <w:sz w:val="28"/>
          <w:szCs w:val="28"/>
        </w:rPr>
        <w:t>, селе</w:t>
      </w:r>
      <w:r w:rsidRPr="004D51E0">
        <w:rPr>
          <w:sz w:val="28"/>
          <w:szCs w:val="28"/>
        </w:rPr>
        <w:t>.</w:t>
      </w:r>
    </w:p>
    <w:p w:rsidR="00D97CCC" w:rsidRPr="004D51E0" w:rsidRDefault="00D97CCC" w:rsidP="00D97CCC">
      <w:pPr>
        <w:numPr>
          <w:ilvl w:val="0"/>
          <w:numId w:val="40"/>
        </w:numPr>
        <w:spacing w:before="100" w:beforeAutospacing="1" w:after="100" w:afterAutospacing="1"/>
        <w:rPr>
          <w:sz w:val="28"/>
          <w:szCs w:val="28"/>
        </w:rPr>
      </w:pPr>
      <w:r w:rsidRPr="004D51E0">
        <w:rPr>
          <w:sz w:val="28"/>
          <w:szCs w:val="28"/>
        </w:rPr>
        <w:t>Рассказывать о желании приобрести в будущем определенную профессию (стать военным, пожарным, милиционером и т.д.).</w:t>
      </w:r>
    </w:p>
    <w:p w:rsidR="00D97CCC" w:rsidRPr="004D51E0" w:rsidRDefault="00D97CCC" w:rsidP="00D97CCC">
      <w:pPr>
        <w:numPr>
          <w:ilvl w:val="0"/>
          <w:numId w:val="40"/>
        </w:numPr>
        <w:spacing w:before="100" w:beforeAutospacing="1" w:after="100" w:afterAutospacing="1"/>
        <w:rPr>
          <w:sz w:val="28"/>
          <w:szCs w:val="28"/>
        </w:rPr>
      </w:pPr>
      <w:r w:rsidRPr="004D51E0">
        <w:rPr>
          <w:sz w:val="28"/>
          <w:szCs w:val="28"/>
        </w:rPr>
        <w:t>Участвовать в наблюдениях за растениями, животными, птицами, рыбами и в посильном труде по уходу за ними; делиться своими познаниями о живом и не живом; не рвать, не ломать растения, бережно относиться к живым существам, не вредить им.</w:t>
      </w:r>
    </w:p>
    <w:p w:rsidR="00D97CCC" w:rsidRPr="004D51E0" w:rsidRDefault="00D97CCC" w:rsidP="00D97CCC">
      <w:pPr>
        <w:spacing w:before="100" w:beforeAutospacing="1" w:after="100" w:afterAutospacing="1"/>
        <w:rPr>
          <w:sz w:val="28"/>
          <w:szCs w:val="28"/>
          <w:u w:val="single"/>
        </w:rPr>
      </w:pPr>
      <w:r w:rsidRPr="004D51E0">
        <w:rPr>
          <w:sz w:val="28"/>
          <w:szCs w:val="28"/>
          <w:u w:val="single"/>
        </w:rPr>
        <w:t>5–6 лет.</w:t>
      </w:r>
    </w:p>
    <w:p w:rsidR="00D97CCC" w:rsidRPr="004D51E0" w:rsidRDefault="00D97CCC" w:rsidP="00D97CCC">
      <w:pPr>
        <w:numPr>
          <w:ilvl w:val="0"/>
          <w:numId w:val="41"/>
        </w:numPr>
        <w:spacing w:before="100" w:beforeAutospacing="1" w:after="100" w:afterAutospacing="1"/>
        <w:rPr>
          <w:sz w:val="28"/>
          <w:szCs w:val="28"/>
        </w:rPr>
      </w:pPr>
      <w:r w:rsidRPr="004D51E0">
        <w:rPr>
          <w:sz w:val="28"/>
          <w:szCs w:val="28"/>
        </w:rPr>
        <w:t>Знать свой домашний адрес, название города, округа.</w:t>
      </w:r>
    </w:p>
    <w:p w:rsidR="00D97CCC" w:rsidRPr="004D51E0" w:rsidRDefault="00D97CCC" w:rsidP="00D97CCC">
      <w:pPr>
        <w:numPr>
          <w:ilvl w:val="0"/>
          <w:numId w:val="41"/>
        </w:numPr>
        <w:spacing w:before="100" w:beforeAutospacing="1" w:after="100" w:afterAutospacing="1"/>
        <w:rPr>
          <w:sz w:val="28"/>
          <w:szCs w:val="28"/>
        </w:rPr>
      </w:pPr>
      <w:r w:rsidRPr="004D51E0">
        <w:rPr>
          <w:sz w:val="28"/>
          <w:szCs w:val="28"/>
        </w:rPr>
        <w:t>Иметь представ</w:t>
      </w:r>
      <w:r w:rsidR="002719AA">
        <w:rPr>
          <w:sz w:val="28"/>
          <w:szCs w:val="28"/>
        </w:rPr>
        <w:t>ление о символике города, села</w:t>
      </w:r>
      <w:r w:rsidRPr="004D51E0">
        <w:rPr>
          <w:sz w:val="28"/>
          <w:szCs w:val="28"/>
        </w:rPr>
        <w:t>.</w:t>
      </w:r>
    </w:p>
    <w:p w:rsidR="00D97CCC" w:rsidRPr="004D51E0" w:rsidRDefault="00D97CCC" w:rsidP="00D97CCC">
      <w:pPr>
        <w:numPr>
          <w:ilvl w:val="0"/>
          <w:numId w:val="41"/>
        </w:numPr>
        <w:spacing w:before="100" w:beforeAutospacing="1" w:after="100" w:afterAutospacing="1"/>
        <w:rPr>
          <w:sz w:val="28"/>
          <w:szCs w:val="28"/>
        </w:rPr>
      </w:pPr>
      <w:r w:rsidRPr="004D51E0">
        <w:rPr>
          <w:sz w:val="28"/>
          <w:szCs w:val="28"/>
        </w:rPr>
        <w:lastRenderedPageBreak/>
        <w:t>Знать название близлежащих улиц.</w:t>
      </w:r>
    </w:p>
    <w:p w:rsidR="00D97CCC" w:rsidRPr="004D51E0" w:rsidRDefault="00D97CCC" w:rsidP="00D97CCC">
      <w:pPr>
        <w:numPr>
          <w:ilvl w:val="0"/>
          <w:numId w:val="41"/>
        </w:numPr>
        <w:spacing w:before="100" w:beforeAutospacing="1" w:after="100" w:afterAutospacing="1"/>
        <w:rPr>
          <w:sz w:val="28"/>
          <w:szCs w:val="28"/>
        </w:rPr>
      </w:pPr>
      <w:r w:rsidRPr="004D51E0">
        <w:rPr>
          <w:sz w:val="28"/>
          <w:szCs w:val="28"/>
        </w:rPr>
        <w:t>Иметь представление о жизни и быте народа населившего город Липецк.</w:t>
      </w:r>
    </w:p>
    <w:p w:rsidR="00D97CCC" w:rsidRPr="004D51E0" w:rsidRDefault="00D97CCC" w:rsidP="00D97CCC">
      <w:pPr>
        <w:numPr>
          <w:ilvl w:val="0"/>
          <w:numId w:val="41"/>
        </w:numPr>
        <w:spacing w:before="100" w:beforeAutospacing="1" w:after="100" w:afterAutospacing="1"/>
        <w:rPr>
          <w:sz w:val="28"/>
          <w:szCs w:val="28"/>
        </w:rPr>
      </w:pPr>
      <w:r w:rsidRPr="004D51E0">
        <w:rPr>
          <w:sz w:val="28"/>
          <w:szCs w:val="28"/>
        </w:rPr>
        <w:t>Узнавать на фотографиях достопримечательности города, уметь рассказывать о них.</w:t>
      </w:r>
    </w:p>
    <w:p w:rsidR="00D97CCC" w:rsidRPr="004D51E0" w:rsidRDefault="00D97CCC" w:rsidP="00D97CCC">
      <w:pPr>
        <w:numPr>
          <w:ilvl w:val="0"/>
          <w:numId w:val="41"/>
        </w:numPr>
        <w:spacing w:before="100" w:beforeAutospacing="1" w:after="100" w:afterAutospacing="1"/>
        <w:rPr>
          <w:sz w:val="28"/>
          <w:szCs w:val="28"/>
        </w:rPr>
      </w:pPr>
      <w:r w:rsidRPr="004D51E0">
        <w:rPr>
          <w:sz w:val="28"/>
          <w:szCs w:val="28"/>
        </w:rPr>
        <w:t>Знать профессии своих родителей.</w:t>
      </w:r>
    </w:p>
    <w:p w:rsidR="00D97CCC" w:rsidRPr="004D51E0" w:rsidRDefault="00D97CCC" w:rsidP="00D97CCC">
      <w:pPr>
        <w:numPr>
          <w:ilvl w:val="0"/>
          <w:numId w:val="41"/>
        </w:numPr>
        <w:spacing w:before="100" w:beforeAutospacing="1" w:after="100" w:afterAutospacing="1"/>
        <w:rPr>
          <w:sz w:val="28"/>
          <w:szCs w:val="28"/>
        </w:rPr>
      </w:pPr>
      <w:r w:rsidRPr="004D51E0">
        <w:rPr>
          <w:sz w:val="28"/>
          <w:szCs w:val="28"/>
        </w:rPr>
        <w:t>Знать правила поведения в природе.</w:t>
      </w:r>
    </w:p>
    <w:p w:rsidR="00D97CCC" w:rsidRPr="004D51E0" w:rsidRDefault="00D97CCC" w:rsidP="00D97CCC">
      <w:pPr>
        <w:numPr>
          <w:ilvl w:val="0"/>
          <w:numId w:val="41"/>
        </w:numPr>
        <w:spacing w:before="100" w:beforeAutospacing="1" w:after="100" w:afterAutospacing="1"/>
        <w:rPr>
          <w:sz w:val="28"/>
          <w:szCs w:val="28"/>
        </w:rPr>
      </w:pPr>
      <w:r w:rsidRPr="004D51E0">
        <w:rPr>
          <w:sz w:val="28"/>
          <w:szCs w:val="28"/>
        </w:rPr>
        <w:t>Уметь рассказывать о неразрывной связи человека с природой, значимости окружающей среды для здорового образа жизни людей.</w:t>
      </w:r>
    </w:p>
    <w:p w:rsidR="00D97CCC" w:rsidRPr="004D51E0" w:rsidRDefault="00D97CCC" w:rsidP="00D97CCC">
      <w:pPr>
        <w:numPr>
          <w:ilvl w:val="0"/>
          <w:numId w:val="41"/>
        </w:numPr>
        <w:spacing w:before="100" w:beforeAutospacing="1" w:after="100" w:afterAutospacing="1"/>
        <w:rPr>
          <w:sz w:val="28"/>
          <w:szCs w:val="28"/>
        </w:rPr>
      </w:pPr>
      <w:r w:rsidRPr="004D51E0">
        <w:rPr>
          <w:sz w:val="28"/>
          <w:szCs w:val="28"/>
        </w:rPr>
        <w:t>Различать некоторые рода войск.</w:t>
      </w:r>
    </w:p>
    <w:p w:rsidR="00D97CCC" w:rsidRPr="004D51E0" w:rsidRDefault="00D97CCC" w:rsidP="00D97CCC">
      <w:pPr>
        <w:spacing w:before="100" w:beforeAutospacing="1" w:after="100" w:afterAutospacing="1"/>
        <w:rPr>
          <w:sz w:val="28"/>
          <w:szCs w:val="28"/>
          <w:u w:val="single"/>
        </w:rPr>
      </w:pPr>
      <w:r w:rsidRPr="004D51E0">
        <w:rPr>
          <w:sz w:val="28"/>
          <w:szCs w:val="28"/>
          <w:u w:val="single"/>
        </w:rPr>
        <w:t>6–7 лет.</w:t>
      </w:r>
    </w:p>
    <w:p w:rsidR="00D97CCC" w:rsidRPr="004D51E0" w:rsidRDefault="00D97CCC" w:rsidP="00D97CCC">
      <w:pPr>
        <w:spacing w:before="100" w:beforeAutospacing="1" w:after="100" w:afterAutospacing="1"/>
        <w:rPr>
          <w:sz w:val="28"/>
          <w:szCs w:val="28"/>
        </w:rPr>
      </w:pPr>
      <w:r w:rsidRPr="004D51E0">
        <w:rPr>
          <w:sz w:val="28"/>
          <w:szCs w:val="28"/>
        </w:rPr>
        <w:t xml:space="preserve"> Дети должны </w:t>
      </w:r>
      <w:r w:rsidRPr="004D51E0">
        <w:rPr>
          <w:bCs/>
          <w:sz w:val="28"/>
          <w:szCs w:val="28"/>
        </w:rPr>
        <w:t>знать:</w:t>
      </w:r>
    </w:p>
    <w:p w:rsidR="00D97CCC" w:rsidRPr="004D51E0" w:rsidRDefault="00D97CCC" w:rsidP="00D97CCC">
      <w:pPr>
        <w:pStyle w:val="aa"/>
        <w:numPr>
          <w:ilvl w:val="0"/>
          <w:numId w:val="42"/>
        </w:numPr>
        <w:rPr>
          <w:sz w:val="28"/>
          <w:szCs w:val="28"/>
        </w:rPr>
      </w:pPr>
      <w:r w:rsidRPr="004D51E0">
        <w:rPr>
          <w:sz w:val="28"/>
          <w:szCs w:val="28"/>
        </w:rPr>
        <w:t>Краткие св</w:t>
      </w:r>
      <w:r w:rsidR="002719AA">
        <w:rPr>
          <w:sz w:val="28"/>
          <w:szCs w:val="28"/>
        </w:rPr>
        <w:t>едения об истории родного края</w:t>
      </w:r>
      <w:r w:rsidRPr="004D51E0">
        <w:rPr>
          <w:sz w:val="28"/>
          <w:szCs w:val="28"/>
        </w:rPr>
        <w:t>;</w:t>
      </w:r>
    </w:p>
    <w:p w:rsidR="00D97CCC" w:rsidRPr="004D51E0" w:rsidRDefault="00D97CCC" w:rsidP="00D97CCC">
      <w:pPr>
        <w:pStyle w:val="aa"/>
        <w:numPr>
          <w:ilvl w:val="0"/>
          <w:numId w:val="42"/>
        </w:numPr>
        <w:rPr>
          <w:sz w:val="28"/>
          <w:szCs w:val="28"/>
        </w:rPr>
      </w:pPr>
      <w:r w:rsidRPr="004D51E0">
        <w:rPr>
          <w:sz w:val="28"/>
          <w:szCs w:val="28"/>
        </w:rPr>
        <w:t>Знать дату своего рождения, свое отчество, домашний адрес, номер телефона; имена и отчества родителей; адрес детского сада.</w:t>
      </w:r>
    </w:p>
    <w:p w:rsidR="00D97CCC" w:rsidRPr="004D51E0" w:rsidRDefault="00D97CCC" w:rsidP="00D97CCC">
      <w:pPr>
        <w:pStyle w:val="aa"/>
        <w:numPr>
          <w:ilvl w:val="0"/>
          <w:numId w:val="42"/>
        </w:numPr>
        <w:rPr>
          <w:sz w:val="28"/>
          <w:szCs w:val="28"/>
        </w:rPr>
      </w:pPr>
      <w:r w:rsidRPr="004D51E0">
        <w:rPr>
          <w:sz w:val="28"/>
          <w:szCs w:val="28"/>
        </w:rPr>
        <w:t>Знать герб, флаг  своего города.</w:t>
      </w:r>
    </w:p>
    <w:p w:rsidR="00D97CCC" w:rsidRPr="004D51E0" w:rsidRDefault="00D97CCC" w:rsidP="00D97CCC">
      <w:pPr>
        <w:pStyle w:val="aa"/>
        <w:numPr>
          <w:ilvl w:val="0"/>
          <w:numId w:val="42"/>
        </w:numPr>
        <w:rPr>
          <w:sz w:val="28"/>
          <w:szCs w:val="28"/>
        </w:rPr>
      </w:pPr>
      <w:r w:rsidRPr="004D51E0">
        <w:rPr>
          <w:sz w:val="28"/>
          <w:szCs w:val="28"/>
        </w:rPr>
        <w:t>Иметь представление о Президенте, Правительстве России; о войнах-защитниках Отечества, о ветеранах ВОВ.</w:t>
      </w:r>
    </w:p>
    <w:p w:rsidR="00D97CCC" w:rsidRPr="004D51E0" w:rsidRDefault="00D97CCC" w:rsidP="00D97CCC">
      <w:pPr>
        <w:pStyle w:val="aa"/>
        <w:numPr>
          <w:ilvl w:val="0"/>
          <w:numId w:val="42"/>
        </w:numPr>
        <w:rPr>
          <w:sz w:val="28"/>
          <w:szCs w:val="28"/>
        </w:rPr>
      </w:pPr>
      <w:r w:rsidRPr="004D51E0">
        <w:rPr>
          <w:sz w:val="28"/>
          <w:szCs w:val="28"/>
        </w:rPr>
        <w:t>Иметь представление о родном крае; живущих на нашей земле; о труде взрослых, их деловых и личностных качеств, творчестве, государственных праздниках, школе, библиотеке и т.д.</w:t>
      </w:r>
    </w:p>
    <w:p w:rsidR="00D97CCC" w:rsidRPr="004D51E0" w:rsidRDefault="00D97CCC" w:rsidP="00D97CCC">
      <w:pPr>
        <w:pStyle w:val="aa"/>
        <w:numPr>
          <w:ilvl w:val="0"/>
          <w:numId w:val="42"/>
        </w:numPr>
        <w:rPr>
          <w:sz w:val="28"/>
          <w:szCs w:val="28"/>
        </w:rPr>
      </w:pPr>
      <w:r w:rsidRPr="004D51E0">
        <w:rPr>
          <w:sz w:val="28"/>
          <w:szCs w:val="28"/>
        </w:rPr>
        <w:t>Стихи, произведения искусства местных поэтов и художников.</w:t>
      </w:r>
    </w:p>
    <w:p w:rsidR="00D97CCC" w:rsidRPr="004D51E0" w:rsidRDefault="00D97CCC" w:rsidP="00D97CCC">
      <w:pPr>
        <w:pStyle w:val="aa"/>
        <w:numPr>
          <w:ilvl w:val="0"/>
          <w:numId w:val="42"/>
        </w:numPr>
        <w:rPr>
          <w:sz w:val="28"/>
          <w:szCs w:val="28"/>
        </w:rPr>
      </w:pPr>
      <w:r w:rsidRPr="004D51E0">
        <w:rPr>
          <w:sz w:val="28"/>
          <w:szCs w:val="28"/>
        </w:rPr>
        <w:t>Правила безопасности поведения в природе и на улице города.</w:t>
      </w:r>
    </w:p>
    <w:p w:rsidR="00D97CCC" w:rsidRPr="004D51E0" w:rsidRDefault="00D97CCC" w:rsidP="00D97CCC">
      <w:pPr>
        <w:pStyle w:val="aa"/>
        <w:numPr>
          <w:ilvl w:val="0"/>
          <w:numId w:val="42"/>
        </w:numPr>
        <w:rPr>
          <w:sz w:val="28"/>
          <w:szCs w:val="28"/>
        </w:rPr>
      </w:pPr>
      <w:r w:rsidRPr="004D51E0">
        <w:rPr>
          <w:sz w:val="28"/>
          <w:szCs w:val="28"/>
        </w:rPr>
        <w:t xml:space="preserve">Иметь элементарные представления об охране природы, о заповедниках, заказниках Липецкой области, </w:t>
      </w:r>
      <w:proofErr w:type="gramStart"/>
      <w:r w:rsidRPr="004D51E0">
        <w:rPr>
          <w:sz w:val="28"/>
          <w:szCs w:val="28"/>
        </w:rPr>
        <w:t>г</w:t>
      </w:r>
      <w:proofErr w:type="gramEnd"/>
      <w:r w:rsidRPr="004D51E0">
        <w:rPr>
          <w:sz w:val="28"/>
          <w:szCs w:val="28"/>
        </w:rPr>
        <w:t>. Липецка</w:t>
      </w:r>
    </w:p>
    <w:p w:rsidR="00D97CCC" w:rsidRPr="004D51E0" w:rsidRDefault="00D97CCC" w:rsidP="00D97CCC">
      <w:pPr>
        <w:pStyle w:val="aa"/>
        <w:numPr>
          <w:ilvl w:val="0"/>
          <w:numId w:val="42"/>
        </w:numPr>
        <w:rPr>
          <w:sz w:val="28"/>
          <w:szCs w:val="28"/>
        </w:rPr>
      </w:pPr>
      <w:r w:rsidRPr="004D51E0">
        <w:rPr>
          <w:sz w:val="28"/>
          <w:szCs w:val="28"/>
        </w:rPr>
        <w:t>Понимать сопричастность к социальной и окружающей среде, осознавать себя полноправным членом общества.</w:t>
      </w:r>
    </w:p>
    <w:p w:rsidR="00D97CCC" w:rsidRDefault="00D97CCC" w:rsidP="00D97CCC">
      <w:pPr>
        <w:shd w:val="clear" w:color="auto" w:fill="FFFFFF"/>
        <w:tabs>
          <w:tab w:val="left" w:pos="770"/>
        </w:tabs>
        <w:spacing w:before="4"/>
        <w:ind w:right="2"/>
        <w:jc w:val="center"/>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2666AB" w:rsidRDefault="002666AB" w:rsidP="00D97CCC">
      <w:pPr>
        <w:shd w:val="clear" w:color="auto" w:fill="FFFFFF"/>
        <w:tabs>
          <w:tab w:val="left" w:pos="770"/>
        </w:tabs>
        <w:spacing w:before="4"/>
        <w:ind w:right="2"/>
        <w:jc w:val="center"/>
        <w:rPr>
          <w:b/>
          <w:sz w:val="28"/>
          <w:szCs w:val="28"/>
        </w:rPr>
      </w:pPr>
    </w:p>
    <w:p w:rsidR="00E370AC" w:rsidRDefault="00E370AC" w:rsidP="00D97CCC">
      <w:pPr>
        <w:shd w:val="clear" w:color="auto" w:fill="FFFFFF"/>
        <w:tabs>
          <w:tab w:val="left" w:pos="770"/>
        </w:tabs>
        <w:spacing w:before="4"/>
        <w:ind w:right="2"/>
        <w:jc w:val="center"/>
        <w:rPr>
          <w:b/>
          <w:sz w:val="28"/>
          <w:szCs w:val="28"/>
        </w:rPr>
      </w:pPr>
    </w:p>
    <w:p w:rsidR="00D97CCC" w:rsidRDefault="00D97CCC" w:rsidP="00193FE0">
      <w:pPr>
        <w:shd w:val="clear" w:color="auto" w:fill="FFFFFF"/>
        <w:tabs>
          <w:tab w:val="left" w:pos="770"/>
        </w:tabs>
        <w:spacing w:before="4"/>
        <w:ind w:right="2"/>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D75FF1" w:rsidRPr="00305E10" w:rsidRDefault="00D75FF1" w:rsidP="00D75FF1">
      <w:pPr>
        <w:ind w:firstLine="567"/>
        <w:jc w:val="both"/>
        <w:outlineLvl w:val="0"/>
        <w:rPr>
          <w:b/>
          <w:sz w:val="28"/>
          <w:szCs w:val="28"/>
          <w:u w:val="single"/>
        </w:rPr>
      </w:pPr>
      <w:r w:rsidRPr="00305E10">
        <w:rPr>
          <w:b/>
          <w:sz w:val="28"/>
          <w:szCs w:val="28"/>
          <w:u w:val="single"/>
        </w:rPr>
        <w:lastRenderedPageBreak/>
        <w:t>Оценка индивидуального развития детей</w:t>
      </w:r>
    </w:p>
    <w:p w:rsidR="00D75FF1" w:rsidRPr="00305E10" w:rsidRDefault="00D75FF1" w:rsidP="00D75FF1">
      <w:pPr>
        <w:ind w:firstLine="567"/>
        <w:jc w:val="both"/>
        <w:rPr>
          <w:sz w:val="28"/>
          <w:szCs w:val="28"/>
        </w:rPr>
      </w:pPr>
    </w:p>
    <w:p w:rsidR="00D75FF1" w:rsidRPr="00305E10" w:rsidRDefault="00D75FF1" w:rsidP="00D75FF1">
      <w:pPr>
        <w:ind w:firstLine="567"/>
        <w:jc w:val="both"/>
        <w:rPr>
          <w:sz w:val="28"/>
          <w:szCs w:val="28"/>
        </w:rPr>
      </w:pPr>
      <w:r w:rsidRPr="00305E10">
        <w:rPr>
          <w:sz w:val="28"/>
          <w:szCs w:val="28"/>
        </w:rPr>
        <w:t xml:space="preserve">При реализации Программы проводится оценка индивидуального развития детей. Такая оценка проводится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 </w:t>
      </w:r>
    </w:p>
    <w:p w:rsidR="00D75FF1" w:rsidRPr="00305E10" w:rsidRDefault="00D75FF1" w:rsidP="00D75FF1">
      <w:pPr>
        <w:ind w:firstLine="567"/>
        <w:jc w:val="both"/>
        <w:rPr>
          <w:sz w:val="28"/>
          <w:szCs w:val="28"/>
        </w:rPr>
      </w:pPr>
      <w:r w:rsidRPr="00305E10">
        <w:rPr>
          <w:sz w:val="28"/>
          <w:szCs w:val="28"/>
        </w:rPr>
        <w:t>Результаты педагогической диагностики (мониторинга) могут использоваться исключительно для решения следующих образовательных задач:</w:t>
      </w:r>
    </w:p>
    <w:p w:rsidR="00D75FF1" w:rsidRPr="00305E10" w:rsidRDefault="00D75FF1" w:rsidP="00D75FF1">
      <w:pPr>
        <w:numPr>
          <w:ilvl w:val="0"/>
          <w:numId w:val="51"/>
        </w:numPr>
        <w:jc w:val="both"/>
        <w:rPr>
          <w:sz w:val="28"/>
          <w:szCs w:val="28"/>
        </w:rPr>
      </w:pPr>
      <w:r w:rsidRPr="00305E10">
        <w:rPr>
          <w:sz w:val="28"/>
          <w:szCs w:val="28"/>
        </w:rPr>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D75FF1" w:rsidRPr="00305E10" w:rsidRDefault="00D75FF1" w:rsidP="00D75FF1">
      <w:pPr>
        <w:numPr>
          <w:ilvl w:val="0"/>
          <w:numId w:val="51"/>
        </w:numPr>
        <w:jc w:val="both"/>
        <w:rPr>
          <w:sz w:val="28"/>
          <w:szCs w:val="28"/>
        </w:rPr>
      </w:pPr>
      <w:r w:rsidRPr="00305E10">
        <w:rPr>
          <w:sz w:val="28"/>
          <w:szCs w:val="28"/>
        </w:rPr>
        <w:t>оптимизации работы с группой детей.</w:t>
      </w:r>
    </w:p>
    <w:p w:rsidR="00D75FF1" w:rsidRPr="00305E10" w:rsidRDefault="00D75FF1" w:rsidP="00D75FF1">
      <w:pPr>
        <w:pStyle w:val="29"/>
        <w:keepNext/>
        <w:keepLines/>
        <w:shd w:val="clear" w:color="auto" w:fill="auto"/>
        <w:spacing w:before="0" w:line="331" w:lineRule="exact"/>
        <w:ind w:firstLine="0"/>
      </w:pPr>
      <w:r w:rsidRPr="00305E10">
        <w:t xml:space="preserve">        В программе учитываются:</w:t>
      </w:r>
    </w:p>
    <w:p w:rsidR="00D75FF1" w:rsidRPr="00305E10" w:rsidRDefault="00D75FF1" w:rsidP="006C0513">
      <w:pPr>
        <w:widowControl w:val="0"/>
        <w:numPr>
          <w:ilvl w:val="0"/>
          <w:numId w:val="48"/>
        </w:numPr>
        <w:tabs>
          <w:tab w:val="left" w:pos="736"/>
        </w:tabs>
        <w:spacing w:line="331" w:lineRule="exact"/>
        <w:ind w:left="284" w:hanging="284"/>
        <w:rPr>
          <w:sz w:val="28"/>
          <w:szCs w:val="28"/>
        </w:rPr>
      </w:pPr>
      <w:r w:rsidRPr="00305E10">
        <w:rPr>
          <w:sz w:val="28"/>
          <w:szCs w:val="28"/>
        </w:rPr>
        <w:t>индивидуальные потребности ребенка, связанные с его жизненной ситуацией и состоянием здоровья;</w:t>
      </w:r>
    </w:p>
    <w:p w:rsidR="00D75FF1" w:rsidRPr="00305E10" w:rsidRDefault="00D75FF1" w:rsidP="006C0513">
      <w:pPr>
        <w:widowControl w:val="0"/>
        <w:numPr>
          <w:ilvl w:val="0"/>
          <w:numId w:val="48"/>
        </w:numPr>
        <w:tabs>
          <w:tab w:val="left" w:pos="736"/>
        </w:tabs>
        <w:spacing w:line="331" w:lineRule="exact"/>
        <w:ind w:left="284" w:hanging="284"/>
        <w:rPr>
          <w:sz w:val="28"/>
          <w:szCs w:val="28"/>
        </w:rPr>
      </w:pPr>
      <w:r w:rsidRPr="00305E10">
        <w:rPr>
          <w:sz w:val="28"/>
          <w:szCs w:val="28"/>
        </w:rPr>
        <w:t>возможности освоения ребенком Программы на разных этапах ее реализации.</w:t>
      </w:r>
    </w:p>
    <w:p w:rsidR="00D75FF1" w:rsidRPr="00305E10" w:rsidRDefault="00D75FF1" w:rsidP="00D75FF1">
      <w:pPr>
        <w:ind w:firstLine="567"/>
        <w:jc w:val="both"/>
        <w:rPr>
          <w:sz w:val="28"/>
          <w:szCs w:val="28"/>
        </w:rPr>
      </w:pPr>
    </w:p>
    <w:p w:rsidR="00D75FF1" w:rsidRPr="00305E10" w:rsidRDefault="00D75FF1" w:rsidP="00D75FF1">
      <w:pPr>
        <w:pStyle w:val="29"/>
        <w:keepNext/>
        <w:keepLines/>
        <w:shd w:val="clear" w:color="auto" w:fill="auto"/>
        <w:tabs>
          <w:tab w:val="left" w:pos="3827"/>
        </w:tabs>
        <w:spacing w:before="0"/>
        <w:ind w:firstLine="0"/>
      </w:pPr>
      <w:bookmarkStart w:id="0" w:name="bookmark48"/>
      <w:r w:rsidRPr="00305E10">
        <w:t xml:space="preserve">Для успешного усвоения детьми Программы разрабатываются индивидуальные образовательные </w:t>
      </w:r>
      <w:proofErr w:type="gramStart"/>
      <w:r w:rsidRPr="00305E10">
        <w:t>маршруты</w:t>
      </w:r>
      <w:proofErr w:type="gramEnd"/>
      <w:r w:rsidRPr="00305E10">
        <w:t xml:space="preserve"> и определяется целенаправленнопроектируемая дифференцированная</w:t>
      </w:r>
      <w:bookmarkStart w:id="1" w:name="bookmark49"/>
      <w:bookmarkEnd w:id="0"/>
      <w:r w:rsidRPr="00305E10">
        <w:t xml:space="preserve"> образовательная деятельность</w:t>
      </w:r>
      <w:bookmarkEnd w:id="1"/>
    </w:p>
    <w:p w:rsidR="00D75FF1" w:rsidRPr="00305E10" w:rsidRDefault="00D75FF1" w:rsidP="00D75FF1">
      <w:pPr>
        <w:spacing w:after="273"/>
        <w:ind w:left="180" w:hanging="180"/>
        <w:rPr>
          <w:sz w:val="28"/>
          <w:szCs w:val="28"/>
        </w:rPr>
      </w:pPr>
      <w:r w:rsidRPr="00305E10">
        <w:rPr>
          <w:sz w:val="28"/>
          <w:szCs w:val="28"/>
        </w:rPr>
        <w:t>Индивидуальный образовательный маршрут определяется образовательными потребностями, индивидуальными способностями и возможностями воспитанника (уровень готовности к освоению программы).</w:t>
      </w:r>
    </w:p>
    <w:p w:rsidR="00D75FF1" w:rsidRPr="00305E10" w:rsidRDefault="00D75FF1" w:rsidP="00D75FF1">
      <w:pPr>
        <w:pStyle w:val="29"/>
        <w:keepNext/>
        <w:keepLines/>
        <w:shd w:val="clear" w:color="auto" w:fill="auto"/>
        <w:spacing w:before="0" w:after="253" w:line="280" w:lineRule="exact"/>
        <w:ind w:left="180" w:hanging="180"/>
        <w:rPr>
          <w:u w:val="single"/>
        </w:rPr>
      </w:pPr>
      <w:bookmarkStart w:id="2" w:name="bookmark50"/>
      <w:r w:rsidRPr="00305E10">
        <w:rPr>
          <w:u w:val="single"/>
        </w:rPr>
        <w:t>Индивидуальные образовательные маршруты разрабатываются:</w:t>
      </w:r>
      <w:bookmarkEnd w:id="2"/>
    </w:p>
    <w:p w:rsidR="00D75FF1" w:rsidRPr="00305E10" w:rsidRDefault="00D75FF1" w:rsidP="006C0513">
      <w:pPr>
        <w:widowControl w:val="0"/>
        <w:numPr>
          <w:ilvl w:val="0"/>
          <w:numId w:val="49"/>
        </w:numPr>
        <w:tabs>
          <w:tab w:val="left" w:pos="709"/>
        </w:tabs>
        <w:spacing w:line="317" w:lineRule="exact"/>
        <w:ind w:left="180" w:hanging="180"/>
        <w:jc w:val="both"/>
        <w:rPr>
          <w:sz w:val="28"/>
          <w:szCs w:val="28"/>
        </w:rPr>
      </w:pPr>
      <w:r w:rsidRPr="00305E10">
        <w:rPr>
          <w:sz w:val="28"/>
          <w:szCs w:val="28"/>
        </w:rPr>
        <w:t xml:space="preserve"> для детей, не усваивающих основную общеобразовательную программу дошкольного образования;</w:t>
      </w:r>
    </w:p>
    <w:p w:rsidR="00D75FF1" w:rsidRPr="00305E10" w:rsidRDefault="00D75FF1" w:rsidP="006C0513">
      <w:pPr>
        <w:widowControl w:val="0"/>
        <w:numPr>
          <w:ilvl w:val="0"/>
          <w:numId w:val="49"/>
        </w:numPr>
        <w:tabs>
          <w:tab w:val="left" w:pos="709"/>
        </w:tabs>
        <w:spacing w:after="244" w:line="280" w:lineRule="exact"/>
        <w:ind w:left="180" w:hanging="180"/>
        <w:jc w:val="both"/>
        <w:rPr>
          <w:sz w:val="28"/>
          <w:szCs w:val="28"/>
        </w:rPr>
      </w:pPr>
      <w:r w:rsidRPr="00305E10">
        <w:rPr>
          <w:sz w:val="28"/>
          <w:szCs w:val="28"/>
        </w:rPr>
        <w:t xml:space="preserve"> для одаренных детей.</w:t>
      </w:r>
    </w:p>
    <w:p w:rsidR="00D75FF1" w:rsidRPr="00305E10" w:rsidRDefault="00D75FF1" w:rsidP="00D75FF1">
      <w:pPr>
        <w:pStyle w:val="29"/>
        <w:keepNext/>
        <w:keepLines/>
        <w:shd w:val="clear" w:color="auto" w:fill="auto"/>
        <w:spacing w:before="0" w:after="240"/>
        <w:ind w:firstLine="0"/>
        <w:rPr>
          <w:u w:val="single"/>
        </w:rPr>
      </w:pPr>
      <w:bookmarkStart w:id="3" w:name="bookmark51"/>
      <w:r w:rsidRPr="00305E10">
        <w:rPr>
          <w:u w:val="single"/>
        </w:rPr>
        <w:t>Процедура разработки индивидуальных образовательных маршрутов:</w:t>
      </w:r>
      <w:bookmarkEnd w:id="3"/>
    </w:p>
    <w:p w:rsidR="00D75FF1" w:rsidRPr="00305E10" w:rsidRDefault="00D75FF1" w:rsidP="00D75FF1">
      <w:pPr>
        <w:widowControl w:val="0"/>
        <w:tabs>
          <w:tab w:val="left" w:pos="709"/>
        </w:tabs>
        <w:spacing w:after="244" w:line="322" w:lineRule="exact"/>
        <w:ind w:hanging="360"/>
        <w:jc w:val="both"/>
        <w:rPr>
          <w:sz w:val="28"/>
          <w:szCs w:val="28"/>
        </w:rPr>
      </w:pPr>
      <w:r w:rsidRPr="00305E10">
        <w:rPr>
          <w:sz w:val="28"/>
          <w:szCs w:val="28"/>
        </w:rPr>
        <w:t xml:space="preserve">            Воспитателями совместно с узкими специалистами разрабатывают индивидуальный образовательный маршрут (содержательный компонент), затем фиксируется разработанный способ его реализации (технология организации образовательного процесса детей, нуждающихся в индивидуальной образовательной траектории).</w:t>
      </w:r>
    </w:p>
    <w:p w:rsidR="00D75FF1" w:rsidRPr="00305E10" w:rsidRDefault="00D75FF1" w:rsidP="00D75FF1">
      <w:pPr>
        <w:pStyle w:val="29"/>
        <w:keepNext/>
        <w:keepLines/>
        <w:shd w:val="clear" w:color="auto" w:fill="auto"/>
        <w:spacing w:before="0" w:after="236" w:line="317" w:lineRule="exact"/>
        <w:ind w:firstLine="0"/>
        <w:rPr>
          <w:u w:val="single"/>
        </w:rPr>
      </w:pPr>
      <w:bookmarkStart w:id="4" w:name="bookmark52"/>
      <w:r w:rsidRPr="00305E10">
        <w:rPr>
          <w:u w:val="single"/>
        </w:rPr>
        <w:t>При разработке индивидуального маршрута учитываются следующие принципы:</w:t>
      </w:r>
      <w:bookmarkEnd w:id="4"/>
    </w:p>
    <w:p w:rsidR="00D75FF1" w:rsidRPr="00305E10" w:rsidRDefault="00D75FF1" w:rsidP="006C0513">
      <w:pPr>
        <w:widowControl w:val="0"/>
        <w:numPr>
          <w:ilvl w:val="0"/>
          <w:numId w:val="50"/>
        </w:numPr>
        <w:tabs>
          <w:tab w:val="left" w:pos="647"/>
        </w:tabs>
        <w:spacing w:line="322" w:lineRule="exact"/>
        <w:ind w:left="400"/>
        <w:jc w:val="both"/>
        <w:rPr>
          <w:sz w:val="28"/>
          <w:szCs w:val="28"/>
        </w:rPr>
      </w:pPr>
      <w:r w:rsidRPr="00305E10">
        <w:rPr>
          <w:sz w:val="28"/>
          <w:szCs w:val="28"/>
        </w:rPr>
        <w:t>принцип опоры на обучаемость ребенка,</w:t>
      </w:r>
    </w:p>
    <w:p w:rsidR="00D75FF1" w:rsidRPr="00305E10" w:rsidRDefault="00D75FF1" w:rsidP="006C0513">
      <w:pPr>
        <w:widowControl w:val="0"/>
        <w:numPr>
          <w:ilvl w:val="0"/>
          <w:numId w:val="50"/>
        </w:numPr>
        <w:tabs>
          <w:tab w:val="left" w:pos="662"/>
        </w:tabs>
        <w:spacing w:line="322" w:lineRule="exact"/>
        <w:ind w:left="400"/>
        <w:jc w:val="both"/>
        <w:rPr>
          <w:sz w:val="28"/>
          <w:szCs w:val="28"/>
        </w:rPr>
      </w:pPr>
      <w:r w:rsidRPr="00305E10">
        <w:rPr>
          <w:sz w:val="28"/>
          <w:szCs w:val="28"/>
        </w:rPr>
        <w:t xml:space="preserve">принцип соотнесения уровня актуального развития и зоны ближайшего развития. Соблюдение данного принципа предполагает выявление </w:t>
      </w:r>
      <w:r w:rsidRPr="00305E10">
        <w:rPr>
          <w:sz w:val="28"/>
          <w:szCs w:val="28"/>
        </w:rPr>
        <w:lastRenderedPageBreak/>
        <w:t>потенциальных способностей к усвоению новых знаний, как базовой характеристики, определяющей проектирование индивидуальной траектории развития ребенка;</w:t>
      </w:r>
    </w:p>
    <w:p w:rsidR="00D75FF1" w:rsidRPr="00305E10" w:rsidRDefault="00D75FF1" w:rsidP="006C0513">
      <w:pPr>
        <w:widowControl w:val="0"/>
        <w:numPr>
          <w:ilvl w:val="0"/>
          <w:numId w:val="50"/>
        </w:numPr>
        <w:tabs>
          <w:tab w:val="left" w:pos="653"/>
        </w:tabs>
        <w:spacing w:line="322" w:lineRule="exact"/>
        <w:ind w:firstLine="400"/>
        <w:jc w:val="both"/>
        <w:rPr>
          <w:sz w:val="28"/>
          <w:szCs w:val="28"/>
        </w:rPr>
      </w:pPr>
      <w:r w:rsidRPr="00305E10">
        <w:rPr>
          <w:sz w:val="28"/>
          <w:szCs w:val="28"/>
        </w:rPr>
        <w:t>прин</w:t>
      </w:r>
      <w:r w:rsidRPr="00305E10">
        <w:rPr>
          <w:rFonts w:eastAsia="Arial Unicode MS"/>
        </w:rPr>
        <w:t>ц</w:t>
      </w:r>
      <w:r w:rsidRPr="00305E10">
        <w:rPr>
          <w:sz w:val="28"/>
          <w:szCs w:val="28"/>
        </w:rPr>
        <w:t>ип соблюдения интересов ребенка;</w:t>
      </w:r>
    </w:p>
    <w:p w:rsidR="00D75FF1" w:rsidRPr="00305E10" w:rsidRDefault="00D75FF1" w:rsidP="006C0513">
      <w:pPr>
        <w:widowControl w:val="0"/>
        <w:numPr>
          <w:ilvl w:val="0"/>
          <w:numId w:val="50"/>
        </w:numPr>
        <w:tabs>
          <w:tab w:val="left" w:pos="658"/>
        </w:tabs>
        <w:spacing w:line="322" w:lineRule="exact"/>
        <w:ind w:left="400"/>
        <w:jc w:val="both"/>
        <w:rPr>
          <w:sz w:val="28"/>
          <w:szCs w:val="28"/>
        </w:rPr>
      </w:pPr>
      <w:r w:rsidRPr="00305E10">
        <w:rPr>
          <w:sz w:val="28"/>
          <w:szCs w:val="28"/>
        </w:rPr>
        <w:t>принцип тесного взаимодействия и согласованности работы "команды" специалистов, в ходе изучения ребенка (явления, ситуации);</w:t>
      </w:r>
    </w:p>
    <w:p w:rsidR="00D75FF1" w:rsidRPr="00305E10" w:rsidRDefault="00D75FF1" w:rsidP="006C0513">
      <w:pPr>
        <w:widowControl w:val="0"/>
        <w:numPr>
          <w:ilvl w:val="0"/>
          <w:numId w:val="50"/>
        </w:numPr>
        <w:tabs>
          <w:tab w:val="left" w:pos="663"/>
        </w:tabs>
        <w:spacing w:line="322" w:lineRule="exact"/>
        <w:ind w:left="400"/>
        <w:jc w:val="both"/>
        <w:rPr>
          <w:sz w:val="28"/>
          <w:szCs w:val="28"/>
        </w:rPr>
      </w:pPr>
      <w:r w:rsidRPr="00305E10">
        <w:rPr>
          <w:sz w:val="28"/>
          <w:szCs w:val="28"/>
        </w:rPr>
        <w:t>принцип непрерывности, когда ребенку гарантировано непрерывное сопровождение на всех этапах помощи в решении проблемы. Специалист сопровождения прекратит поддержку ребенка только тогда, когда проблема будет решена или подход к решению будет очевиден;</w:t>
      </w:r>
    </w:p>
    <w:p w:rsidR="00D75FF1" w:rsidRPr="00305E10" w:rsidRDefault="00D75FF1" w:rsidP="006C0513">
      <w:pPr>
        <w:widowControl w:val="0"/>
        <w:numPr>
          <w:ilvl w:val="0"/>
          <w:numId w:val="50"/>
        </w:numPr>
        <w:tabs>
          <w:tab w:val="left" w:pos="653"/>
        </w:tabs>
        <w:spacing w:line="322" w:lineRule="exact"/>
        <w:ind w:firstLine="400"/>
        <w:jc w:val="both"/>
        <w:rPr>
          <w:sz w:val="28"/>
          <w:szCs w:val="28"/>
        </w:rPr>
      </w:pPr>
      <w:r w:rsidRPr="00305E10">
        <w:rPr>
          <w:sz w:val="28"/>
          <w:szCs w:val="28"/>
        </w:rPr>
        <w:t>принцип отказа от усредненного нормирования;</w:t>
      </w:r>
    </w:p>
    <w:p w:rsidR="00D75FF1" w:rsidRPr="00305E10" w:rsidRDefault="00D75FF1" w:rsidP="006C0513">
      <w:pPr>
        <w:widowControl w:val="0"/>
        <w:numPr>
          <w:ilvl w:val="0"/>
          <w:numId w:val="50"/>
        </w:numPr>
        <w:spacing w:line="322" w:lineRule="exact"/>
        <w:ind w:left="400"/>
        <w:jc w:val="both"/>
        <w:rPr>
          <w:sz w:val="28"/>
          <w:szCs w:val="28"/>
        </w:rPr>
      </w:pPr>
      <w:r w:rsidRPr="00305E10">
        <w:rPr>
          <w:sz w:val="28"/>
          <w:szCs w:val="28"/>
        </w:rPr>
        <w:t xml:space="preserve"> принцип опоры на детскую субкультуру. Каждый ребенок, обогащая себя традициями, нормами и способами, выработанными детским сообществом, проживает полноценный детский опыт.</w:t>
      </w:r>
    </w:p>
    <w:p w:rsidR="00D75FF1" w:rsidRPr="00305E10" w:rsidRDefault="00D75FF1" w:rsidP="00D75FF1">
      <w:pPr>
        <w:spacing w:after="304"/>
        <w:ind w:left="400"/>
        <w:rPr>
          <w:sz w:val="28"/>
          <w:szCs w:val="28"/>
        </w:rPr>
      </w:pPr>
      <w:r w:rsidRPr="00305E10">
        <w:rPr>
          <w:sz w:val="28"/>
          <w:szCs w:val="28"/>
        </w:rPr>
        <w:t xml:space="preserve">Таким образом, благодаря выстраиванию </w:t>
      </w:r>
      <w:proofErr w:type="gramStart"/>
      <w:r w:rsidRPr="00305E10">
        <w:rPr>
          <w:sz w:val="28"/>
          <w:szCs w:val="28"/>
        </w:rPr>
        <w:t>индивидуальных образовательных траекторий развития детей, не усваивающих основную общеобразовательную программу дошкольного образования мы обеспечиваем</w:t>
      </w:r>
      <w:proofErr w:type="gramEnd"/>
      <w:r w:rsidRPr="00305E10">
        <w:rPr>
          <w:sz w:val="28"/>
          <w:szCs w:val="28"/>
        </w:rPr>
        <w:t xml:space="preserve"> нашим воспитанникам равные стартовые возможности при поступлении в школу.</w:t>
      </w:r>
    </w:p>
    <w:p w:rsidR="00D75FF1" w:rsidRPr="00305E10" w:rsidRDefault="00D75FF1" w:rsidP="00D75FF1">
      <w:pPr>
        <w:pStyle w:val="29"/>
        <w:keepNext/>
        <w:keepLines/>
        <w:shd w:val="clear" w:color="auto" w:fill="auto"/>
        <w:spacing w:before="0" w:line="317" w:lineRule="exact"/>
        <w:ind w:firstLine="400"/>
        <w:rPr>
          <w:u w:val="single"/>
        </w:rPr>
      </w:pPr>
      <w:bookmarkStart w:id="5" w:name="bookmark53"/>
      <w:r w:rsidRPr="00305E10">
        <w:rPr>
          <w:u w:val="single"/>
        </w:rPr>
        <w:t>Условия реализации индивидуального маршрута (учебного плана)</w:t>
      </w:r>
      <w:bookmarkEnd w:id="5"/>
    </w:p>
    <w:p w:rsidR="00D75FF1" w:rsidRPr="00305E10" w:rsidRDefault="00D75FF1" w:rsidP="006C0513">
      <w:pPr>
        <w:widowControl w:val="0"/>
        <w:numPr>
          <w:ilvl w:val="0"/>
          <w:numId w:val="50"/>
        </w:numPr>
        <w:tabs>
          <w:tab w:val="left" w:pos="980"/>
        </w:tabs>
        <w:spacing w:after="1890" w:line="317" w:lineRule="exact"/>
        <w:ind w:left="400"/>
        <w:jc w:val="both"/>
        <w:rPr>
          <w:sz w:val="28"/>
          <w:szCs w:val="28"/>
        </w:rPr>
      </w:pPr>
      <w:r w:rsidRPr="00305E10">
        <w:rPr>
          <w:sz w:val="28"/>
          <w:szCs w:val="28"/>
        </w:rPr>
        <w:t xml:space="preserve">должны соответствовать условиям реализации основной образовательной программы дошкольного </w:t>
      </w:r>
      <w:r>
        <w:rPr>
          <w:sz w:val="28"/>
          <w:szCs w:val="28"/>
        </w:rPr>
        <w:t>образования, установленным ФГОС.</w:t>
      </w:r>
    </w:p>
    <w:p w:rsidR="00D97CCC" w:rsidRDefault="00D97CCC"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2666AB" w:rsidRDefault="002666AB" w:rsidP="00D75FF1">
      <w:pPr>
        <w:shd w:val="clear" w:color="auto" w:fill="FFFFFF"/>
        <w:tabs>
          <w:tab w:val="left" w:pos="770"/>
        </w:tabs>
        <w:spacing w:before="4"/>
        <w:ind w:right="2"/>
        <w:rPr>
          <w:b/>
          <w:sz w:val="28"/>
          <w:szCs w:val="28"/>
        </w:rPr>
      </w:pPr>
    </w:p>
    <w:p w:rsidR="001739C4" w:rsidRDefault="001739C4" w:rsidP="00D75FF1">
      <w:pPr>
        <w:shd w:val="clear" w:color="auto" w:fill="FFFFFF"/>
        <w:tabs>
          <w:tab w:val="left" w:pos="770"/>
        </w:tabs>
        <w:spacing w:before="4"/>
        <w:ind w:right="2"/>
        <w:rPr>
          <w:b/>
          <w:sz w:val="28"/>
          <w:szCs w:val="28"/>
        </w:rPr>
      </w:pPr>
    </w:p>
    <w:p w:rsidR="001739C4" w:rsidRDefault="001739C4" w:rsidP="00D75FF1">
      <w:pPr>
        <w:shd w:val="clear" w:color="auto" w:fill="FFFFFF"/>
        <w:tabs>
          <w:tab w:val="left" w:pos="770"/>
        </w:tabs>
        <w:spacing w:before="4"/>
        <w:ind w:right="2"/>
        <w:rPr>
          <w:b/>
          <w:sz w:val="28"/>
          <w:szCs w:val="28"/>
        </w:rPr>
      </w:pPr>
    </w:p>
    <w:p w:rsidR="00D97CCC" w:rsidRDefault="00D97CCC" w:rsidP="00D97CCC">
      <w:pPr>
        <w:shd w:val="clear" w:color="auto" w:fill="FFFFFF"/>
        <w:tabs>
          <w:tab w:val="left" w:pos="770"/>
        </w:tabs>
        <w:spacing w:before="4"/>
        <w:ind w:right="2"/>
        <w:jc w:val="center"/>
        <w:rPr>
          <w:b/>
          <w:sz w:val="28"/>
          <w:szCs w:val="28"/>
        </w:rPr>
      </w:pPr>
    </w:p>
    <w:p w:rsidR="0051523F" w:rsidRPr="00F87FEA" w:rsidRDefault="0088305A" w:rsidP="00F87FEA">
      <w:pPr>
        <w:widowControl w:val="0"/>
        <w:overflowPunct w:val="0"/>
        <w:autoSpaceDE w:val="0"/>
        <w:autoSpaceDN w:val="0"/>
        <w:adjustRightInd w:val="0"/>
        <w:spacing w:line="235" w:lineRule="auto"/>
      </w:pPr>
      <w:r w:rsidRPr="00C84899">
        <w:rPr>
          <w:sz w:val="32"/>
          <w:szCs w:val="32"/>
        </w:rPr>
        <w:lastRenderedPageBreak/>
        <w:t xml:space="preserve">Индивидуальные траектории развития дошкольников </w:t>
      </w:r>
    </w:p>
    <w:p w:rsidR="0051523F" w:rsidRDefault="0051523F" w:rsidP="00163EFB">
      <w:pPr>
        <w:shd w:val="clear" w:color="auto" w:fill="FFFFFF"/>
        <w:tabs>
          <w:tab w:val="left" w:pos="770"/>
        </w:tabs>
        <w:spacing w:before="4"/>
        <w:ind w:right="2"/>
        <w:jc w:val="center"/>
        <w:rPr>
          <w:b/>
          <w:sz w:val="28"/>
          <w:szCs w:val="28"/>
        </w:rPr>
      </w:pPr>
    </w:p>
    <w:tbl>
      <w:tblPr>
        <w:tblpPr w:leftFromText="180" w:rightFromText="180" w:vertAnchor="text" w:horzAnchor="margin" w:tblpX="-318" w:tblpY="-38"/>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134"/>
        <w:gridCol w:w="4536"/>
        <w:gridCol w:w="2410"/>
        <w:gridCol w:w="1843"/>
      </w:tblGrid>
      <w:tr w:rsidR="0088305A" w:rsidRPr="0088305A">
        <w:tc>
          <w:tcPr>
            <w:tcW w:w="817" w:type="dxa"/>
          </w:tcPr>
          <w:p w:rsidR="0088305A" w:rsidRPr="00A35ED6" w:rsidRDefault="0088305A" w:rsidP="0088305A">
            <w:pPr>
              <w:jc w:val="center"/>
            </w:pPr>
            <w:r w:rsidRPr="00A35ED6">
              <w:t>Обр</w:t>
            </w:r>
            <w:r>
              <w:t>.</w:t>
            </w:r>
          </w:p>
          <w:p w:rsidR="0088305A" w:rsidRPr="0088305A" w:rsidRDefault="0088305A" w:rsidP="0088305A">
            <w:pPr>
              <w:jc w:val="center"/>
              <w:rPr>
                <w:b/>
              </w:rPr>
            </w:pPr>
            <w:r w:rsidRPr="00A35ED6">
              <w:t>области</w:t>
            </w:r>
          </w:p>
        </w:tc>
        <w:tc>
          <w:tcPr>
            <w:tcW w:w="1134" w:type="dxa"/>
          </w:tcPr>
          <w:p w:rsidR="0088305A" w:rsidRPr="00A35ED6" w:rsidRDefault="0088305A" w:rsidP="0088305A">
            <w:r w:rsidRPr="00A35ED6">
              <w:t>Возраст</w:t>
            </w:r>
          </w:p>
        </w:tc>
        <w:tc>
          <w:tcPr>
            <w:tcW w:w="4536" w:type="dxa"/>
          </w:tcPr>
          <w:p w:rsidR="0088305A" w:rsidRPr="00A35ED6" w:rsidRDefault="0088305A" w:rsidP="0088305A">
            <w:r w:rsidRPr="00A35ED6">
              <w:t>Основные позиции развития</w:t>
            </w:r>
          </w:p>
        </w:tc>
        <w:tc>
          <w:tcPr>
            <w:tcW w:w="2410" w:type="dxa"/>
          </w:tcPr>
          <w:p w:rsidR="0088305A" w:rsidRPr="00A35ED6" w:rsidRDefault="0088305A" w:rsidP="0088305A">
            <w:r w:rsidRPr="00A35ED6">
              <w:t>Виды деятельности</w:t>
            </w:r>
          </w:p>
        </w:tc>
        <w:tc>
          <w:tcPr>
            <w:tcW w:w="1843" w:type="dxa"/>
          </w:tcPr>
          <w:p w:rsidR="0088305A" w:rsidRDefault="0088305A" w:rsidP="0088305A">
            <w:pPr>
              <w:jc w:val="center"/>
            </w:pPr>
            <w:r w:rsidRPr="00A35ED6">
              <w:t>Формы</w:t>
            </w:r>
          </w:p>
          <w:p w:rsidR="0088305A" w:rsidRPr="00A35ED6" w:rsidRDefault="0088305A" w:rsidP="0088305A">
            <w:pPr>
              <w:jc w:val="center"/>
            </w:pPr>
            <w:r w:rsidRPr="00A35ED6">
              <w:t>работы</w:t>
            </w:r>
          </w:p>
        </w:tc>
      </w:tr>
      <w:tr w:rsidR="0088305A" w:rsidRPr="0088305A">
        <w:trPr>
          <w:cantSplit/>
          <w:trHeight w:val="1134"/>
        </w:trPr>
        <w:tc>
          <w:tcPr>
            <w:tcW w:w="817" w:type="dxa"/>
            <w:vMerge w:val="restart"/>
            <w:textDirection w:val="btLr"/>
          </w:tcPr>
          <w:p w:rsidR="0088305A" w:rsidRPr="0088305A" w:rsidRDefault="0088305A" w:rsidP="0088305A">
            <w:pPr>
              <w:ind w:left="113" w:right="113"/>
              <w:jc w:val="center"/>
              <w:rPr>
                <w:b/>
              </w:rPr>
            </w:pPr>
            <w:r w:rsidRPr="00563CFC">
              <w:t>Социально-коммуникативное  развитие</w:t>
            </w:r>
          </w:p>
        </w:tc>
        <w:tc>
          <w:tcPr>
            <w:tcW w:w="1134" w:type="dxa"/>
          </w:tcPr>
          <w:p w:rsidR="0088305A" w:rsidRDefault="0088305A" w:rsidP="00D62F90">
            <w:r>
              <w:t>Ранний</w:t>
            </w:r>
          </w:p>
          <w:p w:rsidR="0088305A" w:rsidRPr="00563CFC" w:rsidRDefault="00110EF8" w:rsidP="00D62F90">
            <w:r>
              <w:t>1,5</w:t>
            </w:r>
            <w:r w:rsidR="0088305A" w:rsidRPr="00563CFC">
              <w:t>-3</w:t>
            </w:r>
          </w:p>
          <w:p w:rsidR="0088305A" w:rsidRPr="0088305A" w:rsidRDefault="0088305A" w:rsidP="0088305A">
            <w:pPr>
              <w:rPr>
                <w:b/>
              </w:rPr>
            </w:pPr>
            <w:r w:rsidRPr="00563CFC">
              <w:t>года</w:t>
            </w:r>
          </w:p>
        </w:tc>
        <w:tc>
          <w:tcPr>
            <w:tcW w:w="4536" w:type="dxa"/>
          </w:tcPr>
          <w:p w:rsidR="0088305A" w:rsidRPr="00AD38E1" w:rsidRDefault="0088305A" w:rsidP="0088305A">
            <w:pPr>
              <w:widowControl w:val="0"/>
              <w:autoSpaceDE w:val="0"/>
              <w:autoSpaceDN w:val="0"/>
              <w:adjustRightInd w:val="0"/>
              <w:spacing w:line="280" w:lineRule="exact"/>
              <w:ind w:left="120"/>
            </w:pPr>
            <w:r w:rsidRPr="00AD38E1">
              <w:t xml:space="preserve">Развитие общения и взаимодействие ребенка </w:t>
            </w:r>
            <w:proofErr w:type="gramStart"/>
            <w:r w:rsidRPr="00AD38E1">
              <w:t>со</w:t>
            </w:r>
            <w:proofErr w:type="gramEnd"/>
          </w:p>
          <w:p w:rsidR="0088305A" w:rsidRPr="00AD38E1" w:rsidRDefault="0088305A" w:rsidP="0088305A">
            <w:pPr>
              <w:widowControl w:val="0"/>
              <w:autoSpaceDE w:val="0"/>
              <w:autoSpaceDN w:val="0"/>
              <w:adjustRightInd w:val="0"/>
              <w:spacing w:line="292" w:lineRule="exact"/>
              <w:ind w:left="120"/>
            </w:pPr>
            <w:r w:rsidRPr="00AD38E1">
              <w:t>взрослыми и сверстниками; становление</w:t>
            </w:r>
          </w:p>
          <w:p w:rsidR="0088305A" w:rsidRPr="00AD38E1" w:rsidRDefault="0088305A" w:rsidP="0088305A">
            <w:pPr>
              <w:widowControl w:val="0"/>
              <w:autoSpaceDE w:val="0"/>
              <w:autoSpaceDN w:val="0"/>
              <w:adjustRightInd w:val="0"/>
              <w:spacing w:line="292" w:lineRule="exact"/>
              <w:ind w:left="120"/>
            </w:pPr>
            <w:r w:rsidRPr="00AD38E1">
              <w:t xml:space="preserve">самостоятельности; развитие </w:t>
            </w:r>
            <w:proofErr w:type="gramStart"/>
            <w:r w:rsidRPr="00AD38E1">
              <w:t>социального</w:t>
            </w:r>
            <w:proofErr w:type="gramEnd"/>
            <w:r w:rsidRPr="00AD38E1">
              <w:t xml:space="preserve"> и</w:t>
            </w:r>
          </w:p>
          <w:p w:rsidR="0088305A" w:rsidRPr="00AD38E1" w:rsidRDefault="0088305A" w:rsidP="0088305A">
            <w:pPr>
              <w:widowControl w:val="0"/>
              <w:autoSpaceDE w:val="0"/>
              <w:autoSpaceDN w:val="0"/>
              <w:adjustRightInd w:val="0"/>
              <w:spacing w:line="292" w:lineRule="exact"/>
              <w:ind w:left="120"/>
            </w:pPr>
            <w:r w:rsidRPr="00AD38E1">
              <w:t xml:space="preserve">эмоционального интеллекта, </w:t>
            </w:r>
            <w:proofErr w:type="gramStart"/>
            <w:r w:rsidRPr="00AD38E1">
              <w:t>эмоциональной</w:t>
            </w:r>
            <w:proofErr w:type="gramEnd"/>
          </w:p>
          <w:p w:rsidR="0088305A" w:rsidRPr="00AD38E1" w:rsidRDefault="0088305A" w:rsidP="0088305A">
            <w:pPr>
              <w:widowControl w:val="0"/>
              <w:autoSpaceDE w:val="0"/>
              <w:autoSpaceDN w:val="0"/>
              <w:adjustRightInd w:val="0"/>
              <w:spacing w:line="292" w:lineRule="exact"/>
              <w:ind w:left="120"/>
            </w:pPr>
            <w:r w:rsidRPr="00AD38E1">
              <w:t>отзывчивости, сопереживания, формирование готовности</w:t>
            </w:r>
          </w:p>
          <w:p w:rsidR="0088305A" w:rsidRPr="00AD38E1" w:rsidRDefault="0088305A" w:rsidP="0088305A">
            <w:pPr>
              <w:widowControl w:val="0"/>
              <w:autoSpaceDE w:val="0"/>
              <w:autoSpaceDN w:val="0"/>
              <w:adjustRightInd w:val="0"/>
              <w:spacing w:line="292" w:lineRule="exact"/>
              <w:ind w:left="120"/>
            </w:pPr>
            <w:r w:rsidRPr="00AD38E1">
              <w:t>к совместной деятельности со сверстниками;</w:t>
            </w:r>
          </w:p>
          <w:p w:rsidR="0088305A" w:rsidRPr="00AD38E1" w:rsidRDefault="0088305A" w:rsidP="0088305A">
            <w:pPr>
              <w:widowControl w:val="0"/>
              <w:autoSpaceDE w:val="0"/>
              <w:autoSpaceDN w:val="0"/>
              <w:adjustRightInd w:val="0"/>
              <w:ind w:left="120"/>
            </w:pPr>
            <w:r w:rsidRPr="00AD38E1">
              <w:t>формирование позитивных установок к различным видам</w:t>
            </w:r>
          </w:p>
          <w:p w:rsidR="0088305A" w:rsidRPr="0088305A" w:rsidRDefault="0088305A" w:rsidP="0088305A">
            <w:pPr>
              <w:rPr>
                <w:b/>
                <w:sz w:val="28"/>
                <w:szCs w:val="28"/>
              </w:rPr>
            </w:pPr>
            <w:r w:rsidRPr="00AD38E1">
              <w:t>творчества</w:t>
            </w:r>
          </w:p>
        </w:tc>
        <w:tc>
          <w:tcPr>
            <w:tcW w:w="2410" w:type="dxa"/>
          </w:tcPr>
          <w:p w:rsidR="0088305A" w:rsidRPr="00AD38E1" w:rsidRDefault="0088305A" w:rsidP="0088305A">
            <w:pPr>
              <w:widowControl w:val="0"/>
              <w:autoSpaceDE w:val="0"/>
              <w:autoSpaceDN w:val="0"/>
              <w:adjustRightInd w:val="0"/>
              <w:spacing w:line="280" w:lineRule="exact"/>
              <w:ind w:left="100"/>
            </w:pPr>
            <w:r w:rsidRPr="00AD38E1">
              <w:t>Коммуникативная</w:t>
            </w:r>
          </w:p>
          <w:p w:rsidR="0088305A" w:rsidRPr="00AD38E1" w:rsidRDefault="0088305A" w:rsidP="0088305A">
            <w:pPr>
              <w:widowControl w:val="0"/>
              <w:autoSpaceDE w:val="0"/>
              <w:autoSpaceDN w:val="0"/>
              <w:adjustRightInd w:val="0"/>
              <w:spacing w:line="292" w:lineRule="exact"/>
              <w:ind w:left="100"/>
            </w:pPr>
            <w:r w:rsidRPr="00AD38E1">
              <w:t>деятельность,</w:t>
            </w:r>
          </w:p>
          <w:p w:rsidR="0088305A" w:rsidRPr="00AD38E1" w:rsidRDefault="0088305A" w:rsidP="0088305A">
            <w:pPr>
              <w:widowControl w:val="0"/>
              <w:autoSpaceDE w:val="0"/>
              <w:autoSpaceDN w:val="0"/>
              <w:adjustRightInd w:val="0"/>
              <w:spacing w:line="292" w:lineRule="exact"/>
              <w:ind w:left="100"/>
            </w:pPr>
            <w:r w:rsidRPr="00AD38E1">
              <w:t xml:space="preserve">Восприятие </w:t>
            </w:r>
            <w:proofErr w:type="gramStart"/>
            <w:r w:rsidRPr="00AD38E1">
              <w:t>художественной</w:t>
            </w:r>
            <w:proofErr w:type="gramEnd"/>
          </w:p>
          <w:p w:rsidR="0088305A" w:rsidRPr="00AD38E1" w:rsidRDefault="0088305A" w:rsidP="0088305A">
            <w:pPr>
              <w:widowControl w:val="0"/>
              <w:autoSpaceDE w:val="0"/>
              <w:autoSpaceDN w:val="0"/>
              <w:adjustRightInd w:val="0"/>
              <w:spacing w:line="292" w:lineRule="exact"/>
              <w:ind w:left="100"/>
            </w:pPr>
            <w:r w:rsidRPr="00AD38E1">
              <w:t>литераторы,</w:t>
            </w:r>
          </w:p>
          <w:p w:rsidR="0088305A" w:rsidRPr="00AD38E1" w:rsidRDefault="0088305A" w:rsidP="0088305A">
            <w:pPr>
              <w:widowControl w:val="0"/>
              <w:autoSpaceDE w:val="0"/>
              <w:autoSpaceDN w:val="0"/>
              <w:adjustRightInd w:val="0"/>
              <w:spacing w:line="292" w:lineRule="exact"/>
              <w:ind w:left="100"/>
            </w:pPr>
            <w:r w:rsidRPr="00AD38E1">
              <w:t>Музыкальная деятельность,</w:t>
            </w:r>
          </w:p>
          <w:p w:rsidR="0088305A" w:rsidRPr="0088305A" w:rsidRDefault="00EC1B10" w:rsidP="0088305A">
            <w:pPr>
              <w:rPr>
                <w:b/>
                <w:sz w:val="28"/>
                <w:szCs w:val="28"/>
              </w:rPr>
            </w:pPr>
            <w:r>
              <w:t xml:space="preserve">  </w:t>
            </w:r>
            <w:r w:rsidR="0088305A" w:rsidRPr="00AD38E1">
              <w:t xml:space="preserve">Игровая </w:t>
            </w:r>
            <w:r>
              <w:t xml:space="preserve">   </w:t>
            </w:r>
            <w:r w:rsidR="0088305A" w:rsidRPr="00AD38E1">
              <w:t>деятельность</w:t>
            </w:r>
          </w:p>
        </w:tc>
        <w:tc>
          <w:tcPr>
            <w:tcW w:w="1843" w:type="dxa"/>
          </w:tcPr>
          <w:p w:rsidR="0088305A" w:rsidRPr="00AD38E1" w:rsidRDefault="0088305A" w:rsidP="0088305A">
            <w:pPr>
              <w:widowControl w:val="0"/>
              <w:autoSpaceDE w:val="0"/>
              <w:autoSpaceDN w:val="0"/>
              <w:adjustRightInd w:val="0"/>
              <w:spacing w:line="280" w:lineRule="exact"/>
              <w:ind w:left="160"/>
            </w:pPr>
            <w:r w:rsidRPr="00AD38E1">
              <w:t xml:space="preserve">Общение </w:t>
            </w:r>
            <w:proofErr w:type="gramStart"/>
            <w:r w:rsidRPr="00AD38E1">
              <w:t>со</w:t>
            </w:r>
            <w:proofErr w:type="gramEnd"/>
            <w:r w:rsidRPr="00AD38E1">
              <w:t xml:space="preserve"> взрослыми и</w:t>
            </w:r>
          </w:p>
          <w:p w:rsidR="0088305A" w:rsidRPr="00AD38E1" w:rsidRDefault="00AC622D" w:rsidP="0088305A">
            <w:pPr>
              <w:widowControl w:val="0"/>
              <w:autoSpaceDE w:val="0"/>
              <w:autoSpaceDN w:val="0"/>
              <w:adjustRightInd w:val="0"/>
              <w:spacing w:line="292" w:lineRule="exact"/>
              <w:ind w:left="160"/>
            </w:pPr>
            <w:r>
              <w:t>сверстника</w:t>
            </w:r>
          </w:p>
          <w:p w:rsidR="0088305A" w:rsidRPr="00AD38E1" w:rsidRDefault="0088305A" w:rsidP="0088305A">
            <w:pPr>
              <w:widowControl w:val="0"/>
              <w:autoSpaceDE w:val="0"/>
              <w:autoSpaceDN w:val="0"/>
              <w:adjustRightInd w:val="0"/>
              <w:spacing w:line="292" w:lineRule="exact"/>
              <w:ind w:left="160"/>
            </w:pPr>
            <w:r w:rsidRPr="00AD38E1">
              <w:t>Чтение стихов и сказок;</w:t>
            </w:r>
          </w:p>
          <w:p w:rsidR="0088305A" w:rsidRPr="00AD38E1" w:rsidRDefault="0088305A" w:rsidP="0088305A">
            <w:pPr>
              <w:widowControl w:val="0"/>
              <w:autoSpaceDE w:val="0"/>
              <w:autoSpaceDN w:val="0"/>
              <w:adjustRightInd w:val="0"/>
              <w:spacing w:line="292" w:lineRule="exact"/>
              <w:ind w:left="160"/>
            </w:pPr>
            <w:r w:rsidRPr="00AD38E1">
              <w:t xml:space="preserve">прослушивание </w:t>
            </w:r>
            <w:proofErr w:type="gramStart"/>
            <w:r w:rsidRPr="00AD38E1">
              <w:t>музыкальных</w:t>
            </w:r>
            <w:proofErr w:type="gramEnd"/>
          </w:p>
          <w:p w:rsidR="0088305A" w:rsidRPr="0088305A" w:rsidRDefault="0088305A" w:rsidP="0088305A">
            <w:pPr>
              <w:rPr>
                <w:b/>
                <w:sz w:val="28"/>
                <w:szCs w:val="28"/>
              </w:rPr>
            </w:pPr>
            <w:r w:rsidRPr="00AD38E1">
              <w:t>произведений</w:t>
            </w:r>
          </w:p>
        </w:tc>
      </w:tr>
      <w:tr w:rsidR="0088305A" w:rsidRPr="0088305A">
        <w:trPr>
          <w:cantSplit/>
          <w:trHeight w:val="1134"/>
        </w:trPr>
        <w:tc>
          <w:tcPr>
            <w:tcW w:w="817" w:type="dxa"/>
            <w:vMerge/>
            <w:textDirection w:val="btLr"/>
          </w:tcPr>
          <w:p w:rsidR="0088305A" w:rsidRPr="0088305A" w:rsidRDefault="0088305A" w:rsidP="0088305A">
            <w:pPr>
              <w:ind w:left="113" w:right="113"/>
              <w:rPr>
                <w:b/>
              </w:rPr>
            </w:pPr>
          </w:p>
        </w:tc>
        <w:tc>
          <w:tcPr>
            <w:tcW w:w="1134" w:type="dxa"/>
          </w:tcPr>
          <w:p w:rsidR="0088305A" w:rsidRDefault="0088305A" w:rsidP="0088305A">
            <w:r>
              <w:t>Дошкольный</w:t>
            </w:r>
          </w:p>
          <w:p w:rsidR="0088305A" w:rsidRPr="00563CFC" w:rsidRDefault="0088305A" w:rsidP="0088305A">
            <w:r w:rsidRPr="00563CFC">
              <w:t>3-7</w:t>
            </w:r>
          </w:p>
          <w:p w:rsidR="0088305A" w:rsidRPr="0088305A" w:rsidRDefault="0088305A" w:rsidP="0088305A">
            <w:pPr>
              <w:rPr>
                <w:b/>
              </w:rPr>
            </w:pPr>
            <w:r w:rsidRPr="00563CFC">
              <w:t>лет</w:t>
            </w:r>
          </w:p>
        </w:tc>
        <w:tc>
          <w:tcPr>
            <w:tcW w:w="4536" w:type="dxa"/>
          </w:tcPr>
          <w:p w:rsidR="0088305A" w:rsidRPr="00AD38E1" w:rsidRDefault="0088305A" w:rsidP="0088305A">
            <w:pPr>
              <w:widowControl w:val="0"/>
              <w:autoSpaceDE w:val="0"/>
              <w:autoSpaceDN w:val="0"/>
              <w:adjustRightInd w:val="0"/>
              <w:spacing w:line="280" w:lineRule="exact"/>
              <w:ind w:left="120"/>
            </w:pPr>
            <w:r w:rsidRPr="00AD38E1">
              <w:t>Усвоение норм и ценностей, принятых в обществе,</w:t>
            </w:r>
          </w:p>
          <w:p w:rsidR="0088305A" w:rsidRPr="00AD38E1" w:rsidRDefault="0088305A" w:rsidP="0088305A">
            <w:pPr>
              <w:widowControl w:val="0"/>
              <w:autoSpaceDE w:val="0"/>
              <w:autoSpaceDN w:val="0"/>
              <w:adjustRightInd w:val="0"/>
              <w:spacing w:line="292" w:lineRule="exact"/>
              <w:ind w:left="120"/>
            </w:pPr>
            <w:r w:rsidRPr="00AD38E1">
              <w:t>включая моральные и нравственные ценности; развитие</w:t>
            </w:r>
          </w:p>
          <w:p w:rsidR="0088305A" w:rsidRPr="00AD38E1" w:rsidRDefault="0088305A" w:rsidP="0088305A">
            <w:pPr>
              <w:widowControl w:val="0"/>
              <w:autoSpaceDE w:val="0"/>
              <w:autoSpaceDN w:val="0"/>
              <w:adjustRightInd w:val="0"/>
              <w:spacing w:line="292" w:lineRule="exact"/>
              <w:ind w:left="120"/>
            </w:pPr>
            <w:r w:rsidRPr="00AD38E1">
              <w:t xml:space="preserve">общения и взаимодействие ребенка </w:t>
            </w:r>
            <w:proofErr w:type="gramStart"/>
            <w:r w:rsidRPr="00AD38E1">
              <w:t>со</w:t>
            </w:r>
            <w:proofErr w:type="gramEnd"/>
            <w:r w:rsidRPr="00AD38E1">
              <w:t xml:space="preserve"> взрослыми и</w:t>
            </w:r>
          </w:p>
          <w:p w:rsidR="0088305A" w:rsidRPr="00AD38E1" w:rsidRDefault="0088305A" w:rsidP="0088305A">
            <w:pPr>
              <w:widowControl w:val="0"/>
              <w:autoSpaceDE w:val="0"/>
              <w:autoSpaceDN w:val="0"/>
              <w:adjustRightInd w:val="0"/>
              <w:spacing w:line="292" w:lineRule="exact"/>
              <w:ind w:left="120"/>
            </w:pPr>
            <w:r w:rsidRPr="00AD38E1">
              <w:t>сверстниками; становление самостоятельности</w:t>
            </w:r>
          </w:p>
          <w:p w:rsidR="0088305A" w:rsidRPr="00AD38E1" w:rsidRDefault="0088305A" w:rsidP="0088305A">
            <w:pPr>
              <w:widowControl w:val="0"/>
              <w:autoSpaceDE w:val="0"/>
              <w:autoSpaceDN w:val="0"/>
              <w:adjustRightInd w:val="0"/>
              <w:spacing w:line="292" w:lineRule="exact"/>
              <w:ind w:left="120"/>
            </w:pPr>
            <w:r w:rsidRPr="00AD38E1">
              <w:t xml:space="preserve">целенаправленности и саморегуляции </w:t>
            </w:r>
            <w:proofErr w:type="gramStart"/>
            <w:r w:rsidRPr="00AD38E1">
              <w:t>собственных</w:t>
            </w:r>
            <w:proofErr w:type="gramEnd"/>
          </w:p>
          <w:p w:rsidR="0088305A" w:rsidRPr="00AD38E1" w:rsidRDefault="0088305A" w:rsidP="0088305A">
            <w:pPr>
              <w:widowControl w:val="0"/>
              <w:autoSpaceDE w:val="0"/>
              <w:autoSpaceDN w:val="0"/>
              <w:adjustRightInd w:val="0"/>
              <w:spacing w:line="292" w:lineRule="exact"/>
              <w:ind w:left="120"/>
            </w:pPr>
            <w:r w:rsidRPr="00AD38E1">
              <w:t>действий; развитие социального и эмоционального</w:t>
            </w:r>
          </w:p>
          <w:p w:rsidR="0088305A" w:rsidRPr="00AD38E1" w:rsidRDefault="0088305A" w:rsidP="0088305A">
            <w:pPr>
              <w:widowControl w:val="0"/>
              <w:autoSpaceDE w:val="0"/>
              <w:autoSpaceDN w:val="0"/>
              <w:adjustRightInd w:val="0"/>
              <w:spacing w:line="292" w:lineRule="exact"/>
              <w:ind w:left="120"/>
            </w:pPr>
            <w:r w:rsidRPr="00AD38E1">
              <w:t>интеллекта, эмоциональной отзывчивости,</w:t>
            </w:r>
          </w:p>
          <w:p w:rsidR="0088305A" w:rsidRPr="00AD38E1" w:rsidRDefault="0088305A" w:rsidP="0088305A">
            <w:pPr>
              <w:widowControl w:val="0"/>
              <w:autoSpaceDE w:val="0"/>
              <w:autoSpaceDN w:val="0"/>
              <w:adjustRightInd w:val="0"/>
              <w:spacing w:line="292" w:lineRule="exact"/>
              <w:ind w:left="120"/>
            </w:pPr>
            <w:r w:rsidRPr="00AD38E1">
              <w:t xml:space="preserve">сопереживания, формирование готовности </w:t>
            </w:r>
            <w:proofErr w:type="gramStart"/>
            <w:r w:rsidRPr="00AD38E1">
              <w:t>к</w:t>
            </w:r>
            <w:proofErr w:type="gramEnd"/>
            <w:r w:rsidRPr="00AD38E1">
              <w:t xml:space="preserve"> совместной</w:t>
            </w:r>
          </w:p>
          <w:p w:rsidR="0088305A" w:rsidRPr="00AD38E1" w:rsidRDefault="0088305A" w:rsidP="0088305A">
            <w:pPr>
              <w:widowControl w:val="0"/>
              <w:autoSpaceDE w:val="0"/>
              <w:autoSpaceDN w:val="0"/>
              <w:adjustRightInd w:val="0"/>
              <w:ind w:left="120"/>
            </w:pPr>
            <w:r w:rsidRPr="00AD38E1">
              <w:t>деятельности со сверстниками, формирование</w:t>
            </w:r>
          </w:p>
          <w:p w:rsidR="0088305A" w:rsidRPr="00AD38E1" w:rsidRDefault="0088305A" w:rsidP="0088305A">
            <w:pPr>
              <w:widowControl w:val="0"/>
              <w:autoSpaceDE w:val="0"/>
              <w:autoSpaceDN w:val="0"/>
              <w:adjustRightInd w:val="0"/>
              <w:spacing w:line="292" w:lineRule="exact"/>
              <w:ind w:left="120"/>
            </w:pPr>
            <w:r w:rsidRPr="00AD38E1">
              <w:t xml:space="preserve">уважительного отношения и чувства принадлежности </w:t>
            </w:r>
            <w:proofErr w:type="gramStart"/>
            <w:r w:rsidRPr="00AD38E1">
              <w:t>к</w:t>
            </w:r>
            <w:proofErr w:type="gramEnd"/>
          </w:p>
          <w:p w:rsidR="0088305A" w:rsidRPr="00AD38E1" w:rsidRDefault="0088305A" w:rsidP="0088305A">
            <w:pPr>
              <w:widowControl w:val="0"/>
              <w:autoSpaceDE w:val="0"/>
              <w:autoSpaceDN w:val="0"/>
              <w:adjustRightInd w:val="0"/>
              <w:ind w:left="120"/>
            </w:pPr>
            <w:r w:rsidRPr="00AD38E1">
              <w:t xml:space="preserve">своей семье и к сообществу детей и взрослых </w:t>
            </w:r>
            <w:proofErr w:type="gramStart"/>
            <w:r w:rsidRPr="00AD38E1">
              <w:t>в</w:t>
            </w:r>
            <w:proofErr w:type="gramEnd"/>
          </w:p>
          <w:p w:rsidR="0088305A" w:rsidRPr="00AD38E1" w:rsidRDefault="0088305A" w:rsidP="0088305A">
            <w:pPr>
              <w:widowControl w:val="0"/>
              <w:autoSpaceDE w:val="0"/>
              <w:autoSpaceDN w:val="0"/>
              <w:adjustRightInd w:val="0"/>
              <w:spacing w:line="292" w:lineRule="exact"/>
              <w:ind w:left="120"/>
            </w:pPr>
            <w:r w:rsidRPr="00AD38E1">
              <w:t xml:space="preserve">Организации; формирование позитивных установок </w:t>
            </w:r>
            <w:proofErr w:type="gramStart"/>
            <w:r w:rsidRPr="00AD38E1">
              <w:t>к</w:t>
            </w:r>
            <w:proofErr w:type="gramEnd"/>
          </w:p>
          <w:p w:rsidR="0088305A" w:rsidRPr="00AD38E1" w:rsidRDefault="0088305A" w:rsidP="0088305A">
            <w:pPr>
              <w:widowControl w:val="0"/>
              <w:autoSpaceDE w:val="0"/>
              <w:autoSpaceDN w:val="0"/>
              <w:adjustRightInd w:val="0"/>
              <w:spacing w:line="292" w:lineRule="exact"/>
              <w:ind w:left="120"/>
            </w:pPr>
            <w:r w:rsidRPr="00AD38E1">
              <w:t>различным видам труда и творчества; формирование</w:t>
            </w:r>
          </w:p>
          <w:p w:rsidR="0088305A" w:rsidRPr="0088305A" w:rsidRDefault="0088305A" w:rsidP="0088305A">
            <w:pPr>
              <w:rPr>
                <w:b/>
                <w:sz w:val="28"/>
                <w:szCs w:val="28"/>
              </w:rPr>
            </w:pPr>
            <w:r w:rsidRPr="00AD38E1">
              <w:t>основ безопасного поведения в быту, социуме, природе</w:t>
            </w:r>
          </w:p>
        </w:tc>
        <w:tc>
          <w:tcPr>
            <w:tcW w:w="2410" w:type="dxa"/>
          </w:tcPr>
          <w:p w:rsidR="0088305A" w:rsidRPr="00AD38E1" w:rsidRDefault="0088305A" w:rsidP="0088305A">
            <w:pPr>
              <w:widowControl w:val="0"/>
              <w:autoSpaceDE w:val="0"/>
              <w:autoSpaceDN w:val="0"/>
              <w:adjustRightInd w:val="0"/>
              <w:spacing w:line="280" w:lineRule="exact"/>
              <w:ind w:left="100"/>
            </w:pPr>
            <w:r w:rsidRPr="00AD38E1">
              <w:t>Коммуникативная</w:t>
            </w:r>
          </w:p>
          <w:p w:rsidR="0088305A" w:rsidRPr="00AD38E1" w:rsidRDefault="0088305A" w:rsidP="0088305A">
            <w:pPr>
              <w:widowControl w:val="0"/>
              <w:autoSpaceDE w:val="0"/>
              <w:autoSpaceDN w:val="0"/>
              <w:adjustRightInd w:val="0"/>
              <w:spacing w:line="292" w:lineRule="exact"/>
              <w:ind w:left="100"/>
            </w:pPr>
            <w:r w:rsidRPr="00AD38E1">
              <w:t>деятельность,</w:t>
            </w:r>
          </w:p>
          <w:p w:rsidR="0088305A" w:rsidRPr="00AD38E1" w:rsidRDefault="0088305A" w:rsidP="0088305A">
            <w:pPr>
              <w:widowControl w:val="0"/>
              <w:autoSpaceDE w:val="0"/>
              <w:autoSpaceDN w:val="0"/>
              <w:adjustRightInd w:val="0"/>
              <w:spacing w:line="292" w:lineRule="exact"/>
              <w:ind w:left="100"/>
            </w:pPr>
            <w:r w:rsidRPr="00AD38E1">
              <w:t xml:space="preserve">Восприятие </w:t>
            </w:r>
            <w:proofErr w:type="gramStart"/>
            <w:r w:rsidRPr="00AD38E1">
              <w:t>художественной</w:t>
            </w:r>
            <w:proofErr w:type="gramEnd"/>
          </w:p>
          <w:p w:rsidR="0088305A" w:rsidRPr="00AD38E1" w:rsidRDefault="0088305A" w:rsidP="0088305A">
            <w:pPr>
              <w:widowControl w:val="0"/>
              <w:autoSpaceDE w:val="0"/>
              <w:autoSpaceDN w:val="0"/>
              <w:adjustRightInd w:val="0"/>
              <w:spacing w:line="292" w:lineRule="exact"/>
              <w:ind w:left="100"/>
            </w:pPr>
            <w:r>
              <w:t>литерату</w:t>
            </w:r>
            <w:r w:rsidRPr="00AD38E1">
              <w:t>ры,</w:t>
            </w:r>
          </w:p>
          <w:p w:rsidR="0088305A" w:rsidRPr="00AD38E1" w:rsidRDefault="0088305A" w:rsidP="0088305A">
            <w:pPr>
              <w:widowControl w:val="0"/>
              <w:autoSpaceDE w:val="0"/>
              <w:autoSpaceDN w:val="0"/>
              <w:adjustRightInd w:val="0"/>
              <w:spacing w:line="292" w:lineRule="exact"/>
              <w:ind w:left="100"/>
            </w:pPr>
            <w:r w:rsidRPr="00AD38E1">
              <w:t>Музыкальная деятельность,</w:t>
            </w:r>
          </w:p>
          <w:p w:rsidR="0088305A" w:rsidRPr="0088305A" w:rsidRDefault="0088305A" w:rsidP="0088305A">
            <w:pPr>
              <w:rPr>
                <w:b/>
                <w:sz w:val="28"/>
                <w:szCs w:val="28"/>
              </w:rPr>
            </w:pPr>
            <w:r w:rsidRPr="00AD38E1">
              <w:t>Игровая деятельность</w:t>
            </w:r>
          </w:p>
        </w:tc>
        <w:tc>
          <w:tcPr>
            <w:tcW w:w="1843" w:type="dxa"/>
          </w:tcPr>
          <w:p w:rsidR="0088305A" w:rsidRPr="00AD38E1" w:rsidRDefault="0088305A" w:rsidP="0088305A">
            <w:pPr>
              <w:widowControl w:val="0"/>
              <w:autoSpaceDE w:val="0"/>
              <w:autoSpaceDN w:val="0"/>
              <w:adjustRightInd w:val="0"/>
              <w:jc w:val="center"/>
            </w:pPr>
            <w:r w:rsidRPr="0088305A">
              <w:rPr>
                <w:w w:val="99"/>
              </w:rPr>
              <w:t xml:space="preserve">Общение </w:t>
            </w:r>
            <w:proofErr w:type="gramStart"/>
            <w:r w:rsidRPr="0088305A">
              <w:rPr>
                <w:w w:val="99"/>
              </w:rPr>
              <w:t>со</w:t>
            </w:r>
            <w:proofErr w:type="gramEnd"/>
            <w:r w:rsidRPr="0088305A">
              <w:rPr>
                <w:w w:val="99"/>
              </w:rPr>
              <w:t xml:space="preserve"> взрослыми и</w:t>
            </w:r>
          </w:p>
          <w:p w:rsidR="0088305A" w:rsidRPr="00AD38E1" w:rsidRDefault="0088305A" w:rsidP="0088305A">
            <w:pPr>
              <w:widowControl w:val="0"/>
              <w:autoSpaceDE w:val="0"/>
              <w:autoSpaceDN w:val="0"/>
              <w:adjustRightInd w:val="0"/>
              <w:jc w:val="center"/>
            </w:pPr>
            <w:r w:rsidRPr="00AD38E1">
              <w:t>сверстниками, различные виды</w:t>
            </w:r>
          </w:p>
          <w:p w:rsidR="0088305A" w:rsidRPr="00AD38E1" w:rsidRDefault="0088305A" w:rsidP="0088305A">
            <w:pPr>
              <w:widowControl w:val="0"/>
              <w:autoSpaceDE w:val="0"/>
              <w:autoSpaceDN w:val="0"/>
              <w:adjustRightInd w:val="0"/>
              <w:jc w:val="center"/>
            </w:pPr>
            <w:r w:rsidRPr="0088305A">
              <w:rPr>
                <w:w w:val="99"/>
              </w:rPr>
              <w:t xml:space="preserve">игр, чтение </w:t>
            </w:r>
            <w:proofErr w:type="gramStart"/>
            <w:r w:rsidRPr="0088305A">
              <w:rPr>
                <w:w w:val="99"/>
              </w:rPr>
              <w:t>художественной</w:t>
            </w:r>
            <w:proofErr w:type="gramEnd"/>
          </w:p>
          <w:p w:rsidR="0088305A" w:rsidRPr="00AD38E1" w:rsidRDefault="0088305A" w:rsidP="0088305A">
            <w:pPr>
              <w:widowControl w:val="0"/>
              <w:autoSpaceDE w:val="0"/>
              <w:autoSpaceDN w:val="0"/>
              <w:adjustRightInd w:val="0"/>
              <w:jc w:val="center"/>
            </w:pPr>
            <w:r w:rsidRPr="00AD38E1">
              <w:t>литературы, прослушивание</w:t>
            </w:r>
          </w:p>
          <w:p w:rsidR="0088305A" w:rsidRPr="0088305A" w:rsidRDefault="0088305A" w:rsidP="0088305A">
            <w:pPr>
              <w:rPr>
                <w:b/>
                <w:sz w:val="28"/>
                <w:szCs w:val="28"/>
              </w:rPr>
            </w:pPr>
            <w:r w:rsidRPr="0088305A">
              <w:rPr>
                <w:w w:val="99"/>
              </w:rPr>
              <w:t>музыкальных произведений</w:t>
            </w:r>
          </w:p>
        </w:tc>
      </w:tr>
      <w:tr w:rsidR="0088305A" w:rsidRPr="0088305A">
        <w:trPr>
          <w:cantSplit/>
          <w:trHeight w:val="1134"/>
        </w:trPr>
        <w:tc>
          <w:tcPr>
            <w:tcW w:w="817" w:type="dxa"/>
            <w:vMerge w:val="restart"/>
            <w:textDirection w:val="btLr"/>
          </w:tcPr>
          <w:p w:rsidR="0088305A" w:rsidRPr="00563CFC" w:rsidRDefault="0088305A" w:rsidP="00F87FEA">
            <w:pPr>
              <w:ind w:left="113" w:right="113"/>
              <w:jc w:val="center"/>
            </w:pPr>
            <w:r w:rsidRPr="00563CFC">
              <w:lastRenderedPageBreak/>
              <w:t>Познавательное развитие</w:t>
            </w:r>
          </w:p>
        </w:tc>
        <w:tc>
          <w:tcPr>
            <w:tcW w:w="1134" w:type="dxa"/>
          </w:tcPr>
          <w:p w:rsidR="0088305A" w:rsidRDefault="0088305A" w:rsidP="0088305A">
            <w:r>
              <w:t>Ранний</w:t>
            </w:r>
          </w:p>
          <w:p w:rsidR="0088305A" w:rsidRPr="00563CFC" w:rsidRDefault="00110EF8" w:rsidP="0088305A">
            <w:r>
              <w:t>1,5</w:t>
            </w:r>
            <w:r w:rsidR="0088305A" w:rsidRPr="00563CFC">
              <w:t>-3</w:t>
            </w:r>
          </w:p>
          <w:p w:rsidR="0088305A" w:rsidRPr="0088305A" w:rsidRDefault="0088305A" w:rsidP="0088305A">
            <w:pPr>
              <w:rPr>
                <w:b/>
              </w:rPr>
            </w:pPr>
            <w:r w:rsidRPr="00563CFC">
              <w:t>года</w:t>
            </w:r>
          </w:p>
        </w:tc>
        <w:tc>
          <w:tcPr>
            <w:tcW w:w="4536" w:type="dxa"/>
          </w:tcPr>
          <w:p w:rsidR="0088305A" w:rsidRPr="0088305A" w:rsidRDefault="0088305A" w:rsidP="0088305A">
            <w:pPr>
              <w:widowControl w:val="0"/>
              <w:autoSpaceDE w:val="0"/>
              <w:autoSpaceDN w:val="0"/>
              <w:adjustRightInd w:val="0"/>
              <w:spacing w:line="277" w:lineRule="exact"/>
              <w:ind w:left="100"/>
            </w:pPr>
            <w:r w:rsidRPr="0088305A">
              <w:t>Формирование познавательных действий; формирование</w:t>
            </w:r>
          </w:p>
          <w:p w:rsidR="0088305A" w:rsidRPr="0088305A" w:rsidRDefault="0088305A" w:rsidP="0088305A">
            <w:pPr>
              <w:widowControl w:val="0"/>
              <w:autoSpaceDE w:val="0"/>
              <w:autoSpaceDN w:val="0"/>
              <w:adjustRightInd w:val="0"/>
              <w:ind w:left="100"/>
            </w:pPr>
            <w:r w:rsidRPr="0088305A">
              <w:t>первичных представлений о себе и других людях и</w:t>
            </w:r>
          </w:p>
          <w:p w:rsidR="0088305A" w:rsidRPr="0088305A" w:rsidRDefault="0088305A" w:rsidP="0088305A">
            <w:pPr>
              <w:widowControl w:val="0"/>
              <w:autoSpaceDE w:val="0"/>
              <w:autoSpaceDN w:val="0"/>
              <w:adjustRightInd w:val="0"/>
              <w:spacing w:line="292" w:lineRule="exact"/>
              <w:ind w:left="100"/>
            </w:pPr>
            <w:proofErr w:type="gramStart"/>
            <w:r w:rsidRPr="0088305A">
              <w:t>окружающем</w:t>
            </w:r>
            <w:proofErr w:type="gramEnd"/>
            <w:r w:rsidRPr="0088305A">
              <w:t xml:space="preserve"> мире, об объектах окружающего мира;</w:t>
            </w:r>
          </w:p>
          <w:p w:rsidR="0088305A" w:rsidRPr="0088305A" w:rsidRDefault="0088305A" w:rsidP="0088305A">
            <w:pPr>
              <w:widowControl w:val="0"/>
              <w:autoSpaceDE w:val="0"/>
              <w:autoSpaceDN w:val="0"/>
              <w:adjustRightInd w:val="0"/>
              <w:spacing w:line="292" w:lineRule="exact"/>
              <w:ind w:left="100"/>
            </w:pPr>
            <w:r w:rsidRPr="0088305A">
              <w:t>взаимодействие со сверстниками; становление сознания;</w:t>
            </w:r>
          </w:p>
          <w:p w:rsidR="0088305A" w:rsidRPr="0088305A" w:rsidRDefault="0088305A" w:rsidP="0088305A">
            <w:pPr>
              <w:rPr>
                <w:b/>
                <w:sz w:val="28"/>
                <w:szCs w:val="28"/>
              </w:rPr>
            </w:pPr>
            <w:r w:rsidRPr="0088305A">
              <w:t>развитие воображения</w:t>
            </w:r>
          </w:p>
        </w:tc>
        <w:tc>
          <w:tcPr>
            <w:tcW w:w="2410" w:type="dxa"/>
            <w:vAlign w:val="bottom"/>
          </w:tcPr>
          <w:p w:rsidR="0088305A" w:rsidRPr="0088305A" w:rsidRDefault="0088305A" w:rsidP="0088305A">
            <w:pPr>
              <w:widowControl w:val="0"/>
              <w:autoSpaceDE w:val="0"/>
              <w:autoSpaceDN w:val="0"/>
              <w:adjustRightInd w:val="0"/>
              <w:spacing w:line="277" w:lineRule="exact"/>
            </w:pPr>
            <w:r w:rsidRPr="0088305A">
              <w:t>Коммуникативная деятельность,</w:t>
            </w:r>
          </w:p>
          <w:p w:rsidR="0088305A" w:rsidRPr="0088305A" w:rsidRDefault="0088305A" w:rsidP="0088305A">
            <w:pPr>
              <w:widowControl w:val="0"/>
              <w:autoSpaceDE w:val="0"/>
              <w:autoSpaceDN w:val="0"/>
              <w:adjustRightInd w:val="0"/>
              <w:spacing w:line="292" w:lineRule="exact"/>
              <w:ind w:left="80"/>
            </w:pPr>
            <w:r w:rsidRPr="0088305A">
              <w:t xml:space="preserve">Восприятие </w:t>
            </w:r>
            <w:proofErr w:type="gramStart"/>
            <w:r w:rsidRPr="0088305A">
              <w:t>художественной</w:t>
            </w:r>
            <w:proofErr w:type="gramEnd"/>
          </w:p>
          <w:p w:rsidR="0088305A" w:rsidRPr="0088305A" w:rsidRDefault="0088305A" w:rsidP="0088305A">
            <w:pPr>
              <w:widowControl w:val="0"/>
              <w:autoSpaceDE w:val="0"/>
              <w:autoSpaceDN w:val="0"/>
              <w:adjustRightInd w:val="0"/>
              <w:spacing w:line="292" w:lineRule="exact"/>
              <w:ind w:left="80"/>
            </w:pPr>
            <w:r w:rsidRPr="0088305A">
              <w:t>литераторы,</w:t>
            </w:r>
          </w:p>
          <w:p w:rsidR="0088305A" w:rsidRPr="0088305A" w:rsidRDefault="0088305A" w:rsidP="0088305A">
            <w:pPr>
              <w:widowControl w:val="0"/>
              <w:autoSpaceDE w:val="0"/>
              <w:autoSpaceDN w:val="0"/>
              <w:adjustRightInd w:val="0"/>
              <w:spacing w:line="292" w:lineRule="exact"/>
              <w:ind w:left="80"/>
            </w:pPr>
            <w:r w:rsidRPr="0088305A">
              <w:t>Музыкальная деятельность,</w:t>
            </w:r>
          </w:p>
          <w:p w:rsidR="0088305A" w:rsidRPr="0088305A" w:rsidRDefault="0088305A" w:rsidP="0088305A">
            <w:pPr>
              <w:widowControl w:val="0"/>
              <w:autoSpaceDE w:val="0"/>
              <w:autoSpaceDN w:val="0"/>
              <w:adjustRightInd w:val="0"/>
              <w:spacing w:line="292" w:lineRule="exact"/>
              <w:ind w:left="80"/>
            </w:pPr>
            <w:r w:rsidRPr="0088305A">
              <w:t>Игровая деятельность,</w:t>
            </w:r>
          </w:p>
          <w:p w:rsidR="0088305A" w:rsidRPr="0088305A" w:rsidRDefault="0088305A" w:rsidP="0088305A">
            <w:pPr>
              <w:widowControl w:val="0"/>
              <w:autoSpaceDE w:val="0"/>
              <w:autoSpaceDN w:val="0"/>
              <w:adjustRightInd w:val="0"/>
              <w:ind w:left="80"/>
            </w:pPr>
            <w:r w:rsidRPr="0088305A">
              <w:t>Двигательная, познавательно-</w:t>
            </w:r>
          </w:p>
          <w:p w:rsidR="0088305A" w:rsidRPr="0088305A" w:rsidRDefault="0088305A" w:rsidP="0088305A">
            <w:pPr>
              <w:widowControl w:val="0"/>
              <w:autoSpaceDE w:val="0"/>
              <w:autoSpaceDN w:val="0"/>
              <w:adjustRightInd w:val="0"/>
              <w:spacing w:line="292" w:lineRule="exact"/>
              <w:ind w:left="80"/>
            </w:pPr>
            <w:r w:rsidRPr="0088305A">
              <w:t>исследовательская,</w:t>
            </w:r>
          </w:p>
          <w:p w:rsidR="0088305A" w:rsidRDefault="0088305A" w:rsidP="0088305A">
            <w:pPr>
              <w:widowControl w:val="0"/>
              <w:autoSpaceDE w:val="0"/>
              <w:autoSpaceDN w:val="0"/>
              <w:adjustRightInd w:val="0"/>
              <w:spacing w:line="292" w:lineRule="exact"/>
              <w:ind w:left="80"/>
              <w:jc w:val="both"/>
            </w:pPr>
            <w:r w:rsidRPr="0088305A">
              <w:t>Самообслуживание</w:t>
            </w: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Default="00A1387A" w:rsidP="0088305A">
            <w:pPr>
              <w:widowControl w:val="0"/>
              <w:autoSpaceDE w:val="0"/>
              <w:autoSpaceDN w:val="0"/>
              <w:adjustRightInd w:val="0"/>
              <w:spacing w:line="292" w:lineRule="exact"/>
              <w:ind w:left="80"/>
              <w:jc w:val="both"/>
            </w:pPr>
          </w:p>
          <w:p w:rsidR="00A1387A" w:rsidRPr="0088305A" w:rsidRDefault="00A1387A" w:rsidP="0088305A">
            <w:pPr>
              <w:widowControl w:val="0"/>
              <w:autoSpaceDE w:val="0"/>
              <w:autoSpaceDN w:val="0"/>
              <w:adjustRightInd w:val="0"/>
              <w:spacing w:line="292" w:lineRule="exact"/>
              <w:ind w:left="80"/>
              <w:jc w:val="both"/>
            </w:pPr>
          </w:p>
        </w:tc>
        <w:tc>
          <w:tcPr>
            <w:tcW w:w="1843" w:type="dxa"/>
          </w:tcPr>
          <w:p w:rsidR="0088305A" w:rsidRPr="0088305A" w:rsidRDefault="0088305A" w:rsidP="0088305A">
            <w:pPr>
              <w:widowControl w:val="0"/>
              <w:autoSpaceDE w:val="0"/>
              <w:autoSpaceDN w:val="0"/>
              <w:adjustRightInd w:val="0"/>
              <w:spacing w:line="277" w:lineRule="exact"/>
              <w:ind w:left="100"/>
            </w:pPr>
            <w:r w:rsidRPr="0088305A">
              <w:t>Чтение стихов и сказок;</w:t>
            </w:r>
          </w:p>
          <w:p w:rsidR="0088305A" w:rsidRPr="0088305A" w:rsidRDefault="0088305A" w:rsidP="0088305A">
            <w:pPr>
              <w:widowControl w:val="0"/>
              <w:autoSpaceDE w:val="0"/>
              <w:autoSpaceDN w:val="0"/>
              <w:adjustRightInd w:val="0"/>
              <w:ind w:left="100"/>
            </w:pPr>
            <w:r w:rsidRPr="0088305A">
              <w:t xml:space="preserve">прослушивание </w:t>
            </w:r>
            <w:proofErr w:type="gramStart"/>
            <w:r w:rsidRPr="0088305A">
              <w:t>музыкальных</w:t>
            </w:r>
            <w:proofErr w:type="gramEnd"/>
          </w:p>
          <w:p w:rsidR="0088305A" w:rsidRPr="0088305A" w:rsidRDefault="0088305A" w:rsidP="0088305A">
            <w:pPr>
              <w:widowControl w:val="0"/>
              <w:autoSpaceDE w:val="0"/>
              <w:autoSpaceDN w:val="0"/>
              <w:adjustRightInd w:val="0"/>
              <w:spacing w:line="292" w:lineRule="exact"/>
              <w:ind w:left="100"/>
            </w:pPr>
            <w:r w:rsidRPr="0088305A">
              <w:t>произведений; анализ</w:t>
            </w:r>
          </w:p>
          <w:p w:rsidR="0088305A" w:rsidRPr="0088305A" w:rsidRDefault="0088305A" w:rsidP="0088305A">
            <w:pPr>
              <w:widowControl w:val="0"/>
              <w:autoSpaceDE w:val="0"/>
              <w:autoSpaceDN w:val="0"/>
              <w:adjustRightInd w:val="0"/>
              <w:spacing w:line="292" w:lineRule="exact"/>
              <w:ind w:left="100"/>
            </w:pPr>
            <w:r w:rsidRPr="0088305A">
              <w:t>художественных произведений</w:t>
            </w:r>
          </w:p>
          <w:p w:rsidR="0088305A" w:rsidRPr="0088305A" w:rsidRDefault="0088305A" w:rsidP="0088305A">
            <w:pPr>
              <w:widowControl w:val="0"/>
              <w:autoSpaceDE w:val="0"/>
              <w:autoSpaceDN w:val="0"/>
              <w:adjustRightInd w:val="0"/>
              <w:spacing w:line="292" w:lineRule="exact"/>
              <w:ind w:left="100"/>
            </w:pPr>
            <w:r w:rsidRPr="0088305A">
              <w:t>и иллюстраций; восприятие</w:t>
            </w:r>
          </w:p>
          <w:p w:rsidR="0088305A" w:rsidRPr="0088305A" w:rsidRDefault="0088305A" w:rsidP="0088305A">
            <w:pPr>
              <w:widowControl w:val="0"/>
              <w:autoSpaceDE w:val="0"/>
              <w:autoSpaceDN w:val="0"/>
              <w:adjustRightInd w:val="0"/>
              <w:spacing w:line="292" w:lineRule="exact"/>
              <w:ind w:left="100"/>
            </w:pPr>
            <w:r w:rsidRPr="0088305A">
              <w:t>окружающего мира по цвету,</w:t>
            </w:r>
          </w:p>
          <w:p w:rsidR="0088305A" w:rsidRPr="0088305A" w:rsidRDefault="0088305A" w:rsidP="0088305A">
            <w:pPr>
              <w:widowControl w:val="0"/>
              <w:autoSpaceDE w:val="0"/>
              <w:autoSpaceDN w:val="0"/>
              <w:adjustRightInd w:val="0"/>
              <w:ind w:left="100"/>
            </w:pPr>
            <w:r w:rsidRPr="0088305A">
              <w:t>размеру, назначению;</w:t>
            </w:r>
          </w:p>
          <w:p w:rsidR="0088305A" w:rsidRPr="0088305A" w:rsidRDefault="0088305A" w:rsidP="0088305A">
            <w:pPr>
              <w:widowControl w:val="0"/>
              <w:autoSpaceDE w:val="0"/>
              <w:autoSpaceDN w:val="0"/>
              <w:adjustRightInd w:val="0"/>
              <w:spacing w:line="292" w:lineRule="exact"/>
              <w:ind w:left="100"/>
            </w:pPr>
            <w:r w:rsidRPr="0088305A">
              <w:t xml:space="preserve">организация общения </w:t>
            </w:r>
            <w:proofErr w:type="gramStart"/>
            <w:r w:rsidRPr="0088305A">
              <w:t>со</w:t>
            </w:r>
            <w:proofErr w:type="gramEnd"/>
          </w:p>
          <w:p w:rsidR="0088305A" w:rsidRPr="0088305A" w:rsidRDefault="0088305A" w:rsidP="0088305A">
            <w:pPr>
              <w:widowControl w:val="0"/>
              <w:autoSpaceDE w:val="0"/>
              <w:autoSpaceDN w:val="0"/>
              <w:adjustRightInd w:val="0"/>
              <w:spacing w:line="292" w:lineRule="exact"/>
              <w:ind w:left="100"/>
            </w:pPr>
            <w:r w:rsidRPr="0088305A">
              <w:t>взрослыми и сверстниками;</w:t>
            </w:r>
          </w:p>
          <w:p w:rsidR="0088305A" w:rsidRPr="0088305A" w:rsidRDefault="0088305A" w:rsidP="0088305A">
            <w:pPr>
              <w:widowControl w:val="0"/>
              <w:autoSpaceDE w:val="0"/>
              <w:autoSpaceDN w:val="0"/>
              <w:adjustRightInd w:val="0"/>
              <w:spacing w:line="292" w:lineRule="exact"/>
              <w:ind w:left="100"/>
            </w:pPr>
            <w:r w:rsidRPr="0088305A">
              <w:t xml:space="preserve">организация </w:t>
            </w:r>
            <w:proofErr w:type="gramStart"/>
            <w:r w:rsidRPr="0088305A">
              <w:t>игровой</w:t>
            </w:r>
            <w:proofErr w:type="gramEnd"/>
          </w:p>
          <w:p w:rsidR="0088305A" w:rsidRPr="0088305A" w:rsidRDefault="0088305A" w:rsidP="0088305A">
            <w:pPr>
              <w:widowControl w:val="0"/>
              <w:autoSpaceDE w:val="0"/>
              <w:autoSpaceDN w:val="0"/>
              <w:adjustRightInd w:val="0"/>
              <w:ind w:left="100"/>
            </w:pPr>
            <w:r w:rsidRPr="0088305A">
              <w:t xml:space="preserve">деятельности с </w:t>
            </w:r>
            <w:proofErr w:type="gramStart"/>
            <w:r w:rsidRPr="0088305A">
              <w:t>дидактическими</w:t>
            </w:r>
            <w:proofErr w:type="gramEnd"/>
          </w:p>
          <w:p w:rsidR="0088305A" w:rsidRPr="0088305A" w:rsidRDefault="0088305A" w:rsidP="0088305A">
            <w:pPr>
              <w:widowControl w:val="0"/>
              <w:autoSpaceDE w:val="0"/>
              <w:autoSpaceDN w:val="0"/>
              <w:adjustRightInd w:val="0"/>
              <w:spacing w:line="292" w:lineRule="exact"/>
              <w:ind w:left="100"/>
            </w:pPr>
            <w:r w:rsidRPr="0088305A">
              <w:t>и составными игрушками;</w:t>
            </w:r>
          </w:p>
          <w:p w:rsidR="0088305A" w:rsidRPr="0088305A" w:rsidRDefault="0088305A" w:rsidP="0088305A">
            <w:pPr>
              <w:widowControl w:val="0"/>
              <w:autoSpaceDE w:val="0"/>
              <w:autoSpaceDN w:val="0"/>
              <w:adjustRightInd w:val="0"/>
              <w:spacing w:line="292" w:lineRule="exact"/>
              <w:ind w:left="100"/>
            </w:pPr>
            <w:r w:rsidRPr="0088305A">
              <w:t>эмоциональное восприятие</w:t>
            </w:r>
          </w:p>
          <w:p w:rsidR="0088305A" w:rsidRPr="0088305A" w:rsidRDefault="0088305A" w:rsidP="0088305A">
            <w:pPr>
              <w:rPr>
                <w:b/>
                <w:sz w:val="28"/>
                <w:szCs w:val="28"/>
              </w:rPr>
            </w:pPr>
            <w:r w:rsidRPr="0088305A">
              <w:t>музыкальных произведений</w:t>
            </w:r>
          </w:p>
        </w:tc>
      </w:tr>
      <w:tr w:rsidR="00651A53" w:rsidRPr="0088305A">
        <w:trPr>
          <w:cantSplit/>
          <w:trHeight w:val="1134"/>
        </w:trPr>
        <w:tc>
          <w:tcPr>
            <w:tcW w:w="817" w:type="dxa"/>
            <w:vMerge/>
            <w:textDirection w:val="btLr"/>
          </w:tcPr>
          <w:p w:rsidR="00651A53" w:rsidRPr="00563CFC" w:rsidRDefault="00651A53" w:rsidP="0088305A">
            <w:pPr>
              <w:ind w:left="113" w:right="113"/>
            </w:pPr>
          </w:p>
        </w:tc>
        <w:tc>
          <w:tcPr>
            <w:tcW w:w="1134" w:type="dxa"/>
          </w:tcPr>
          <w:p w:rsidR="00651A53" w:rsidRDefault="00651A53" w:rsidP="0088305A">
            <w:r>
              <w:t>Дошкольный</w:t>
            </w:r>
          </w:p>
          <w:p w:rsidR="00651A53" w:rsidRPr="00563CFC" w:rsidRDefault="00651A53" w:rsidP="0088305A">
            <w:r w:rsidRPr="00563CFC">
              <w:t>3-7</w:t>
            </w:r>
          </w:p>
          <w:p w:rsidR="00651A53" w:rsidRPr="0088305A" w:rsidRDefault="00651A53" w:rsidP="0088305A">
            <w:pPr>
              <w:rPr>
                <w:b/>
              </w:rPr>
            </w:pPr>
            <w:r w:rsidRPr="00563CFC">
              <w:t>лет</w:t>
            </w:r>
          </w:p>
        </w:tc>
        <w:tc>
          <w:tcPr>
            <w:tcW w:w="4536" w:type="dxa"/>
          </w:tcPr>
          <w:p w:rsidR="00651A53" w:rsidRPr="0088305A" w:rsidRDefault="00651A53" w:rsidP="005F1632">
            <w:pPr>
              <w:widowControl w:val="0"/>
              <w:autoSpaceDE w:val="0"/>
              <w:autoSpaceDN w:val="0"/>
              <w:adjustRightInd w:val="0"/>
              <w:spacing w:line="278" w:lineRule="exact"/>
            </w:pPr>
            <w:r w:rsidRPr="0088305A">
              <w:rPr>
                <w:rFonts w:cs="Calibri"/>
              </w:rPr>
              <w:t>Развитие интересов детей, любознательности и</w:t>
            </w:r>
            <w:r>
              <w:t xml:space="preserve"> </w:t>
            </w:r>
            <w:r w:rsidRPr="0088305A">
              <w:rPr>
                <w:rFonts w:cs="Calibri"/>
              </w:rPr>
              <w:t>познавательной мотивации; формирование</w:t>
            </w:r>
          </w:p>
          <w:p w:rsidR="00651A53" w:rsidRPr="0088305A" w:rsidRDefault="00651A53" w:rsidP="005F1632">
            <w:pPr>
              <w:widowControl w:val="0"/>
              <w:autoSpaceDE w:val="0"/>
              <w:autoSpaceDN w:val="0"/>
              <w:adjustRightInd w:val="0"/>
              <w:ind w:left="100"/>
            </w:pPr>
            <w:r w:rsidRPr="0088305A">
              <w:rPr>
                <w:rFonts w:cs="Calibri"/>
              </w:rPr>
              <w:t>познавательных действий, становление сознания;</w:t>
            </w:r>
            <w:r w:rsidR="00FA4E4E">
              <w:rPr>
                <w:rFonts w:cs="Calibri"/>
              </w:rPr>
              <w:t xml:space="preserve"> </w:t>
            </w:r>
            <w:r w:rsidRPr="0088305A">
              <w:rPr>
                <w:rFonts w:cs="Calibri"/>
              </w:rPr>
              <w:t>развитие воображения и творческой активности;</w:t>
            </w:r>
          </w:p>
          <w:p w:rsidR="00651A53" w:rsidRPr="0088305A" w:rsidRDefault="00651A53" w:rsidP="005F1632">
            <w:pPr>
              <w:widowControl w:val="0"/>
              <w:autoSpaceDE w:val="0"/>
              <w:autoSpaceDN w:val="0"/>
              <w:adjustRightInd w:val="0"/>
              <w:ind w:left="100"/>
            </w:pPr>
            <w:proofErr w:type="gramStart"/>
            <w:r w:rsidRPr="0088305A">
              <w:rPr>
                <w:rFonts w:cs="Calibri"/>
              </w:rPr>
              <w:t>формирование первичных представлений о себе, других</w:t>
            </w:r>
            <w:r>
              <w:t xml:space="preserve"> </w:t>
            </w:r>
            <w:r w:rsidRPr="0088305A">
              <w:rPr>
                <w:rFonts w:cs="Calibri"/>
              </w:rPr>
              <w:t>людях, объектах окружающего мира, о свойствах и</w:t>
            </w:r>
            <w:r>
              <w:t xml:space="preserve"> </w:t>
            </w:r>
            <w:r w:rsidRPr="0088305A">
              <w:rPr>
                <w:rFonts w:cs="Calibri"/>
              </w:rPr>
              <w:t>отношениях объектов окружающего мира (форме, цвете,</w:t>
            </w:r>
            <w:proofErr w:type="gramEnd"/>
          </w:p>
          <w:p w:rsidR="00651A53" w:rsidRPr="0088305A" w:rsidRDefault="00651A53" w:rsidP="005F1632">
            <w:pPr>
              <w:widowControl w:val="0"/>
              <w:autoSpaceDE w:val="0"/>
              <w:autoSpaceDN w:val="0"/>
              <w:adjustRightInd w:val="0"/>
              <w:ind w:left="100"/>
            </w:pPr>
            <w:proofErr w:type="gramStart"/>
            <w:r w:rsidRPr="0088305A">
              <w:rPr>
                <w:rFonts w:cs="Calibri"/>
              </w:rPr>
              <w:t>размере, мат</w:t>
            </w:r>
            <w:r w:rsidR="001D3D5D">
              <w:rPr>
                <w:rFonts w:cs="Calibri"/>
              </w:rPr>
              <w:t xml:space="preserve">ериале, звучании, ритме, темпе, </w:t>
            </w:r>
            <w:r w:rsidRPr="0088305A">
              <w:rPr>
                <w:rFonts w:cs="Calibri"/>
              </w:rPr>
              <w:t>количестве,</w:t>
            </w:r>
            <w:r w:rsidR="001D3D5D">
              <w:rPr>
                <w:rFonts w:cs="Calibri"/>
              </w:rPr>
              <w:t xml:space="preserve"> </w:t>
            </w:r>
            <w:r w:rsidRPr="0088305A">
              <w:rPr>
                <w:rFonts w:cs="Calibri"/>
              </w:rPr>
              <w:t>Отечестве, представлений о социокультурных ценностях нашего народа, об отечественных традициях и</w:t>
            </w:r>
            <w:proofErr w:type="gramEnd"/>
          </w:p>
          <w:p w:rsidR="00651A53" w:rsidRPr="0088305A" w:rsidRDefault="00651A53" w:rsidP="001D3D5D">
            <w:pPr>
              <w:widowControl w:val="0"/>
              <w:autoSpaceDE w:val="0"/>
              <w:autoSpaceDN w:val="0"/>
              <w:adjustRightInd w:val="0"/>
              <w:ind w:left="100"/>
            </w:pPr>
            <w:proofErr w:type="gramStart"/>
            <w:r w:rsidRPr="0088305A">
              <w:rPr>
                <w:rFonts w:cs="Calibri"/>
              </w:rPr>
              <w:t>праздниках</w:t>
            </w:r>
            <w:proofErr w:type="gramEnd"/>
            <w:r w:rsidRPr="0088305A">
              <w:rPr>
                <w:rFonts w:cs="Calibri"/>
              </w:rPr>
              <w:t>, о планете Земля как общем доме людей, об</w:t>
            </w:r>
            <w:r w:rsidR="001D3D5D">
              <w:t xml:space="preserve"> </w:t>
            </w:r>
            <w:r w:rsidRPr="0088305A">
              <w:rPr>
                <w:rFonts w:cs="Calibri"/>
              </w:rPr>
              <w:t>особенностях её природы, многообразии стран и народов</w:t>
            </w:r>
          </w:p>
          <w:p w:rsidR="00651A53" w:rsidRPr="0088305A" w:rsidRDefault="001D3D5D" w:rsidP="0088305A">
            <w:pPr>
              <w:rPr>
                <w:b/>
                <w:sz w:val="28"/>
                <w:szCs w:val="28"/>
              </w:rPr>
            </w:pPr>
            <w:r>
              <w:rPr>
                <w:rFonts w:cs="Calibri"/>
              </w:rPr>
              <w:t xml:space="preserve">  </w:t>
            </w:r>
            <w:r w:rsidR="00651A53" w:rsidRPr="0088305A">
              <w:rPr>
                <w:rFonts w:cs="Calibri"/>
              </w:rPr>
              <w:t>мира</w:t>
            </w:r>
          </w:p>
        </w:tc>
        <w:tc>
          <w:tcPr>
            <w:tcW w:w="2410" w:type="dxa"/>
            <w:vAlign w:val="bottom"/>
          </w:tcPr>
          <w:p w:rsidR="00651A53" w:rsidRPr="00AD38E1" w:rsidRDefault="00651A53" w:rsidP="00EC1B10">
            <w:pPr>
              <w:widowControl w:val="0"/>
              <w:autoSpaceDE w:val="0"/>
              <w:autoSpaceDN w:val="0"/>
              <w:adjustRightInd w:val="0"/>
              <w:spacing w:line="278" w:lineRule="exact"/>
            </w:pPr>
            <w:r w:rsidRPr="00AD38E1">
              <w:rPr>
                <w:rFonts w:cs="Calibri"/>
              </w:rPr>
              <w:t>Коммуникативная</w:t>
            </w:r>
          </w:p>
          <w:p w:rsidR="00651A53" w:rsidRPr="00525337" w:rsidRDefault="00651A53" w:rsidP="00D62F90">
            <w:pPr>
              <w:widowControl w:val="0"/>
              <w:autoSpaceDE w:val="0"/>
              <w:autoSpaceDN w:val="0"/>
              <w:adjustRightInd w:val="0"/>
              <w:spacing w:line="292" w:lineRule="exact"/>
              <w:ind w:left="80"/>
            </w:pPr>
            <w:r w:rsidRPr="00525337">
              <w:rPr>
                <w:rFonts w:cs="Calibri"/>
              </w:rPr>
              <w:t>деятельность,</w:t>
            </w:r>
          </w:p>
          <w:p w:rsidR="00651A53" w:rsidRPr="00525337" w:rsidRDefault="00651A53" w:rsidP="00D62F90">
            <w:pPr>
              <w:widowControl w:val="0"/>
              <w:autoSpaceDE w:val="0"/>
              <w:autoSpaceDN w:val="0"/>
              <w:adjustRightInd w:val="0"/>
              <w:spacing w:line="247" w:lineRule="exact"/>
              <w:ind w:left="80"/>
            </w:pPr>
            <w:r w:rsidRPr="00525337">
              <w:rPr>
                <w:rFonts w:cs="Calibri"/>
              </w:rPr>
              <w:t xml:space="preserve">Восприятие </w:t>
            </w:r>
            <w:proofErr w:type="gramStart"/>
            <w:r w:rsidRPr="00525337">
              <w:rPr>
                <w:rFonts w:cs="Calibri"/>
              </w:rPr>
              <w:t>художественной</w:t>
            </w:r>
            <w:proofErr w:type="gramEnd"/>
          </w:p>
          <w:p w:rsidR="00651A53" w:rsidRPr="00525337" w:rsidRDefault="00651A53" w:rsidP="00D62F90">
            <w:pPr>
              <w:widowControl w:val="0"/>
              <w:autoSpaceDE w:val="0"/>
              <w:autoSpaceDN w:val="0"/>
              <w:adjustRightInd w:val="0"/>
              <w:spacing w:line="292" w:lineRule="exact"/>
              <w:ind w:left="80"/>
            </w:pPr>
            <w:r w:rsidRPr="00525337">
              <w:rPr>
                <w:rFonts w:cs="Calibri"/>
              </w:rPr>
              <w:t>литераторы,</w:t>
            </w:r>
          </w:p>
          <w:p w:rsidR="00651A53" w:rsidRPr="00525337" w:rsidRDefault="00651A53" w:rsidP="00D62F90">
            <w:pPr>
              <w:widowControl w:val="0"/>
              <w:autoSpaceDE w:val="0"/>
              <w:autoSpaceDN w:val="0"/>
              <w:adjustRightInd w:val="0"/>
              <w:ind w:left="80"/>
            </w:pPr>
            <w:r w:rsidRPr="00525337">
              <w:rPr>
                <w:rFonts w:cs="Calibri"/>
              </w:rPr>
              <w:t>Музыкальная деятельность,</w:t>
            </w:r>
          </w:p>
          <w:p w:rsidR="00651A53" w:rsidRPr="00525337" w:rsidRDefault="00651A53" w:rsidP="00D62F90">
            <w:pPr>
              <w:widowControl w:val="0"/>
              <w:autoSpaceDE w:val="0"/>
              <w:autoSpaceDN w:val="0"/>
              <w:adjustRightInd w:val="0"/>
              <w:spacing w:line="291" w:lineRule="exact"/>
              <w:ind w:left="80"/>
            </w:pPr>
            <w:r w:rsidRPr="00525337">
              <w:rPr>
                <w:rFonts w:cs="Calibri"/>
              </w:rPr>
              <w:t>Игровая деятельность,</w:t>
            </w:r>
          </w:p>
          <w:p w:rsidR="00651A53" w:rsidRPr="00525337" w:rsidRDefault="00651A53" w:rsidP="00D62F90">
            <w:pPr>
              <w:widowControl w:val="0"/>
              <w:autoSpaceDE w:val="0"/>
              <w:autoSpaceDN w:val="0"/>
              <w:adjustRightInd w:val="0"/>
              <w:ind w:left="80"/>
            </w:pPr>
            <w:r w:rsidRPr="00525337">
              <w:rPr>
                <w:rFonts w:cs="Calibri"/>
              </w:rPr>
              <w:t>Двигательная, познавательно</w:t>
            </w:r>
          </w:p>
          <w:p w:rsidR="00651A53" w:rsidRPr="00525337" w:rsidRDefault="00651A53" w:rsidP="00D62F90">
            <w:pPr>
              <w:widowControl w:val="0"/>
              <w:autoSpaceDE w:val="0"/>
              <w:autoSpaceDN w:val="0"/>
              <w:adjustRightInd w:val="0"/>
              <w:spacing w:line="292" w:lineRule="exact"/>
              <w:ind w:left="80"/>
            </w:pPr>
            <w:r w:rsidRPr="00525337">
              <w:rPr>
                <w:rFonts w:cs="Calibri"/>
              </w:rPr>
              <w:t>–исследовательская,</w:t>
            </w:r>
          </w:p>
          <w:p w:rsidR="00651A53" w:rsidRPr="00525337" w:rsidRDefault="00651A53" w:rsidP="00D62F90">
            <w:pPr>
              <w:widowControl w:val="0"/>
              <w:autoSpaceDE w:val="0"/>
              <w:autoSpaceDN w:val="0"/>
              <w:adjustRightInd w:val="0"/>
              <w:spacing w:line="292" w:lineRule="exact"/>
              <w:ind w:left="80"/>
            </w:pPr>
            <w:r w:rsidRPr="00525337">
              <w:rPr>
                <w:rFonts w:cs="Calibri"/>
              </w:rPr>
              <w:t>Самообслуживание и</w:t>
            </w:r>
          </w:p>
          <w:p w:rsidR="00651A53" w:rsidRPr="00525337" w:rsidRDefault="00651A53" w:rsidP="00D62F90">
            <w:pPr>
              <w:widowControl w:val="0"/>
              <w:autoSpaceDE w:val="0"/>
              <w:autoSpaceDN w:val="0"/>
              <w:adjustRightInd w:val="0"/>
              <w:spacing w:line="278" w:lineRule="exact"/>
              <w:ind w:left="80"/>
            </w:pPr>
            <w:r w:rsidRPr="00525337">
              <w:rPr>
                <w:rFonts w:cs="Calibri"/>
              </w:rPr>
              <w:t>бытовой труд,</w:t>
            </w:r>
          </w:p>
          <w:p w:rsidR="00651A53" w:rsidRDefault="00651A53" w:rsidP="00D62F90">
            <w:pPr>
              <w:widowControl w:val="0"/>
              <w:autoSpaceDE w:val="0"/>
              <w:autoSpaceDN w:val="0"/>
              <w:adjustRightInd w:val="0"/>
              <w:spacing w:line="239" w:lineRule="exact"/>
              <w:ind w:left="80"/>
              <w:rPr>
                <w:rFonts w:cs="Calibri"/>
              </w:rPr>
            </w:pPr>
            <w:r w:rsidRPr="00525337">
              <w:rPr>
                <w:rFonts w:cs="Calibri"/>
              </w:rPr>
              <w:t>конструирование</w:t>
            </w:r>
          </w:p>
          <w:p w:rsidR="00651A53" w:rsidRDefault="00651A53" w:rsidP="00D62F90">
            <w:pPr>
              <w:widowControl w:val="0"/>
              <w:autoSpaceDE w:val="0"/>
              <w:autoSpaceDN w:val="0"/>
              <w:adjustRightInd w:val="0"/>
              <w:spacing w:line="239" w:lineRule="exact"/>
              <w:ind w:left="80"/>
              <w:rPr>
                <w:rFonts w:cs="Calibri"/>
              </w:rPr>
            </w:pPr>
          </w:p>
          <w:p w:rsidR="00651A53" w:rsidRDefault="00651A53" w:rsidP="00D62F90">
            <w:pPr>
              <w:widowControl w:val="0"/>
              <w:autoSpaceDE w:val="0"/>
              <w:autoSpaceDN w:val="0"/>
              <w:adjustRightInd w:val="0"/>
              <w:spacing w:line="239" w:lineRule="exact"/>
              <w:ind w:left="80"/>
              <w:rPr>
                <w:rFonts w:cs="Calibri"/>
              </w:rPr>
            </w:pPr>
          </w:p>
          <w:p w:rsidR="00651A53" w:rsidRDefault="00651A53" w:rsidP="00D62F90">
            <w:pPr>
              <w:widowControl w:val="0"/>
              <w:autoSpaceDE w:val="0"/>
              <w:autoSpaceDN w:val="0"/>
              <w:adjustRightInd w:val="0"/>
              <w:spacing w:line="239" w:lineRule="exact"/>
              <w:ind w:left="80"/>
              <w:rPr>
                <w:rFonts w:cs="Calibri"/>
              </w:rPr>
            </w:pPr>
          </w:p>
          <w:p w:rsidR="00651A53" w:rsidRDefault="00651A53" w:rsidP="00D62F90">
            <w:pPr>
              <w:widowControl w:val="0"/>
              <w:autoSpaceDE w:val="0"/>
              <w:autoSpaceDN w:val="0"/>
              <w:adjustRightInd w:val="0"/>
              <w:spacing w:line="239" w:lineRule="exact"/>
              <w:ind w:left="80"/>
              <w:rPr>
                <w:rFonts w:cs="Calibri"/>
              </w:rPr>
            </w:pPr>
          </w:p>
          <w:p w:rsidR="00651A53" w:rsidRDefault="00651A53" w:rsidP="00D62F90">
            <w:pPr>
              <w:widowControl w:val="0"/>
              <w:autoSpaceDE w:val="0"/>
              <w:autoSpaceDN w:val="0"/>
              <w:adjustRightInd w:val="0"/>
              <w:spacing w:line="239" w:lineRule="exact"/>
              <w:ind w:left="80"/>
              <w:rPr>
                <w:rFonts w:cs="Calibri"/>
              </w:rPr>
            </w:pPr>
          </w:p>
          <w:p w:rsidR="00651A53" w:rsidRDefault="00651A53" w:rsidP="00D62F90">
            <w:pPr>
              <w:widowControl w:val="0"/>
              <w:autoSpaceDE w:val="0"/>
              <w:autoSpaceDN w:val="0"/>
              <w:adjustRightInd w:val="0"/>
              <w:spacing w:line="239" w:lineRule="exact"/>
              <w:ind w:left="80"/>
              <w:rPr>
                <w:rFonts w:cs="Calibri"/>
              </w:rPr>
            </w:pPr>
          </w:p>
          <w:p w:rsidR="00651A53" w:rsidRDefault="00651A53" w:rsidP="00D62F90">
            <w:pPr>
              <w:widowControl w:val="0"/>
              <w:autoSpaceDE w:val="0"/>
              <w:autoSpaceDN w:val="0"/>
              <w:adjustRightInd w:val="0"/>
              <w:spacing w:line="239" w:lineRule="exact"/>
              <w:ind w:left="80"/>
              <w:rPr>
                <w:rFonts w:cs="Calibri"/>
              </w:rPr>
            </w:pPr>
          </w:p>
          <w:p w:rsidR="00651A53" w:rsidRPr="00525337" w:rsidRDefault="00651A53" w:rsidP="00D62F90">
            <w:pPr>
              <w:widowControl w:val="0"/>
              <w:autoSpaceDE w:val="0"/>
              <w:autoSpaceDN w:val="0"/>
              <w:adjustRightInd w:val="0"/>
              <w:spacing w:line="239" w:lineRule="exact"/>
              <w:ind w:left="80"/>
            </w:pPr>
          </w:p>
        </w:tc>
        <w:tc>
          <w:tcPr>
            <w:tcW w:w="1843" w:type="dxa"/>
            <w:vAlign w:val="bottom"/>
          </w:tcPr>
          <w:p w:rsidR="00651A53" w:rsidRPr="00AD38E1" w:rsidRDefault="00651A53" w:rsidP="00D62F90">
            <w:pPr>
              <w:widowControl w:val="0"/>
              <w:autoSpaceDE w:val="0"/>
              <w:autoSpaceDN w:val="0"/>
              <w:adjustRightInd w:val="0"/>
              <w:spacing w:line="278" w:lineRule="exact"/>
              <w:ind w:left="100"/>
            </w:pPr>
            <w:r w:rsidRPr="00AD38E1">
              <w:rPr>
                <w:rFonts w:cs="Calibri"/>
              </w:rPr>
              <w:t>Чтение всех видов</w:t>
            </w:r>
          </w:p>
          <w:p w:rsidR="00651A53" w:rsidRPr="00525337" w:rsidRDefault="00651A53" w:rsidP="00D62F90">
            <w:pPr>
              <w:widowControl w:val="0"/>
              <w:autoSpaceDE w:val="0"/>
              <w:autoSpaceDN w:val="0"/>
              <w:adjustRightInd w:val="0"/>
              <w:spacing w:line="292" w:lineRule="exact"/>
              <w:ind w:left="100"/>
            </w:pPr>
            <w:r w:rsidRPr="00525337">
              <w:rPr>
                <w:rFonts w:cs="Calibri"/>
              </w:rPr>
              <w:t>литературного жанра; анализ</w:t>
            </w:r>
          </w:p>
          <w:p w:rsidR="00651A53" w:rsidRPr="00525337" w:rsidRDefault="00651A53" w:rsidP="00D62F90">
            <w:pPr>
              <w:widowControl w:val="0"/>
              <w:autoSpaceDE w:val="0"/>
              <w:autoSpaceDN w:val="0"/>
              <w:adjustRightInd w:val="0"/>
              <w:spacing w:line="247" w:lineRule="exact"/>
              <w:ind w:left="100"/>
            </w:pPr>
            <w:r w:rsidRPr="00525337">
              <w:rPr>
                <w:rFonts w:cs="Calibri"/>
              </w:rPr>
              <w:t>художественных произведений</w:t>
            </w:r>
          </w:p>
          <w:p w:rsidR="00651A53" w:rsidRPr="00525337" w:rsidRDefault="00651A53" w:rsidP="00D62F90">
            <w:pPr>
              <w:widowControl w:val="0"/>
              <w:autoSpaceDE w:val="0"/>
              <w:autoSpaceDN w:val="0"/>
              <w:adjustRightInd w:val="0"/>
              <w:spacing w:line="292" w:lineRule="exact"/>
              <w:ind w:left="100"/>
            </w:pPr>
            <w:r w:rsidRPr="00525337">
              <w:rPr>
                <w:rFonts w:cs="Calibri"/>
              </w:rPr>
              <w:t>и иллюстраций;</w:t>
            </w:r>
          </w:p>
          <w:p w:rsidR="00651A53" w:rsidRPr="00525337" w:rsidRDefault="00651A53" w:rsidP="00D62F90">
            <w:pPr>
              <w:widowControl w:val="0"/>
              <w:autoSpaceDE w:val="0"/>
              <w:autoSpaceDN w:val="0"/>
              <w:adjustRightInd w:val="0"/>
              <w:ind w:left="140"/>
            </w:pPr>
            <w:r w:rsidRPr="00525337">
              <w:rPr>
                <w:rFonts w:cs="Calibri"/>
              </w:rPr>
              <w:t>Проведение исследований и</w:t>
            </w:r>
          </w:p>
          <w:p w:rsidR="00651A53" w:rsidRPr="00525337" w:rsidRDefault="00651A53" w:rsidP="00D62F90">
            <w:pPr>
              <w:widowControl w:val="0"/>
              <w:autoSpaceDE w:val="0"/>
              <w:autoSpaceDN w:val="0"/>
              <w:adjustRightInd w:val="0"/>
              <w:spacing w:line="291" w:lineRule="exact"/>
              <w:ind w:left="100"/>
            </w:pPr>
            <w:r w:rsidRPr="00525337">
              <w:rPr>
                <w:rFonts w:cs="Calibri"/>
              </w:rPr>
              <w:t>экспериментов; организация</w:t>
            </w:r>
          </w:p>
          <w:p w:rsidR="00651A53" w:rsidRPr="00525337" w:rsidRDefault="00651A53" w:rsidP="00D62F90">
            <w:pPr>
              <w:widowControl w:val="0"/>
              <w:autoSpaceDE w:val="0"/>
              <w:autoSpaceDN w:val="0"/>
              <w:adjustRightInd w:val="0"/>
              <w:ind w:left="100"/>
            </w:pPr>
            <w:r w:rsidRPr="00525337">
              <w:rPr>
                <w:rFonts w:cs="Calibri"/>
              </w:rPr>
              <w:t>конструировани</w:t>
            </w:r>
            <w:proofErr w:type="gramStart"/>
            <w:r w:rsidRPr="00525337">
              <w:rPr>
                <w:rFonts w:cs="Calibri"/>
              </w:rPr>
              <w:t>я(</w:t>
            </w:r>
            <w:proofErr w:type="gramEnd"/>
            <w:r w:rsidRPr="00525337">
              <w:rPr>
                <w:rFonts w:cs="Calibri"/>
              </w:rPr>
              <w:t>технического</w:t>
            </w:r>
          </w:p>
          <w:p w:rsidR="00651A53" w:rsidRPr="00525337" w:rsidRDefault="00651A53" w:rsidP="00D62F90">
            <w:pPr>
              <w:widowControl w:val="0"/>
              <w:autoSpaceDE w:val="0"/>
              <w:autoSpaceDN w:val="0"/>
              <w:adjustRightInd w:val="0"/>
              <w:spacing w:line="292" w:lineRule="exact"/>
              <w:ind w:left="100"/>
            </w:pPr>
            <w:r w:rsidRPr="00525337">
              <w:rPr>
                <w:rFonts w:cs="Calibri"/>
              </w:rPr>
              <w:t>и художественного);</w:t>
            </w:r>
          </w:p>
          <w:p w:rsidR="00651A53" w:rsidRPr="00525337" w:rsidRDefault="00651A53" w:rsidP="00D62F90">
            <w:pPr>
              <w:widowControl w:val="0"/>
              <w:autoSpaceDE w:val="0"/>
              <w:autoSpaceDN w:val="0"/>
              <w:adjustRightInd w:val="0"/>
              <w:spacing w:line="292" w:lineRule="exact"/>
              <w:ind w:left="100"/>
            </w:pPr>
            <w:r w:rsidRPr="00525337">
              <w:rPr>
                <w:rFonts w:cs="Calibri"/>
              </w:rPr>
              <w:t xml:space="preserve">Прослушивание </w:t>
            </w:r>
            <w:proofErr w:type="gramStart"/>
            <w:r w:rsidRPr="00525337">
              <w:rPr>
                <w:rFonts w:cs="Calibri"/>
              </w:rPr>
              <w:t>музыкальных</w:t>
            </w:r>
            <w:proofErr w:type="gramEnd"/>
          </w:p>
          <w:p w:rsidR="00651A53" w:rsidRPr="00525337" w:rsidRDefault="00651A53" w:rsidP="00D62F90">
            <w:pPr>
              <w:widowControl w:val="0"/>
              <w:autoSpaceDE w:val="0"/>
              <w:autoSpaceDN w:val="0"/>
              <w:adjustRightInd w:val="0"/>
              <w:spacing w:line="278" w:lineRule="exact"/>
              <w:ind w:left="100"/>
            </w:pPr>
            <w:r w:rsidRPr="00525337">
              <w:rPr>
                <w:rFonts w:cs="Calibri"/>
              </w:rPr>
              <w:t>произведений, анализ, пение,</w:t>
            </w:r>
          </w:p>
          <w:p w:rsidR="00651A53" w:rsidRPr="009B3F74" w:rsidRDefault="00651A53" w:rsidP="00D62F90">
            <w:pPr>
              <w:widowControl w:val="0"/>
              <w:autoSpaceDE w:val="0"/>
              <w:autoSpaceDN w:val="0"/>
              <w:adjustRightInd w:val="0"/>
              <w:spacing w:line="239" w:lineRule="exact"/>
              <w:ind w:left="100"/>
            </w:pPr>
            <w:r w:rsidRPr="00AD38E1">
              <w:rPr>
                <w:rFonts w:cs="Calibri"/>
              </w:rPr>
              <w:t>игра на музыкальных</w:t>
            </w:r>
            <w:r>
              <w:rPr>
                <w:rFonts w:cs="Calibri"/>
              </w:rPr>
              <w:t xml:space="preserve"> инструментах</w:t>
            </w:r>
          </w:p>
        </w:tc>
      </w:tr>
      <w:tr w:rsidR="00651A53" w:rsidRPr="0088305A">
        <w:trPr>
          <w:cantSplit/>
          <w:trHeight w:val="1134"/>
        </w:trPr>
        <w:tc>
          <w:tcPr>
            <w:tcW w:w="817" w:type="dxa"/>
            <w:vMerge w:val="restart"/>
            <w:textDirection w:val="btLr"/>
          </w:tcPr>
          <w:p w:rsidR="00651A53" w:rsidRPr="00563CFC" w:rsidRDefault="00651A53" w:rsidP="0088305A">
            <w:pPr>
              <w:ind w:left="113" w:right="113"/>
            </w:pPr>
            <w:r w:rsidRPr="00563CFC">
              <w:t>Речевое развитие</w:t>
            </w:r>
          </w:p>
        </w:tc>
        <w:tc>
          <w:tcPr>
            <w:tcW w:w="1134" w:type="dxa"/>
          </w:tcPr>
          <w:p w:rsidR="00651A53" w:rsidRDefault="00651A53" w:rsidP="0088305A">
            <w:r>
              <w:t>Ранний</w:t>
            </w:r>
          </w:p>
          <w:p w:rsidR="00651A53" w:rsidRPr="00563CFC" w:rsidRDefault="00110EF8" w:rsidP="0088305A">
            <w:r>
              <w:t>1,5</w:t>
            </w:r>
            <w:r w:rsidR="00651A53" w:rsidRPr="00563CFC">
              <w:t>-3</w:t>
            </w:r>
          </w:p>
          <w:p w:rsidR="00651A53" w:rsidRPr="0088305A" w:rsidRDefault="00651A53" w:rsidP="0088305A">
            <w:pPr>
              <w:rPr>
                <w:b/>
              </w:rPr>
            </w:pPr>
            <w:r w:rsidRPr="00563CFC">
              <w:t>года</w:t>
            </w:r>
          </w:p>
        </w:tc>
        <w:tc>
          <w:tcPr>
            <w:tcW w:w="4536" w:type="dxa"/>
            <w:vAlign w:val="bottom"/>
          </w:tcPr>
          <w:p w:rsidR="00651A53" w:rsidRPr="00AD38E1" w:rsidRDefault="00651A53" w:rsidP="00D62F90">
            <w:pPr>
              <w:widowControl w:val="0"/>
              <w:autoSpaceDE w:val="0"/>
              <w:autoSpaceDN w:val="0"/>
              <w:adjustRightInd w:val="0"/>
              <w:spacing w:line="280" w:lineRule="exact"/>
              <w:ind w:left="100"/>
            </w:pPr>
            <w:r w:rsidRPr="00AD38E1">
              <w:rPr>
                <w:rFonts w:cs="Calibri"/>
              </w:rPr>
              <w:t>Обогащение активного словаря; эмоциональное</w:t>
            </w:r>
          </w:p>
          <w:p w:rsidR="00651A53" w:rsidRPr="00AD38E1" w:rsidRDefault="00651A53" w:rsidP="00D62F90">
            <w:pPr>
              <w:widowControl w:val="0"/>
              <w:autoSpaceDE w:val="0"/>
              <w:autoSpaceDN w:val="0"/>
              <w:adjustRightInd w:val="0"/>
              <w:spacing w:line="292" w:lineRule="exact"/>
              <w:ind w:left="100"/>
            </w:pPr>
            <w:r w:rsidRPr="00AD38E1">
              <w:rPr>
                <w:rFonts w:cs="Calibri"/>
              </w:rPr>
              <w:t>восприятие речи взрослого; развитие звуковой культуры</w:t>
            </w:r>
          </w:p>
          <w:p w:rsidR="00651A53" w:rsidRPr="00AD38E1" w:rsidRDefault="00651A53" w:rsidP="00D62F90">
            <w:pPr>
              <w:widowControl w:val="0"/>
              <w:autoSpaceDE w:val="0"/>
              <w:autoSpaceDN w:val="0"/>
              <w:adjustRightInd w:val="0"/>
              <w:ind w:left="100"/>
            </w:pPr>
            <w:r w:rsidRPr="00AD38E1">
              <w:rPr>
                <w:rFonts w:cs="Calibri"/>
              </w:rPr>
              <w:t>речи; развитие фонематического слуха; развитие</w:t>
            </w:r>
          </w:p>
          <w:p w:rsidR="00651A53" w:rsidRPr="00AD38E1" w:rsidRDefault="00651A53" w:rsidP="00D62F90">
            <w:pPr>
              <w:widowControl w:val="0"/>
              <w:autoSpaceDE w:val="0"/>
              <w:autoSpaceDN w:val="0"/>
              <w:adjustRightInd w:val="0"/>
              <w:spacing w:line="292" w:lineRule="exact"/>
              <w:ind w:left="100"/>
            </w:pPr>
            <w:r w:rsidRPr="00AD38E1">
              <w:rPr>
                <w:rFonts w:cs="Calibri"/>
              </w:rPr>
              <w:t>речевого творчества; развитие диалогической речи;</w:t>
            </w:r>
          </w:p>
          <w:p w:rsidR="00651A53" w:rsidRPr="00AD38E1" w:rsidRDefault="00651A53" w:rsidP="00D62F90">
            <w:pPr>
              <w:widowControl w:val="0"/>
              <w:autoSpaceDE w:val="0"/>
              <w:autoSpaceDN w:val="0"/>
              <w:adjustRightInd w:val="0"/>
              <w:spacing w:line="292" w:lineRule="exact"/>
              <w:ind w:left="100"/>
            </w:pPr>
            <w:r w:rsidRPr="00AD38E1">
              <w:rPr>
                <w:rFonts w:cs="Calibri"/>
              </w:rPr>
              <w:t>знакомство с детской литературой; формирование</w:t>
            </w:r>
          </w:p>
          <w:p w:rsidR="00651A53" w:rsidRDefault="00651A53" w:rsidP="00D62F90">
            <w:pPr>
              <w:widowControl w:val="0"/>
              <w:autoSpaceDE w:val="0"/>
              <w:autoSpaceDN w:val="0"/>
              <w:adjustRightInd w:val="0"/>
              <w:spacing w:line="292" w:lineRule="exact"/>
              <w:ind w:left="100"/>
              <w:rPr>
                <w:rFonts w:cs="Calibri"/>
              </w:rPr>
            </w:pPr>
            <w:r w:rsidRPr="00952375">
              <w:rPr>
                <w:rFonts w:cs="Calibri"/>
              </w:rPr>
              <w:t>связной речи</w:t>
            </w:r>
          </w:p>
          <w:p w:rsidR="00651A53" w:rsidRDefault="00651A53" w:rsidP="00D62F90">
            <w:pPr>
              <w:widowControl w:val="0"/>
              <w:autoSpaceDE w:val="0"/>
              <w:autoSpaceDN w:val="0"/>
              <w:adjustRightInd w:val="0"/>
              <w:spacing w:line="292" w:lineRule="exact"/>
              <w:ind w:left="100"/>
              <w:rPr>
                <w:rFonts w:cs="Calibri"/>
              </w:rPr>
            </w:pPr>
          </w:p>
          <w:p w:rsidR="00651A53" w:rsidRDefault="00651A53" w:rsidP="00D62F90">
            <w:pPr>
              <w:widowControl w:val="0"/>
              <w:autoSpaceDE w:val="0"/>
              <w:autoSpaceDN w:val="0"/>
              <w:adjustRightInd w:val="0"/>
              <w:spacing w:line="292" w:lineRule="exact"/>
              <w:ind w:left="100"/>
              <w:rPr>
                <w:rFonts w:cs="Calibri"/>
              </w:rPr>
            </w:pPr>
          </w:p>
          <w:p w:rsidR="00651A53" w:rsidRDefault="00651A53" w:rsidP="00D62F90">
            <w:pPr>
              <w:widowControl w:val="0"/>
              <w:autoSpaceDE w:val="0"/>
              <w:autoSpaceDN w:val="0"/>
              <w:adjustRightInd w:val="0"/>
              <w:spacing w:line="292" w:lineRule="exact"/>
              <w:ind w:left="100"/>
              <w:rPr>
                <w:rFonts w:cs="Calibri"/>
              </w:rPr>
            </w:pPr>
          </w:p>
          <w:p w:rsidR="00651A53" w:rsidRDefault="00651A53" w:rsidP="00D62F90">
            <w:pPr>
              <w:widowControl w:val="0"/>
              <w:autoSpaceDE w:val="0"/>
              <w:autoSpaceDN w:val="0"/>
              <w:adjustRightInd w:val="0"/>
              <w:spacing w:line="292" w:lineRule="exact"/>
              <w:ind w:left="100"/>
              <w:rPr>
                <w:rFonts w:cs="Calibri"/>
              </w:rPr>
            </w:pPr>
          </w:p>
          <w:p w:rsidR="00651A53" w:rsidRPr="00952375" w:rsidRDefault="00651A53" w:rsidP="00D62F90">
            <w:pPr>
              <w:widowControl w:val="0"/>
              <w:autoSpaceDE w:val="0"/>
              <w:autoSpaceDN w:val="0"/>
              <w:adjustRightInd w:val="0"/>
              <w:spacing w:line="292" w:lineRule="exact"/>
              <w:ind w:left="100"/>
            </w:pPr>
          </w:p>
        </w:tc>
        <w:tc>
          <w:tcPr>
            <w:tcW w:w="2410" w:type="dxa"/>
            <w:vAlign w:val="bottom"/>
          </w:tcPr>
          <w:p w:rsidR="00651A53" w:rsidRPr="00AD38E1" w:rsidRDefault="00651A53" w:rsidP="00D62F90">
            <w:pPr>
              <w:widowControl w:val="0"/>
              <w:autoSpaceDE w:val="0"/>
              <w:autoSpaceDN w:val="0"/>
              <w:adjustRightInd w:val="0"/>
              <w:spacing w:line="280" w:lineRule="exact"/>
              <w:ind w:left="80"/>
            </w:pPr>
            <w:r w:rsidRPr="00AD38E1">
              <w:rPr>
                <w:rFonts w:cs="Calibri"/>
              </w:rPr>
              <w:t xml:space="preserve">Общение </w:t>
            </w:r>
            <w:proofErr w:type="gramStart"/>
            <w:r w:rsidRPr="00AD38E1">
              <w:rPr>
                <w:rFonts w:cs="Calibri"/>
              </w:rPr>
              <w:t>со</w:t>
            </w:r>
            <w:proofErr w:type="gramEnd"/>
            <w:r w:rsidRPr="00AD38E1">
              <w:rPr>
                <w:rFonts w:cs="Calibri"/>
              </w:rPr>
              <w:t xml:space="preserve"> взрослыми и</w:t>
            </w:r>
          </w:p>
          <w:p w:rsidR="00651A53" w:rsidRPr="00952375" w:rsidRDefault="00651A53" w:rsidP="00D62F90">
            <w:pPr>
              <w:widowControl w:val="0"/>
              <w:autoSpaceDE w:val="0"/>
              <w:autoSpaceDN w:val="0"/>
              <w:adjustRightInd w:val="0"/>
              <w:spacing w:line="292" w:lineRule="exact"/>
              <w:ind w:left="80"/>
            </w:pPr>
            <w:r w:rsidRPr="00952375">
              <w:rPr>
                <w:rFonts w:cs="Calibri"/>
              </w:rPr>
              <w:t>сверстниками;</w:t>
            </w:r>
          </w:p>
          <w:p w:rsidR="00651A53" w:rsidRPr="00952375" w:rsidRDefault="00651A53" w:rsidP="00D62F90">
            <w:pPr>
              <w:widowControl w:val="0"/>
              <w:autoSpaceDE w:val="0"/>
              <w:autoSpaceDN w:val="0"/>
              <w:adjustRightInd w:val="0"/>
              <w:ind w:left="80"/>
            </w:pPr>
            <w:r w:rsidRPr="00952375">
              <w:rPr>
                <w:rFonts w:cs="Calibri"/>
              </w:rPr>
              <w:t>коммуникативная</w:t>
            </w:r>
          </w:p>
          <w:p w:rsidR="00651A53" w:rsidRPr="00952375" w:rsidRDefault="00651A53" w:rsidP="00D62F90">
            <w:pPr>
              <w:widowControl w:val="0"/>
              <w:autoSpaceDE w:val="0"/>
              <w:autoSpaceDN w:val="0"/>
              <w:adjustRightInd w:val="0"/>
              <w:spacing w:line="292" w:lineRule="exact"/>
              <w:ind w:left="80"/>
            </w:pPr>
            <w:r w:rsidRPr="00952375">
              <w:rPr>
                <w:rFonts w:cs="Calibri"/>
              </w:rPr>
              <w:t>деятельность; игровая</w:t>
            </w:r>
          </w:p>
          <w:p w:rsidR="00651A53" w:rsidRDefault="00651A53" w:rsidP="00D62F90">
            <w:pPr>
              <w:widowControl w:val="0"/>
              <w:autoSpaceDE w:val="0"/>
              <w:autoSpaceDN w:val="0"/>
              <w:adjustRightInd w:val="0"/>
              <w:spacing w:line="292" w:lineRule="exact"/>
              <w:ind w:left="80"/>
              <w:rPr>
                <w:rFonts w:cs="Calibri"/>
              </w:rPr>
            </w:pPr>
            <w:r w:rsidRPr="00952375">
              <w:rPr>
                <w:rFonts w:cs="Calibri"/>
              </w:rPr>
              <w:t>деятельность</w:t>
            </w: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Pr="00952375" w:rsidRDefault="00651A53" w:rsidP="00D62F90">
            <w:pPr>
              <w:widowControl w:val="0"/>
              <w:autoSpaceDE w:val="0"/>
              <w:autoSpaceDN w:val="0"/>
              <w:adjustRightInd w:val="0"/>
              <w:spacing w:line="292" w:lineRule="exact"/>
              <w:ind w:left="80"/>
            </w:pPr>
          </w:p>
        </w:tc>
        <w:tc>
          <w:tcPr>
            <w:tcW w:w="1843" w:type="dxa"/>
            <w:vAlign w:val="bottom"/>
          </w:tcPr>
          <w:p w:rsidR="00651A53" w:rsidRPr="00AD38E1" w:rsidRDefault="00651A53" w:rsidP="00D62F90">
            <w:pPr>
              <w:widowControl w:val="0"/>
              <w:autoSpaceDE w:val="0"/>
              <w:autoSpaceDN w:val="0"/>
              <w:adjustRightInd w:val="0"/>
              <w:spacing w:line="280" w:lineRule="exact"/>
              <w:ind w:left="100"/>
            </w:pPr>
            <w:r w:rsidRPr="00AD38E1">
              <w:rPr>
                <w:rFonts w:cs="Calibri"/>
              </w:rPr>
              <w:t xml:space="preserve">Общение </w:t>
            </w:r>
            <w:proofErr w:type="gramStart"/>
            <w:r w:rsidRPr="00AD38E1">
              <w:rPr>
                <w:rFonts w:cs="Calibri"/>
              </w:rPr>
              <w:t>со</w:t>
            </w:r>
            <w:proofErr w:type="gramEnd"/>
            <w:r w:rsidRPr="00AD38E1">
              <w:rPr>
                <w:rFonts w:cs="Calibri"/>
              </w:rPr>
              <w:t xml:space="preserve"> взрослыми и</w:t>
            </w:r>
          </w:p>
          <w:p w:rsidR="00651A53" w:rsidRPr="00952375" w:rsidRDefault="00651A53" w:rsidP="00D62F90">
            <w:pPr>
              <w:widowControl w:val="0"/>
              <w:autoSpaceDE w:val="0"/>
              <w:autoSpaceDN w:val="0"/>
              <w:adjustRightInd w:val="0"/>
              <w:spacing w:line="292" w:lineRule="exact"/>
              <w:ind w:left="100"/>
            </w:pPr>
            <w:r w:rsidRPr="00952375">
              <w:rPr>
                <w:rFonts w:cs="Calibri"/>
              </w:rPr>
              <w:t>сверстниками; чтение стихов и</w:t>
            </w:r>
          </w:p>
          <w:p w:rsidR="00651A53" w:rsidRPr="00952375" w:rsidRDefault="00651A53" w:rsidP="00D62F90">
            <w:pPr>
              <w:widowControl w:val="0"/>
              <w:autoSpaceDE w:val="0"/>
              <w:autoSpaceDN w:val="0"/>
              <w:adjustRightInd w:val="0"/>
              <w:ind w:left="100"/>
            </w:pPr>
            <w:r w:rsidRPr="00952375">
              <w:rPr>
                <w:rFonts w:cs="Calibri"/>
              </w:rPr>
              <w:t>сказок; организация</w:t>
            </w:r>
          </w:p>
          <w:p w:rsidR="00651A53" w:rsidRPr="00952375" w:rsidRDefault="00651A53" w:rsidP="00D62F90">
            <w:pPr>
              <w:widowControl w:val="0"/>
              <w:autoSpaceDE w:val="0"/>
              <w:autoSpaceDN w:val="0"/>
              <w:adjustRightInd w:val="0"/>
              <w:spacing w:line="292" w:lineRule="exact"/>
              <w:ind w:left="100"/>
            </w:pPr>
            <w:r w:rsidRPr="00952375">
              <w:rPr>
                <w:rFonts w:cs="Calibri"/>
              </w:rPr>
              <w:t xml:space="preserve">коммуникативных игр; </w:t>
            </w:r>
            <w:proofErr w:type="gramStart"/>
            <w:r w:rsidRPr="00952375">
              <w:rPr>
                <w:rFonts w:cs="Calibri"/>
              </w:rPr>
              <w:t>игровая</w:t>
            </w:r>
            <w:proofErr w:type="gramEnd"/>
          </w:p>
          <w:p w:rsidR="00651A53" w:rsidRPr="00952375" w:rsidRDefault="00651A53" w:rsidP="00D62F90">
            <w:pPr>
              <w:widowControl w:val="0"/>
              <w:autoSpaceDE w:val="0"/>
              <w:autoSpaceDN w:val="0"/>
              <w:adjustRightInd w:val="0"/>
              <w:spacing w:line="292" w:lineRule="exact"/>
              <w:ind w:left="100"/>
            </w:pPr>
            <w:r w:rsidRPr="00952375">
              <w:rPr>
                <w:rFonts w:cs="Calibri"/>
              </w:rPr>
              <w:t>деятельность со сверстниками</w:t>
            </w:r>
          </w:p>
          <w:p w:rsidR="00651A53" w:rsidRPr="00AD38E1" w:rsidRDefault="00651A53" w:rsidP="00D62F90">
            <w:pPr>
              <w:widowControl w:val="0"/>
              <w:autoSpaceDE w:val="0"/>
              <w:autoSpaceDN w:val="0"/>
              <w:adjustRightInd w:val="0"/>
              <w:spacing w:line="292" w:lineRule="exact"/>
              <w:ind w:left="100"/>
            </w:pPr>
            <w:r w:rsidRPr="00AD38E1">
              <w:rPr>
                <w:rFonts w:cs="Calibri"/>
              </w:rPr>
              <w:t>и динамическими играми</w:t>
            </w:r>
          </w:p>
        </w:tc>
      </w:tr>
      <w:tr w:rsidR="00651A53" w:rsidRPr="0088305A">
        <w:trPr>
          <w:cantSplit/>
          <w:trHeight w:val="1134"/>
        </w:trPr>
        <w:tc>
          <w:tcPr>
            <w:tcW w:w="817" w:type="dxa"/>
            <w:vMerge/>
            <w:textDirection w:val="btLr"/>
          </w:tcPr>
          <w:p w:rsidR="00651A53" w:rsidRPr="00563CFC" w:rsidRDefault="00651A53" w:rsidP="0088305A">
            <w:pPr>
              <w:ind w:left="113" w:right="113"/>
            </w:pPr>
          </w:p>
        </w:tc>
        <w:tc>
          <w:tcPr>
            <w:tcW w:w="1134" w:type="dxa"/>
          </w:tcPr>
          <w:p w:rsidR="00651A53" w:rsidRDefault="00651A53" w:rsidP="0088305A">
            <w:r>
              <w:t>Дошкольный</w:t>
            </w:r>
          </w:p>
          <w:p w:rsidR="00651A53" w:rsidRPr="00563CFC" w:rsidRDefault="00651A53" w:rsidP="0088305A">
            <w:r w:rsidRPr="00563CFC">
              <w:t>3-7</w:t>
            </w:r>
          </w:p>
          <w:p w:rsidR="00651A53" w:rsidRPr="0088305A" w:rsidRDefault="00651A53" w:rsidP="0088305A">
            <w:pPr>
              <w:rPr>
                <w:b/>
              </w:rPr>
            </w:pPr>
            <w:r w:rsidRPr="00563CFC">
              <w:t>лет</w:t>
            </w:r>
          </w:p>
        </w:tc>
        <w:tc>
          <w:tcPr>
            <w:tcW w:w="4536" w:type="dxa"/>
            <w:vAlign w:val="bottom"/>
          </w:tcPr>
          <w:p w:rsidR="00651A53" w:rsidRPr="00AD38E1" w:rsidRDefault="00651A53" w:rsidP="00D62F90">
            <w:pPr>
              <w:widowControl w:val="0"/>
              <w:autoSpaceDE w:val="0"/>
              <w:autoSpaceDN w:val="0"/>
              <w:adjustRightInd w:val="0"/>
              <w:spacing w:line="280" w:lineRule="exact"/>
              <w:ind w:left="140"/>
            </w:pPr>
            <w:r w:rsidRPr="00AD38E1">
              <w:rPr>
                <w:rFonts w:cs="Calibri"/>
              </w:rPr>
              <w:t>Владение речью как средством общения и культуры;</w:t>
            </w:r>
          </w:p>
          <w:p w:rsidR="00651A53" w:rsidRPr="00AD38E1" w:rsidRDefault="00651A53" w:rsidP="00D62F90">
            <w:pPr>
              <w:widowControl w:val="0"/>
              <w:autoSpaceDE w:val="0"/>
              <w:autoSpaceDN w:val="0"/>
              <w:adjustRightInd w:val="0"/>
              <w:spacing w:line="292" w:lineRule="exact"/>
              <w:ind w:left="100"/>
            </w:pPr>
            <w:r w:rsidRPr="00AD38E1">
              <w:rPr>
                <w:rFonts w:cs="Calibri"/>
              </w:rPr>
              <w:t>обогащение активного словаря; развитие связной,</w:t>
            </w:r>
          </w:p>
          <w:p w:rsidR="00651A53" w:rsidRPr="007D01B6" w:rsidRDefault="00651A53" w:rsidP="00D62F90">
            <w:pPr>
              <w:widowControl w:val="0"/>
              <w:autoSpaceDE w:val="0"/>
              <w:autoSpaceDN w:val="0"/>
              <w:adjustRightInd w:val="0"/>
              <w:spacing w:line="292" w:lineRule="exact"/>
              <w:ind w:left="100"/>
            </w:pPr>
            <w:r w:rsidRPr="007D01B6">
              <w:rPr>
                <w:rFonts w:cs="Calibri"/>
              </w:rPr>
              <w:t>грамматически правильной диалогической и</w:t>
            </w:r>
          </w:p>
          <w:p w:rsidR="00651A53" w:rsidRPr="00AD38E1" w:rsidRDefault="00651A53" w:rsidP="00D62F90">
            <w:pPr>
              <w:widowControl w:val="0"/>
              <w:autoSpaceDE w:val="0"/>
              <w:autoSpaceDN w:val="0"/>
              <w:adjustRightInd w:val="0"/>
              <w:spacing w:line="266" w:lineRule="exact"/>
              <w:ind w:left="100"/>
            </w:pPr>
            <w:r w:rsidRPr="00AD38E1">
              <w:rPr>
                <w:rFonts w:cs="Calibri"/>
              </w:rPr>
              <w:t>монологической речи; развитие речевого творчества;</w:t>
            </w:r>
          </w:p>
          <w:p w:rsidR="00651A53" w:rsidRPr="00AD38E1" w:rsidRDefault="00651A53" w:rsidP="00D62F90">
            <w:pPr>
              <w:widowControl w:val="0"/>
              <w:autoSpaceDE w:val="0"/>
              <w:autoSpaceDN w:val="0"/>
              <w:adjustRightInd w:val="0"/>
              <w:spacing w:line="292" w:lineRule="exact"/>
              <w:ind w:left="100"/>
            </w:pPr>
            <w:r w:rsidRPr="00AD38E1">
              <w:rPr>
                <w:rFonts w:cs="Calibri"/>
              </w:rPr>
              <w:t>развитие звуковой и интонационной культуры речи,</w:t>
            </w:r>
          </w:p>
          <w:p w:rsidR="00651A53" w:rsidRPr="00AD38E1" w:rsidRDefault="00651A53" w:rsidP="00D62F90">
            <w:pPr>
              <w:widowControl w:val="0"/>
              <w:autoSpaceDE w:val="0"/>
              <w:autoSpaceDN w:val="0"/>
              <w:adjustRightInd w:val="0"/>
              <w:spacing w:line="292" w:lineRule="exact"/>
              <w:ind w:left="100"/>
            </w:pPr>
            <w:r w:rsidRPr="00AD38E1">
              <w:rPr>
                <w:rFonts w:cs="Calibri"/>
              </w:rPr>
              <w:t>фонематического слуха; знакомство с книжной культурой,</w:t>
            </w:r>
          </w:p>
          <w:p w:rsidR="00651A53" w:rsidRPr="00AD38E1" w:rsidRDefault="00651A53" w:rsidP="00D62F90">
            <w:pPr>
              <w:widowControl w:val="0"/>
              <w:autoSpaceDE w:val="0"/>
              <w:autoSpaceDN w:val="0"/>
              <w:adjustRightInd w:val="0"/>
              <w:spacing w:line="292" w:lineRule="exact"/>
              <w:ind w:left="100"/>
            </w:pPr>
            <w:r w:rsidRPr="00AD38E1">
              <w:rPr>
                <w:rFonts w:cs="Calibri"/>
              </w:rPr>
              <w:t>детской литературой, понимание на слух текстов</w:t>
            </w:r>
          </w:p>
          <w:p w:rsidR="00651A53" w:rsidRPr="00AD38E1" w:rsidRDefault="00651A53" w:rsidP="00D62F90">
            <w:pPr>
              <w:widowControl w:val="0"/>
              <w:autoSpaceDE w:val="0"/>
              <w:autoSpaceDN w:val="0"/>
              <w:adjustRightInd w:val="0"/>
              <w:spacing w:line="292" w:lineRule="exact"/>
              <w:ind w:left="100"/>
            </w:pPr>
            <w:r w:rsidRPr="00AD38E1">
              <w:rPr>
                <w:rFonts w:cs="Calibri"/>
              </w:rPr>
              <w:t>различных жанров детской литературы; формирование</w:t>
            </w:r>
          </w:p>
          <w:p w:rsidR="00651A53" w:rsidRPr="00AD38E1" w:rsidRDefault="00651A53" w:rsidP="00D62F90">
            <w:pPr>
              <w:widowControl w:val="0"/>
              <w:autoSpaceDE w:val="0"/>
              <w:autoSpaceDN w:val="0"/>
              <w:adjustRightInd w:val="0"/>
              <w:ind w:left="100"/>
            </w:pPr>
            <w:r w:rsidRPr="00AD38E1">
              <w:rPr>
                <w:rFonts w:cs="Calibri"/>
              </w:rPr>
              <w:t>звуковой аналитико-синтетической активности как</w:t>
            </w:r>
          </w:p>
          <w:p w:rsidR="00651A53" w:rsidRDefault="00651A53" w:rsidP="00D62F90">
            <w:pPr>
              <w:widowControl w:val="0"/>
              <w:autoSpaceDE w:val="0"/>
              <w:autoSpaceDN w:val="0"/>
              <w:adjustRightInd w:val="0"/>
              <w:spacing w:line="292" w:lineRule="exact"/>
              <w:ind w:left="100"/>
              <w:rPr>
                <w:rFonts w:cs="Calibri"/>
              </w:rPr>
            </w:pPr>
            <w:r w:rsidRPr="00AD38E1">
              <w:rPr>
                <w:rFonts w:cs="Calibri"/>
              </w:rPr>
              <w:t>предпосылки обучения грамоте.</w:t>
            </w:r>
          </w:p>
          <w:p w:rsidR="00651A53" w:rsidRDefault="00651A53" w:rsidP="00D62F90">
            <w:pPr>
              <w:widowControl w:val="0"/>
              <w:autoSpaceDE w:val="0"/>
              <w:autoSpaceDN w:val="0"/>
              <w:adjustRightInd w:val="0"/>
              <w:spacing w:line="292" w:lineRule="exact"/>
              <w:ind w:left="100"/>
              <w:rPr>
                <w:rFonts w:cs="Calibri"/>
              </w:rPr>
            </w:pPr>
          </w:p>
          <w:p w:rsidR="00651A53" w:rsidRDefault="00651A53" w:rsidP="00D62F90">
            <w:pPr>
              <w:widowControl w:val="0"/>
              <w:autoSpaceDE w:val="0"/>
              <w:autoSpaceDN w:val="0"/>
              <w:adjustRightInd w:val="0"/>
              <w:spacing w:line="292" w:lineRule="exact"/>
              <w:ind w:left="100"/>
              <w:rPr>
                <w:rFonts w:cs="Calibri"/>
              </w:rPr>
            </w:pPr>
          </w:p>
          <w:p w:rsidR="00651A53" w:rsidRDefault="00651A53" w:rsidP="00D62F90">
            <w:pPr>
              <w:widowControl w:val="0"/>
              <w:autoSpaceDE w:val="0"/>
              <w:autoSpaceDN w:val="0"/>
              <w:adjustRightInd w:val="0"/>
              <w:spacing w:line="292" w:lineRule="exact"/>
              <w:ind w:left="100"/>
              <w:rPr>
                <w:rFonts w:cs="Calibri"/>
              </w:rPr>
            </w:pPr>
          </w:p>
          <w:p w:rsidR="00651A53" w:rsidRDefault="00651A53" w:rsidP="00D62F90">
            <w:pPr>
              <w:widowControl w:val="0"/>
              <w:autoSpaceDE w:val="0"/>
              <w:autoSpaceDN w:val="0"/>
              <w:adjustRightInd w:val="0"/>
              <w:spacing w:line="292" w:lineRule="exact"/>
              <w:ind w:left="100"/>
              <w:rPr>
                <w:rFonts w:cs="Calibri"/>
              </w:rPr>
            </w:pPr>
          </w:p>
          <w:p w:rsidR="00651A53" w:rsidRPr="00AD38E1" w:rsidRDefault="00651A53" w:rsidP="00D62F90">
            <w:pPr>
              <w:widowControl w:val="0"/>
              <w:autoSpaceDE w:val="0"/>
              <w:autoSpaceDN w:val="0"/>
              <w:adjustRightInd w:val="0"/>
              <w:spacing w:line="292" w:lineRule="exact"/>
              <w:ind w:left="100"/>
            </w:pPr>
          </w:p>
        </w:tc>
        <w:tc>
          <w:tcPr>
            <w:tcW w:w="2410" w:type="dxa"/>
            <w:vAlign w:val="bottom"/>
          </w:tcPr>
          <w:p w:rsidR="00651A53" w:rsidRPr="00AD38E1" w:rsidRDefault="00651A53" w:rsidP="00D62F90">
            <w:pPr>
              <w:widowControl w:val="0"/>
              <w:autoSpaceDE w:val="0"/>
              <w:autoSpaceDN w:val="0"/>
              <w:adjustRightInd w:val="0"/>
              <w:spacing w:line="280" w:lineRule="exact"/>
              <w:ind w:left="80"/>
            </w:pPr>
            <w:r w:rsidRPr="00AD38E1">
              <w:rPr>
                <w:rFonts w:cs="Calibri"/>
              </w:rPr>
              <w:t>Коммуникативная</w:t>
            </w:r>
          </w:p>
          <w:p w:rsidR="00651A53" w:rsidRPr="007D01B6" w:rsidRDefault="00651A53" w:rsidP="00D62F90">
            <w:pPr>
              <w:widowControl w:val="0"/>
              <w:autoSpaceDE w:val="0"/>
              <w:autoSpaceDN w:val="0"/>
              <w:adjustRightInd w:val="0"/>
              <w:spacing w:line="292" w:lineRule="exact"/>
              <w:ind w:left="80"/>
            </w:pPr>
            <w:r w:rsidRPr="007D01B6">
              <w:rPr>
                <w:rFonts w:cs="Calibri"/>
              </w:rPr>
              <w:t>деятельность,</w:t>
            </w:r>
          </w:p>
          <w:p w:rsidR="00651A53" w:rsidRPr="007D01B6" w:rsidRDefault="00651A53" w:rsidP="00D62F90">
            <w:pPr>
              <w:widowControl w:val="0"/>
              <w:autoSpaceDE w:val="0"/>
              <w:autoSpaceDN w:val="0"/>
              <w:adjustRightInd w:val="0"/>
              <w:spacing w:line="292" w:lineRule="exact"/>
              <w:ind w:left="80"/>
            </w:pPr>
            <w:r w:rsidRPr="007D01B6">
              <w:rPr>
                <w:rFonts w:cs="Calibri"/>
              </w:rPr>
              <w:t xml:space="preserve">Восприятие </w:t>
            </w:r>
            <w:proofErr w:type="gramStart"/>
            <w:r w:rsidRPr="007D01B6">
              <w:rPr>
                <w:rFonts w:cs="Calibri"/>
              </w:rPr>
              <w:t>художественной</w:t>
            </w:r>
            <w:proofErr w:type="gramEnd"/>
          </w:p>
          <w:p w:rsidR="00651A53" w:rsidRPr="007D01B6" w:rsidRDefault="00651A53" w:rsidP="00D62F90">
            <w:pPr>
              <w:widowControl w:val="0"/>
              <w:autoSpaceDE w:val="0"/>
              <w:autoSpaceDN w:val="0"/>
              <w:adjustRightInd w:val="0"/>
              <w:spacing w:line="266" w:lineRule="exact"/>
              <w:ind w:left="80"/>
            </w:pPr>
            <w:r w:rsidRPr="007D01B6">
              <w:rPr>
                <w:rFonts w:cs="Calibri"/>
              </w:rPr>
              <w:t>литераторы,</w:t>
            </w:r>
          </w:p>
          <w:p w:rsidR="00651A53" w:rsidRPr="007D01B6" w:rsidRDefault="00651A53" w:rsidP="00D62F90">
            <w:pPr>
              <w:widowControl w:val="0"/>
              <w:autoSpaceDE w:val="0"/>
              <w:autoSpaceDN w:val="0"/>
              <w:adjustRightInd w:val="0"/>
              <w:spacing w:line="292" w:lineRule="exact"/>
              <w:ind w:left="80"/>
            </w:pPr>
            <w:r w:rsidRPr="007D01B6">
              <w:rPr>
                <w:rFonts w:cs="Calibri"/>
              </w:rPr>
              <w:t>Музыкальная деятельность,</w:t>
            </w:r>
          </w:p>
          <w:p w:rsidR="00651A53" w:rsidRPr="007D01B6" w:rsidRDefault="00651A53" w:rsidP="00D62F90">
            <w:pPr>
              <w:widowControl w:val="0"/>
              <w:autoSpaceDE w:val="0"/>
              <w:autoSpaceDN w:val="0"/>
              <w:adjustRightInd w:val="0"/>
              <w:spacing w:line="292" w:lineRule="exact"/>
              <w:ind w:left="80"/>
            </w:pPr>
            <w:r w:rsidRPr="007D01B6">
              <w:rPr>
                <w:rFonts w:cs="Calibri"/>
              </w:rPr>
              <w:t>Игровая деятельность,</w:t>
            </w:r>
          </w:p>
          <w:p w:rsidR="00651A53" w:rsidRPr="00D617E5" w:rsidRDefault="00651A53" w:rsidP="00D617E5">
            <w:pPr>
              <w:widowControl w:val="0"/>
              <w:autoSpaceDE w:val="0"/>
              <w:autoSpaceDN w:val="0"/>
              <w:adjustRightInd w:val="0"/>
              <w:spacing w:line="292" w:lineRule="exact"/>
              <w:ind w:left="80"/>
            </w:pPr>
            <w:r w:rsidRPr="007D01B6">
              <w:rPr>
                <w:rFonts w:cs="Calibri"/>
              </w:rPr>
              <w:t>Самообслуживание и</w:t>
            </w:r>
            <w:r w:rsidR="00D617E5">
              <w:t xml:space="preserve"> </w:t>
            </w:r>
            <w:r w:rsidRPr="007D01B6">
              <w:rPr>
                <w:rFonts w:cs="Calibri"/>
              </w:rPr>
              <w:t>бытовой труд,</w:t>
            </w: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Default="00651A53" w:rsidP="00D62F90">
            <w:pPr>
              <w:widowControl w:val="0"/>
              <w:autoSpaceDE w:val="0"/>
              <w:autoSpaceDN w:val="0"/>
              <w:adjustRightInd w:val="0"/>
              <w:spacing w:line="292" w:lineRule="exact"/>
              <w:ind w:left="80"/>
              <w:rPr>
                <w:rFonts w:cs="Calibri"/>
              </w:rPr>
            </w:pPr>
          </w:p>
          <w:p w:rsidR="00651A53" w:rsidRPr="007D01B6" w:rsidRDefault="00651A53" w:rsidP="00D62F90">
            <w:pPr>
              <w:widowControl w:val="0"/>
              <w:autoSpaceDE w:val="0"/>
              <w:autoSpaceDN w:val="0"/>
              <w:adjustRightInd w:val="0"/>
              <w:spacing w:line="292" w:lineRule="exact"/>
              <w:ind w:left="80"/>
            </w:pPr>
          </w:p>
        </w:tc>
        <w:tc>
          <w:tcPr>
            <w:tcW w:w="1843" w:type="dxa"/>
            <w:vAlign w:val="bottom"/>
          </w:tcPr>
          <w:p w:rsidR="00651A53" w:rsidRPr="00AD38E1" w:rsidRDefault="00651A53" w:rsidP="00D62F90">
            <w:pPr>
              <w:widowControl w:val="0"/>
              <w:autoSpaceDE w:val="0"/>
              <w:autoSpaceDN w:val="0"/>
              <w:adjustRightInd w:val="0"/>
              <w:spacing w:line="280" w:lineRule="exact"/>
              <w:ind w:left="100"/>
            </w:pPr>
            <w:r w:rsidRPr="00AD38E1">
              <w:rPr>
                <w:rFonts w:cs="Calibri"/>
              </w:rPr>
              <w:t xml:space="preserve">Чтение </w:t>
            </w:r>
            <w:proofErr w:type="gramStart"/>
            <w:r w:rsidRPr="00AD38E1">
              <w:rPr>
                <w:rFonts w:cs="Calibri"/>
              </w:rPr>
              <w:t>художественной</w:t>
            </w:r>
            <w:proofErr w:type="gramEnd"/>
          </w:p>
          <w:p w:rsidR="00651A53" w:rsidRPr="007D01B6" w:rsidRDefault="00651A53" w:rsidP="00D62F90">
            <w:pPr>
              <w:widowControl w:val="0"/>
              <w:autoSpaceDE w:val="0"/>
              <w:autoSpaceDN w:val="0"/>
              <w:adjustRightInd w:val="0"/>
              <w:spacing w:line="292" w:lineRule="exact"/>
              <w:ind w:left="100"/>
            </w:pPr>
            <w:r w:rsidRPr="007D01B6">
              <w:rPr>
                <w:rFonts w:cs="Calibri"/>
              </w:rPr>
              <w:t>литературы всех жанров;</w:t>
            </w:r>
          </w:p>
          <w:p w:rsidR="00651A53" w:rsidRPr="007D01B6" w:rsidRDefault="00651A53" w:rsidP="00D62F90">
            <w:pPr>
              <w:widowControl w:val="0"/>
              <w:autoSpaceDE w:val="0"/>
              <w:autoSpaceDN w:val="0"/>
              <w:adjustRightInd w:val="0"/>
              <w:spacing w:line="292" w:lineRule="exact"/>
              <w:ind w:left="100"/>
            </w:pPr>
            <w:r w:rsidRPr="007D01B6">
              <w:rPr>
                <w:rFonts w:cs="Calibri"/>
              </w:rPr>
              <w:t>пересказ; составление рассказа,</w:t>
            </w:r>
          </w:p>
          <w:p w:rsidR="00651A53" w:rsidRPr="007D01B6" w:rsidRDefault="00651A53" w:rsidP="00D62F90">
            <w:pPr>
              <w:widowControl w:val="0"/>
              <w:autoSpaceDE w:val="0"/>
              <w:autoSpaceDN w:val="0"/>
              <w:adjustRightInd w:val="0"/>
              <w:spacing w:line="266" w:lineRule="exact"/>
              <w:ind w:left="100"/>
            </w:pPr>
            <w:r w:rsidRPr="007D01B6">
              <w:rPr>
                <w:rFonts w:cs="Calibri"/>
              </w:rPr>
              <w:t>инсценировки, организация</w:t>
            </w:r>
          </w:p>
          <w:p w:rsidR="00651A53" w:rsidRPr="00AD38E1" w:rsidRDefault="00651A53" w:rsidP="00D62F90">
            <w:pPr>
              <w:widowControl w:val="0"/>
              <w:autoSpaceDE w:val="0"/>
              <w:autoSpaceDN w:val="0"/>
              <w:adjustRightInd w:val="0"/>
              <w:spacing w:line="292" w:lineRule="exact"/>
              <w:ind w:left="100"/>
            </w:pPr>
            <w:r w:rsidRPr="00AD38E1">
              <w:rPr>
                <w:rFonts w:cs="Calibri"/>
              </w:rPr>
              <w:t xml:space="preserve">всех видов игр, общение </w:t>
            </w:r>
            <w:proofErr w:type="gramStart"/>
            <w:r w:rsidRPr="00AD38E1">
              <w:rPr>
                <w:rFonts w:cs="Calibri"/>
              </w:rPr>
              <w:t>со</w:t>
            </w:r>
            <w:proofErr w:type="gramEnd"/>
          </w:p>
          <w:p w:rsidR="00651A53" w:rsidRPr="007D01B6" w:rsidRDefault="00651A53" w:rsidP="00D62F90">
            <w:pPr>
              <w:widowControl w:val="0"/>
              <w:autoSpaceDE w:val="0"/>
              <w:autoSpaceDN w:val="0"/>
              <w:adjustRightInd w:val="0"/>
              <w:spacing w:line="292" w:lineRule="exact"/>
              <w:ind w:left="100"/>
            </w:pPr>
            <w:r w:rsidRPr="007D01B6">
              <w:rPr>
                <w:rFonts w:cs="Calibri"/>
              </w:rPr>
              <w:t>сверстниками и взрослыми,</w:t>
            </w:r>
          </w:p>
          <w:p w:rsidR="00651A53" w:rsidRPr="007D01B6" w:rsidRDefault="00651A53" w:rsidP="00D62F90">
            <w:pPr>
              <w:widowControl w:val="0"/>
              <w:autoSpaceDE w:val="0"/>
              <w:autoSpaceDN w:val="0"/>
              <w:adjustRightInd w:val="0"/>
              <w:spacing w:line="292" w:lineRule="exact"/>
              <w:ind w:left="100"/>
            </w:pPr>
            <w:r w:rsidRPr="007D01B6">
              <w:rPr>
                <w:rFonts w:cs="Calibri"/>
              </w:rPr>
              <w:t>исполнение песен, проведение</w:t>
            </w:r>
          </w:p>
          <w:p w:rsidR="00651A53" w:rsidRPr="007D01B6" w:rsidRDefault="00651A53" w:rsidP="00D62F90">
            <w:pPr>
              <w:widowControl w:val="0"/>
              <w:autoSpaceDE w:val="0"/>
              <w:autoSpaceDN w:val="0"/>
              <w:adjustRightInd w:val="0"/>
              <w:spacing w:line="292" w:lineRule="exact"/>
              <w:ind w:left="100"/>
            </w:pPr>
            <w:r w:rsidRPr="007D01B6">
              <w:rPr>
                <w:rFonts w:cs="Calibri"/>
              </w:rPr>
              <w:t>экспериментирования,</w:t>
            </w:r>
          </w:p>
          <w:p w:rsidR="00651A53" w:rsidRPr="007D01B6" w:rsidRDefault="00651A53" w:rsidP="00D62F90">
            <w:pPr>
              <w:widowControl w:val="0"/>
              <w:autoSpaceDE w:val="0"/>
              <w:autoSpaceDN w:val="0"/>
              <w:adjustRightInd w:val="0"/>
              <w:ind w:left="100"/>
            </w:pPr>
            <w:r w:rsidRPr="007D01B6">
              <w:rPr>
                <w:rFonts w:cs="Calibri"/>
              </w:rPr>
              <w:t>наблюдения, организация</w:t>
            </w:r>
          </w:p>
          <w:p w:rsidR="00651A53" w:rsidRPr="007D01B6" w:rsidRDefault="00651A53" w:rsidP="00D62F90">
            <w:pPr>
              <w:widowControl w:val="0"/>
              <w:autoSpaceDE w:val="0"/>
              <w:autoSpaceDN w:val="0"/>
              <w:adjustRightInd w:val="0"/>
              <w:spacing w:line="292" w:lineRule="exact"/>
              <w:ind w:left="100"/>
            </w:pPr>
            <w:r w:rsidRPr="007D01B6">
              <w:rPr>
                <w:rFonts w:cs="Calibri"/>
              </w:rPr>
              <w:t>бытового труда</w:t>
            </w:r>
          </w:p>
        </w:tc>
      </w:tr>
      <w:tr w:rsidR="0088305A" w:rsidRPr="0088305A">
        <w:trPr>
          <w:cantSplit/>
          <w:trHeight w:val="1134"/>
        </w:trPr>
        <w:tc>
          <w:tcPr>
            <w:tcW w:w="817" w:type="dxa"/>
            <w:vMerge w:val="restart"/>
            <w:textDirection w:val="btLr"/>
          </w:tcPr>
          <w:p w:rsidR="0088305A" w:rsidRPr="00563CFC" w:rsidRDefault="0088305A" w:rsidP="0088305A">
            <w:pPr>
              <w:ind w:left="113" w:right="113"/>
            </w:pPr>
            <w:r w:rsidRPr="00563CFC">
              <w:t>Художественно-эстетическое</w:t>
            </w:r>
          </w:p>
        </w:tc>
        <w:tc>
          <w:tcPr>
            <w:tcW w:w="1134" w:type="dxa"/>
          </w:tcPr>
          <w:p w:rsidR="0088305A" w:rsidRDefault="0088305A" w:rsidP="0088305A">
            <w:r>
              <w:t>Ранний</w:t>
            </w:r>
          </w:p>
          <w:p w:rsidR="0088305A" w:rsidRPr="00563CFC" w:rsidRDefault="00110EF8" w:rsidP="0088305A">
            <w:r>
              <w:t>1,5</w:t>
            </w:r>
            <w:r w:rsidR="0088305A" w:rsidRPr="00563CFC">
              <w:t>-3</w:t>
            </w:r>
          </w:p>
          <w:p w:rsidR="0088305A" w:rsidRPr="0088305A" w:rsidRDefault="0088305A" w:rsidP="0088305A">
            <w:pPr>
              <w:rPr>
                <w:b/>
              </w:rPr>
            </w:pPr>
            <w:r w:rsidRPr="00563CFC">
              <w:t>года</w:t>
            </w:r>
          </w:p>
        </w:tc>
        <w:tc>
          <w:tcPr>
            <w:tcW w:w="4536" w:type="dxa"/>
          </w:tcPr>
          <w:p w:rsidR="000D2AD4" w:rsidRPr="00D32D7A" w:rsidRDefault="000D2AD4" w:rsidP="00D617E5">
            <w:pPr>
              <w:widowControl w:val="0"/>
              <w:autoSpaceDE w:val="0"/>
              <w:autoSpaceDN w:val="0"/>
              <w:adjustRightInd w:val="0"/>
              <w:spacing w:line="280" w:lineRule="exact"/>
            </w:pPr>
            <w:r w:rsidRPr="00D32D7A">
              <w:t>развитие предпосылок ценностно-смыслового</w:t>
            </w:r>
            <w:r w:rsidR="00D617E5">
              <w:t xml:space="preserve"> </w:t>
            </w:r>
            <w:r w:rsidRPr="00D32D7A">
              <w:t>восприятия  и  понимания  произведений  искусств</w:t>
            </w:r>
            <w:proofErr w:type="gramStart"/>
            <w:r w:rsidRPr="00D32D7A">
              <w:t>а(</w:t>
            </w:r>
            <w:proofErr w:type="gramEnd"/>
            <w:r w:rsidRPr="00D32D7A">
              <w:t>словесного, музыкального, изобразительного), мира</w:t>
            </w:r>
          </w:p>
          <w:p w:rsidR="000D2AD4" w:rsidRPr="00D32D7A" w:rsidRDefault="000D2AD4" w:rsidP="001D3D5D">
            <w:pPr>
              <w:widowControl w:val="0"/>
              <w:autoSpaceDE w:val="0"/>
              <w:autoSpaceDN w:val="0"/>
              <w:adjustRightInd w:val="0"/>
              <w:ind w:left="102"/>
            </w:pPr>
            <w:r w:rsidRPr="00D32D7A">
              <w:t>природы;</w:t>
            </w:r>
            <w:r w:rsidR="001D3D5D">
              <w:t xml:space="preserve"> </w:t>
            </w:r>
            <w:r w:rsidRPr="00D32D7A">
              <w:t>формирование элементарных представлений о</w:t>
            </w:r>
            <w:r w:rsidR="001D3D5D">
              <w:t xml:space="preserve"> </w:t>
            </w:r>
            <w:r w:rsidRPr="00D32D7A">
              <w:t>видах искусства; восприятие музыки, художественной</w:t>
            </w:r>
          </w:p>
          <w:p w:rsidR="0088305A" w:rsidRPr="001D3D5D" w:rsidRDefault="000D2AD4" w:rsidP="001D3D5D">
            <w:pPr>
              <w:widowControl w:val="0"/>
              <w:autoSpaceDE w:val="0"/>
              <w:autoSpaceDN w:val="0"/>
              <w:adjustRightInd w:val="0"/>
              <w:spacing w:line="292" w:lineRule="exact"/>
              <w:ind w:left="100"/>
            </w:pPr>
            <w:r w:rsidRPr="00D32D7A">
              <w:t>литературы; стимулирование сопереживания</w:t>
            </w:r>
            <w:r w:rsidR="001D3D5D">
              <w:t xml:space="preserve"> </w:t>
            </w:r>
            <w:r w:rsidRPr="00D32D7A">
              <w:t>персонажам художественных произведений</w:t>
            </w:r>
          </w:p>
        </w:tc>
        <w:tc>
          <w:tcPr>
            <w:tcW w:w="2410" w:type="dxa"/>
            <w:vAlign w:val="bottom"/>
          </w:tcPr>
          <w:p w:rsidR="000D2AD4" w:rsidRPr="00D32D7A" w:rsidRDefault="000D2AD4" w:rsidP="000D2AD4">
            <w:pPr>
              <w:widowControl w:val="0"/>
              <w:autoSpaceDE w:val="0"/>
              <w:autoSpaceDN w:val="0"/>
              <w:adjustRightInd w:val="0"/>
              <w:spacing w:line="280" w:lineRule="exact"/>
              <w:ind w:left="80"/>
            </w:pPr>
            <w:r w:rsidRPr="00D32D7A">
              <w:t>Коммуникативная</w:t>
            </w:r>
          </w:p>
          <w:p w:rsidR="000D2AD4" w:rsidRPr="00D32D7A" w:rsidRDefault="000D2AD4" w:rsidP="000D2AD4">
            <w:pPr>
              <w:widowControl w:val="0"/>
              <w:autoSpaceDE w:val="0"/>
              <w:autoSpaceDN w:val="0"/>
              <w:adjustRightInd w:val="0"/>
              <w:spacing w:line="292" w:lineRule="exact"/>
              <w:ind w:left="80"/>
            </w:pPr>
            <w:r w:rsidRPr="00D32D7A">
              <w:t>деятельность,</w:t>
            </w:r>
          </w:p>
          <w:p w:rsidR="000D2AD4" w:rsidRPr="00D32D7A" w:rsidRDefault="000D2AD4" w:rsidP="000D2AD4">
            <w:pPr>
              <w:widowControl w:val="0"/>
              <w:autoSpaceDE w:val="0"/>
              <w:autoSpaceDN w:val="0"/>
              <w:adjustRightInd w:val="0"/>
              <w:spacing w:line="247" w:lineRule="exact"/>
              <w:ind w:left="79"/>
            </w:pPr>
            <w:r w:rsidRPr="00D32D7A">
              <w:t xml:space="preserve">Восприятие </w:t>
            </w:r>
            <w:proofErr w:type="gramStart"/>
            <w:r w:rsidRPr="00D32D7A">
              <w:t>художественной</w:t>
            </w:r>
            <w:proofErr w:type="gramEnd"/>
          </w:p>
          <w:p w:rsidR="000D2AD4" w:rsidRPr="00D32D7A" w:rsidRDefault="000D2AD4" w:rsidP="000D2AD4">
            <w:pPr>
              <w:widowControl w:val="0"/>
              <w:autoSpaceDE w:val="0"/>
              <w:autoSpaceDN w:val="0"/>
              <w:adjustRightInd w:val="0"/>
              <w:ind w:left="79"/>
            </w:pPr>
            <w:r w:rsidRPr="00D32D7A">
              <w:t>литераторы, Музыкальная деятельность,</w:t>
            </w:r>
          </w:p>
          <w:p w:rsidR="000D2AD4" w:rsidRPr="00D32D7A" w:rsidRDefault="000D2AD4" w:rsidP="000D2AD4">
            <w:pPr>
              <w:widowControl w:val="0"/>
              <w:autoSpaceDE w:val="0"/>
              <w:autoSpaceDN w:val="0"/>
              <w:adjustRightInd w:val="0"/>
              <w:ind w:left="80"/>
            </w:pPr>
            <w:r w:rsidRPr="00D32D7A">
              <w:t>Игровая деятельность,</w:t>
            </w:r>
          </w:p>
          <w:p w:rsidR="000D2AD4" w:rsidRPr="0088305A" w:rsidRDefault="000D2AD4" w:rsidP="000D2AD4">
            <w:pPr>
              <w:widowControl w:val="0"/>
              <w:autoSpaceDE w:val="0"/>
              <w:autoSpaceDN w:val="0"/>
              <w:adjustRightInd w:val="0"/>
              <w:spacing w:line="292" w:lineRule="exact"/>
              <w:ind w:left="80"/>
            </w:pPr>
            <w:r w:rsidRPr="00D32D7A">
              <w:t xml:space="preserve">двигательная, </w:t>
            </w:r>
          </w:p>
          <w:p w:rsidR="0088305A" w:rsidRPr="0088305A" w:rsidRDefault="0088305A" w:rsidP="000D2AD4">
            <w:pPr>
              <w:widowControl w:val="0"/>
              <w:autoSpaceDE w:val="0"/>
              <w:autoSpaceDN w:val="0"/>
              <w:adjustRightInd w:val="0"/>
              <w:spacing w:after="200" w:line="292" w:lineRule="exact"/>
              <w:ind w:left="80"/>
            </w:pPr>
          </w:p>
        </w:tc>
        <w:tc>
          <w:tcPr>
            <w:tcW w:w="1843" w:type="dxa"/>
          </w:tcPr>
          <w:p w:rsidR="000D2AD4" w:rsidRPr="00D32D7A" w:rsidRDefault="000D2AD4" w:rsidP="000D2AD4">
            <w:pPr>
              <w:widowControl w:val="0"/>
              <w:autoSpaceDE w:val="0"/>
              <w:autoSpaceDN w:val="0"/>
              <w:adjustRightInd w:val="0"/>
              <w:spacing w:line="280" w:lineRule="exact"/>
              <w:ind w:left="100"/>
            </w:pPr>
            <w:r w:rsidRPr="00D32D7A">
              <w:t>Общение с взрослыми и</w:t>
            </w:r>
          </w:p>
          <w:p w:rsidR="000D2AD4" w:rsidRPr="00D32D7A" w:rsidRDefault="000D2AD4" w:rsidP="000D2AD4">
            <w:pPr>
              <w:widowControl w:val="0"/>
              <w:autoSpaceDE w:val="0"/>
              <w:autoSpaceDN w:val="0"/>
              <w:adjustRightInd w:val="0"/>
              <w:spacing w:line="292" w:lineRule="exact"/>
              <w:ind w:left="100"/>
            </w:pPr>
            <w:r w:rsidRPr="00D32D7A">
              <w:t>сверстниками,</w:t>
            </w:r>
          </w:p>
          <w:p w:rsidR="000D2AD4" w:rsidRPr="00D32D7A" w:rsidRDefault="000D2AD4" w:rsidP="000D2AD4">
            <w:pPr>
              <w:widowControl w:val="0"/>
              <w:autoSpaceDE w:val="0"/>
              <w:autoSpaceDN w:val="0"/>
              <w:adjustRightInd w:val="0"/>
              <w:spacing w:line="247" w:lineRule="exact"/>
              <w:ind w:left="100"/>
            </w:pPr>
            <w:r w:rsidRPr="00D32D7A">
              <w:t>Чтение стихов и сказок;</w:t>
            </w:r>
          </w:p>
          <w:p w:rsidR="0088305A" w:rsidRPr="0088305A" w:rsidRDefault="000D2AD4" w:rsidP="000D2AD4">
            <w:pPr>
              <w:rPr>
                <w:b/>
                <w:sz w:val="28"/>
                <w:szCs w:val="28"/>
              </w:rPr>
            </w:pPr>
            <w:r w:rsidRPr="00D32D7A">
              <w:t>прослушивание музыкальных произведений</w:t>
            </w:r>
          </w:p>
        </w:tc>
      </w:tr>
      <w:tr w:rsidR="004B2985" w:rsidRPr="0088305A">
        <w:trPr>
          <w:cantSplit/>
          <w:trHeight w:val="1134"/>
        </w:trPr>
        <w:tc>
          <w:tcPr>
            <w:tcW w:w="817" w:type="dxa"/>
            <w:vMerge/>
            <w:textDirection w:val="btLr"/>
          </w:tcPr>
          <w:p w:rsidR="004B2985" w:rsidRPr="00563CFC" w:rsidRDefault="004B2985" w:rsidP="0088305A">
            <w:pPr>
              <w:ind w:left="113" w:right="113"/>
            </w:pPr>
          </w:p>
        </w:tc>
        <w:tc>
          <w:tcPr>
            <w:tcW w:w="1134" w:type="dxa"/>
          </w:tcPr>
          <w:p w:rsidR="004B2985" w:rsidRDefault="004B2985" w:rsidP="0088305A">
            <w:r>
              <w:t>Дошкольный</w:t>
            </w:r>
          </w:p>
          <w:p w:rsidR="004B2985" w:rsidRPr="00563CFC" w:rsidRDefault="004B2985" w:rsidP="0088305A">
            <w:r w:rsidRPr="00563CFC">
              <w:t>3-7</w:t>
            </w:r>
          </w:p>
          <w:p w:rsidR="004B2985" w:rsidRPr="0088305A" w:rsidRDefault="004B2985" w:rsidP="0088305A">
            <w:pPr>
              <w:rPr>
                <w:b/>
              </w:rPr>
            </w:pPr>
            <w:r w:rsidRPr="00563CFC">
              <w:t>лет</w:t>
            </w:r>
          </w:p>
        </w:tc>
        <w:tc>
          <w:tcPr>
            <w:tcW w:w="4536" w:type="dxa"/>
            <w:vAlign w:val="bottom"/>
          </w:tcPr>
          <w:p w:rsidR="004B2985" w:rsidRPr="00AD38E1" w:rsidRDefault="004B2985" w:rsidP="001D3D5D">
            <w:pPr>
              <w:widowControl w:val="0"/>
              <w:autoSpaceDE w:val="0"/>
              <w:autoSpaceDN w:val="0"/>
              <w:adjustRightInd w:val="0"/>
              <w:spacing w:line="277" w:lineRule="exact"/>
              <w:ind w:left="100"/>
            </w:pPr>
            <w:r w:rsidRPr="00A26B1B">
              <w:rPr>
                <w:rFonts w:cs="Calibri"/>
              </w:rPr>
              <w:t>развитие предпосылок ценностно-смыслового</w:t>
            </w:r>
            <w:r w:rsidR="001D3D5D">
              <w:t xml:space="preserve"> </w:t>
            </w:r>
            <w:r w:rsidRPr="00AD38E1">
              <w:rPr>
                <w:rFonts w:cs="Calibri"/>
              </w:rPr>
              <w:t>восприятия  и  понимания  произведений  искусства</w:t>
            </w:r>
          </w:p>
          <w:p w:rsidR="004B2985" w:rsidRPr="0016029B" w:rsidRDefault="004B2985" w:rsidP="00D62F90">
            <w:pPr>
              <w:widowControl w:val="0"/>
              <w:autoSpaceDE w:val="0"/>
              <w:autoSpaceDN w:val="0"/>
              <w:adjustRightInd w:val="0"/>
              <w:spacing w:line="292" w:lineRule="exact"/>
              <w:ind w:left="100"/>
            </w:pPr>
            <w:r w:rsidRPr="0016029B">
              <w:rPr>
                <w:rFonts w:cs="Calibri"/>
              </w:rPr>
              <w:t>(словесного, музыкального, изобразительного), мира</w:t>
            </w:r>
          </w:p>
          <w:p w:rsidR="004B2985" w:rsidRPr="0016029B" w:rsidRDefault="004B2985" w:rsidP="001D3D5D">
            <w:pPr>
              <w:widowControl w:val="0"/>
              <w:autoSpaceDE w:val="0"/>
              <w:autoSpaceDN w:val="0"/>
              <w:adjustRightInd w:val="0"/>
              <w:spacing w:line="292" w:lineRule="exact"/>
              <w:ind w:left="100"/>
            </w:pPr>
            <w:r w:rsidRPr="00AD38E1">
              <w:rPr>
                <w:rFonts w:cs="Calibri"/>
              </w:rPr>
              <w:t>природы; становление эстетического отношения к</w:t>
            </w:r>
            <w:r w:rsidR="001D3D5D">
              <w:t xml:space="preserve"> </w:t>
            </w:r>
            <w:r w:rsidRPr="0016029B">
              <w:rPr>
                <w:rFonts w:cs="Calibri"/>
              </w:rPr>
              <w:t xml:space="preserve">окружающему миру; формирование </w:t>
            </w:r>
            <w:proofErr w:type="gramStart"/>
            <w:r w:rsidRPr="0016029B">
              <w:rPr>
                <w:rFonts w:cs="Calibri"/>
              </w:rPr>
              <w:t>элементарных</w:t>
            </w:r>
            <w:proofErr w:type="gramEnd"/>
          </w:p>
          <w:p w:rsidR="004B2985" w:rsidRPr="0016029B" w:rsidRDefault="004B2985" w:rsidP="001D3D5D">
            <w:pPr>
              <w:widowControl w:val="0"/>
              <w:autoSpaceDE w:val="0"/>
              <w:autoSpaceDN w:val="0"/>
              <w:adjustRightInd w:val="0"/>
              <w:ind w:left="100"/>
            </w:pPr>
            <w:r w:rsidRPr="00AD38E1">
              <w:rPr>
                <w:rFonts w:cs="Calibri"/>
              </w:rPr>
              <w:t>представлений о видах искусства; восприятие музыки,</w:t>
            </w:r>
            <w:r w:rsidR="001D3D5D">
              <w:t xml:space="preserve"> </w:t>
            </w:r>
            <w:r w:rsidRPr="0016029B">
              <w:rPr>
                <w:rFonts w:cs="Calibri"/>
              </w:rPr>
              <w:t>художественной литературы, фольклора; стимулирование</w:t>
            </w:r>
          </w:p>
          <w:p w:rsidR="004B2985" w:rsidRPr="0016029B" w:rsidRDefault="001D3D5D" w:rsidP="00D62F90">
            <w:pPr>
              <w:widowControl w:val="0"/>
              <w:autoSpaceDE w:val="0"/>
              <w:autoSpaceDN w:val="0"/>
              <w:adjustRightInd w:val="0"/>
              <w:spacing w:line="292" w:lineRule="exact"/>
              <w:ind w:left="100"/>
            </w:pPr>
            <w:r>
              <w:rPr>
                <w:rFonts w:cs="Calibri"/>
              </w:rPr>
              <w:t xml:space="preserve">сопереживания </w:t>
            </w:r>
            <w:proofErr w:type="gramStart"/>
            <w:r>
              <w:rPr>
                <w:rFonts w:cs="Calibri"/>
              </w:rPr>
              <w:t>персонажах</w:t>
            </w:r>
            <w:proofErr w:type="gramEnd"/>
            <w:r>
              <w:rPr>
                <w:rFonts w:cs="Calibri"/>
              </w:rPr>
              <w:t xml:space="preserve"> </w:t>
            </w:r>
            <w:r w:rsidR="004B2985" w:rsidRPr="0016029B">
              <w:rPr>
                <w:rFonts w:cs="Calibri"/>
              </w:rPr>
              <w:t>художественных</w:t>
            </w:r>
          </w:p>
          <w:p w:rsidR="004B2985" w:rsidRPr="0016029B" w:rsidRDefault="004B2985" w:rsidP="00D62F90">
            <w:pPr>
              <w:widowControl w:val="0"/>
              <w:autoSpaceDE w:val="0"/>
              <w:autoSpaceDN w:val="0"/>
              <w:adjustRightInd w:val="0"/>
              <w:spacing w:line="292" w:lineRule="exact"/>
              <w:ind w:left="100"/>
            </w:pPr>
            <w:r w:rsidRPr="0016029B">
              <w:rPr>
                <w:rFonts w:cs="Calibri"/>
              </w:rPr>
              <w:t xml:space="preserve">произведений; реализацию </w:t>
            </w:r>
            <w:proofErr w:type="gramStart"/>
            <w:r w:rsidRPr="0016029B">
              <w:rPr>
                <w:rFonts w:cs="Calibri"/>
              </w:rPr>
              <w:t>самостоятельной</w:t>
            </w:r>
            <w:proofErr w:type="gramEnd"/>
            <w:r w:rsidRPr="0016029B">
              <w:rPr>
                <w:rFonts w:cs="Calibri"/>
              </w:rPr>
              <w:t xml:space="preserve"> творческой</w:t>
            </w:r>
          </w:p>
          <w:p w:rsidR="004B2985" w:rsidRPr="0016029B" w:rsidRDefault="004B2985" w:rsidP="00D62F90">
            <w:pPr>
              <w:widowControl w:val="0"/>
              <w:autoSpaceDE w:val="0"/>
              <w:autoSpaceDN w:val="0"/>
              <w:adjustRightInd w:val="0"/>
              <w:spacing w:line="292" w:lineRule="exact"/>
              <w:ind w:left="100"/>
            </w:pPr>
            <w:proofErr w:type="gramStart"/>
            <w:r w:rsidRPr="0016029B">
              <w:rPr>
                <w:rFonts w:cs="Calibri"/>
              </w:rPr>
              <w:t>деятельности детей (изобразительной, конструктивно-</w:t>
            </w:r>
            <w:proofErr w:type="gramEnd"/>
          </w:p>
          <w:p w:rsidR="004B2985" w:rsidRDefault="004B2985" w:rsidP="00D62F90">
            <w:pPr>
              <w:widowControl w:val="0"/>
              <w:autoSpaceDE w:val="0"/>
              <w:autoSpaceDN w:val="0"/>
              <w:adjustRightInd w:val="0"/>
              <w:ind w:left="100"/>
              <w:rPr>
                <w:rFonts w:cs="Calibri"/>
              </w:rPr>
            </w:pPr>
            <w:r w:rsidRPr="00AD38E1">
              <w:rPr>
                <w:rFonts w:cs="Calibri"/>
              </w:rPr>
              <w:t>модельной, музыкальной и др.).</w:t>
            </w: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Default="004B2985" w:rsidP="00D62F90">
            <w:pPr>
              <w:widowControl w:val="0"/>
              <w:autoSpaceDE w:val="0"/>
              <w:autoSpaceDN w:val="0"/>
              <w:adjustRightInd w:val="0"/>
              <w:ind w:left="100"/>
              <w:rPr>
                <w:rFonts w:cs="Calibri"/>
              </w:rPr>
            </w:pPr>
          </w:p>
          <w:p w:rsidR="004B2985" w:rsidRPr="00A26B1B" w:rsidRDefault="004B2985" w:rsidP="00D62F90">
            <w:pPr>
              <w:widowControl w:val="0"/>
              <w:autoSpaceDE w:val="0"/>
              <w:autoSpaceDN w:val="0"/>
              <w:adjustRightInd w:val="0"/>
              <w:ind w:left="100"/>
            </w:pPr>
          </w:p>
        </w:tc>
        <w:tc>
          <w:tcPr>
            <w:tcW w:w="2410" w:type="dxa"/>
            <w:vAlign w:val="bottom"/>
          </w:tcPr>
          <w:p w:rsidR="004B2985" w:rsidRPr="00A26B1B" w:rsidRDefault="004B2985" w:rsidP="00D62F90">
            <w:pPr>
              <w:widowControl w:val="0"/>
              <w:autoSpaceDE w:val="0"/>
              <w:autoSpaceDN w:val="0"/>
              <w:adjustRightInd w:val="0"/>
              <w:spacing w:line="277" w:lineRule="exact"/>
              <w:ind w:left="80"/>
            </w:pPr>
            <w:r w:rsidRPr="00A26B1B">
              <w:rPr>
                <w:rFonts w:cs="Calibri"/>
              </w:rPr>
              <w:t>Коммуникативная</w:t>
            </w:r>
          </w:p>
          <w:p w:rsidR="004B2985" w:rsidRPr="0016029B" w:rsidRDefault="004B2985" w:rsidP="00D62F90">
            <w:pPr>
              <w:widowControl w:val="0"/>
              <w:autoSpaceDE w:val="0"/>
              <w:autoSpaceDN w:val="0"/>
              <w:adjustRightInd w:val="0"/>
              <w:spacing w:line="292" w:lineRule="exact"/>
              <w:ind w:left="80"/>
            </w:pPr>
            <w:r w:rsidRPr="0016029B">
              <w:rPr>
                <w:rFonts w:cs="Calibri"/>
              </w:rPr>
              <w:t>деятельность,</w:t>
            </w:r>
          </w:p>
          <w:p w:rsidR="004B2985" w:rsidRPr="0016029B" w:rsidRDefault="004B2985" w:rsidP="00D62F90">
            <w:pPr>
              <w:widowControl w:val="0"/>
              <w:autoSpaceDE w:val="0"/>
              <w:autoSpaceDN w:val="0"/>
              <w:adjustRightInd w:val="0"/>
              <w:spacing w:line="292" w:lineRule="exact"/>
              <w:ind w:left="80"/>
            </w:pPr>
            <w:r w:rsidRPr="0016029B">
              <w:rPr>
                <w:rFonts w:cs="Calibri"/>
              </w:rPr>
              <w:t xml:space="preserve">Восприятие </w:t>
            </w:r>
            <w:proofErr w:type="gramStart"/>
            <w:r w:rsidRPr="0016029B">
              <w:rPr>
                <w:rFonts w:cs="Calibri"/>
              </w:rPr>
              <w:t>художественной</w:t>
            </w:r>
            <w:proofErr w:type="gramEnd"/>
          </w:p>
          <w:p w:rsidR="004B2985" w:rsidRPr="0016029B" w:rsidRDefault="004B2985" w:rsidP="00D62F90">
            <w:pPr>
              <w:widowControl w:val="0"/>
              <w:autoSpaceDE w:val="0"/>
              <w:autoSpaceDN w:val="0"/>
              <w:adjustRightInd w:val="0"/>
              <w:spacing w:line="292" w:lineRule="exact"/>
              <w:ind w:left="80"/>
            </w:pPr>
            <w:r w:rsidRPr="0016029B">
              <w:rPr>
                <w:rFonts w:cs="Calibri"/>
              </w:rPr>
              <w:t>литераторы,</w:t>
            </w:r>
          </w:p>
          <w:p w:rsidR="004B2985" w:rsidRPr="0016029B" w:rsidRDefault="004B2985" w:rsidP="00D62F90">
            <w:pPr>
              <w:widowControl w:val="0"/>
              <w:autoSpaceDE w:val="0"/>
              <w:autoSpaceDN w:val="0"/>
              <w:adjustRightInd w:val="0"/>
              <w:spacing w:line="292" w:lineRule="exact"/>
              <w:ind w:left="80"/>
            </w:pPr>
            <w:r w:rsidRPr="0016029B">
              <w:rPr>
                <w:rFonts w:cs="Calibri"/>
              </w:rPr>
              <w:t>Музыкальная деятельность,</w:t>
            </w:r>
          </w:p>
          <w:p w:rsidR="004B2985" w:rsidRPr="0016029B" w:rsidRDefault="004B2985" w:rsidP="00D62F90">
            <w:pPr>
              <w:widowControl w:val="0"/>
              <w:autoSpaceDE w:val="0"/>
              <w:autoSpaceDN w:val="0"/>
              <w:adjustRightInd w:val="0"/>
              <w:ind w:left="80"/>
            </w:pPr>
            <w:r w:rsidRPr="0016029B">
              <w:rPr>
                <w:rFonts w:cs="Calibri"/>
              </w:rPr>
              <w:t>Игровая деятельность,</w:t>
            </w:r>
          </w:p>
          <w:p w:rsidR="004B2985" w:rsidRPr="0016029B" w:rsidRDefault="004B2985" w:rsidP="00D62F90">
            <w:pPr>
              <w:widowControl w:val="0"/>
              <w:autoSpaceDE w:val="0"/>
              <w:autoSpaceDN w:val="0"/>
              <w:adjustRightInd w:val="0"/>
              <w:spacing w:line="292" w:lineRule="exact"/>
              <w:ind w:left="80"/>
            </w:pPr>
            <w:r w:rsidRPr="0016029B">
              <w:rPr>
                <w:rFonts w:cs="Calibri"/>
              </w:rPr>
              <w:t>двигательная, познавательно</w:t>
            </w:r>
          </w:p>
          <w:p w:rsidR="004B2985" w:rsidRDefault="004B2985" w:rsidP="00D62F90">
            <w:pPr>
              <w:widowControl w:val="0"/>
              <w:autoSpaceDE w:val="0"/>
              <w:autoSpaceDN w:val="0"/>
              <w:adjustRightInd w:val="0"/>
              <w:spacing w:line="292" w:lineRule="exact"/>
              <w:ind w:left="80"/>
              <w:rPr>
                <w:rFonts w:cs="Calibri"/>
              </w:rPr>
            </w:pPr>
            <w:r w:rsidRPr="0016029B">
              <w:rPr>
                <w:rFonts w:cs="Calibri"/>
              </w:rPr>
              <w:t>–исследовательская</w:t>
            </w: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Default="004B2985" w:rsidP="00D62F90">
            <w:pPr>
              <w:widowControl w:val="0"/>
              <w:autoSpaceDE w:val="0"/>
              <w:autoSpaceDN w:val="0"/>
              <w:adjustRightInd w:val="0"/>
              <w:spacing w:line="292" w:lineRule="exact"/>
              <w:ind w:left="80"/>
              <w:rPr>
                <w:rFonts w:cs="Calibri"/>
              </w:rPr>
            </w:pPr>
          </w:p>
          <w:p w:rsidR="004B2985" w:rsidRPr="0016029B" w:rsidRDefault="004B2985" w:rsidP="00D62F90">
            <w:pPr>
              <w:widowControl w:val="0"/>
              <w:autoSpaceDE w:val="0"/>
              <w:autoSpaceDN w:val="0"/>
              <w:adjustRightInd w:val="0"/>
              <w:spacing w:line="292" w:lineRule="exact"/>
              <w:ind w:left="80"/>
            </w:pPr>
          </w:p>
        </w:tc>
        <w:tc>
          <w:tcPr>
            <w:tcW w:w="1843" w:type="dxa"/>
            <w:vAlign w:val="bottom"/>
          </w:tcPr>
          <w:p w:rsidR="004B2985" w:rsidRPr="00A26B1B" w:rsidRDefault="004B2985" w:rsidP="00D62F90">
            <w:pPr>
              <w:widowControl w:val="0"/>
              <w:autoSpaceDE w:val="0"/>
              <w:autoSpaceDN w:val="0"/>
              <w:adjustRightInd w:val="0"/>
              <w:spacing w:line="277" w:lineRule="exact"/>
              <w:ind w:left="100"/>
            </w:pPr>
            <w:r w:rsidRPr="00A26B1B">
              <w:rPr>
                <w:rFonts w:cs="Calibri"/>
              </w:rPr>
              <w:t>Чтение всех видов</w:t>
            </w:r>
          </w:p>
          <w:p w:rsidR="004B2985" w:rsidRPr="0016029B" w:rsidRDefault="004B2985" w:rsidP="00D62F90">
            <w:pPr>
              <w:widowControl w:val="0"/>
              <w:autoSpaceDE w:val="0"/>
              <w:autoSpaceDN w:val="0"/>
              <w:adjustRightInd w:val="0"/>
              <w:spacing w:line="292" w:lineRule="exact"/>
              <w:ind w:left="100"/>
            </w:pPr>
            <w:r w:rsidRPr="0016029B">
              <w:rPr>
                <w:rFonts w:cs="Calibri"/>
              </w:rPr>
              <w:t>литературного жанра; анализ</w:t>
            </w:r>
          </w:p>
          <w:p w:rsidR="004B2985" w:rsidRPr="0016029B" w:rsidRDefault="004B2985" w:rsidP="00D62F90">
            <w:pPr>
              <w:widowControl w:val="0"/>
              <w:autoSpaceDE w:val="0"/>
              <w:autoSpaceDN w:val="0"/>
              <w:adjustRightInd w:val="0"/>
              <w:spacing w:line="292" w:lineRule="exact"/>
              <w:ind w:left="100"/>
            </w:pPr>
            <w:r w:rsidRPr="0016029B">
              <w:rPr>
                <w:rFonts w:cs="Calibri"/>
              </w:rPr>
              <w:t>художественных произведений</w:t>
            </w:r>
          </w:p>
          <w:p w:rsidR="004B2985" w:rsidRPr="0016029B" w:rsidRDefault="004B2985" w:rsidP="00D62F90">
            <w:pPr>
              <w:widowControl w:val="0"/>
              <w:autoSpaceDE w:val="0"/>
              <w:autoSpaceDN w:val="0"/>
              <w:adjustRightInd w:val="0"/>
              <w:spacing w:line="292" w:lineRule="exact"/>
              <w:ind w:left="100"/>
            </w:pPr>
            <w:r w:rsidRPr="0016029B">
              <w:rPr>
                <w:rFonts w:cs="Calibri"/>
              </w:rPr>
              <w:t>и иллюстраций;</w:t>
            </w:r>
          </w:p>
          <w:p w:rsidR="004B2985" w:rsidRPr="0016029B" w:rsidRDefault="004B2985" w:rsidP="00D62F90">
            <w:pPr>
              <w:widowControl w:val="0"/>
              <w:autoSpaceDE w:val="0"/>
              <w:autoSpaceDN w:val="0"/>
              <w:adjustRightInd w:val="0"/>
              <w:spacing w:line="292" w:lineRule="exact"/>
              <w:ind w:left="140"/>
            </w:pPr>
            <w:r w:rsidRPr="0016029B">
              <w:rPr>
                <w:rFonts w:cs="Calibri"/>
              </w:rPr>
              <w:t>Проведение исследований и</w:t>
            </w:r>
          </w:p>
          <w:p w:rsidR="004B2985" w:rsidRPr="0016029B" w:rsidRDefault="004B2985" w:rsidP="00D62F90">
            <w:pPr>
              <w:widowControl w:val="0"/>
              <w:autoSpaceDE w:val="0"/>
              <w:autoSpaceDN w:val="0"/>
              <w:adjustRightInd w:val="0"/>
              <w:ind w:left="100"/>
            </w:pPr>
            <w:r w:rsidRPr="0016029B">
              <w:rPr>
                <w:rFonts w:cs="Calibri"/>
              </w:rPr>
              <w:t>экспериментов; организация</w:t>
            </w:r>
          </w:p>
          <w:p w:rsidR="004B2985" w:rsidRPr="0016029B" w:rsidRDefault="004B2985" w:rsidP="00D62F90">
            <w:pPr>
              <w:widowControl w:val="0"/>
              <w:autoSpaceDE w:val="0"/>
              <w:autoSpaceDN w:val="0"/>
              <w:adjustRightInd w:val="0"/>
              <w:spacing w:line="292" w:lineRule="exact"/>
              <w:ind w:left="100"/>
            </w:pPr>
            <w:r w:rsidRPr="0016029B">
              <w:rPr>
                <w:rFonts w:cs="Calibri"/>
              </w:rPr>
              <w:t>конструировани</w:t>
            </w:r>
            <w:proofErr w:type="gramStart"/>
            <w:r w:rsidRPr="0016029B">
              <w:rPr>
                <w:rFonts w:cs="Calibri"/>
              </w:rPr>
              <w:t>я(</w:t>
            </w:r>
            <w:proofErr w:type="gramEnd"/>
            <w:r w:rsidRPr="0016029B">
              <w:rPr>
                <w:rFonts w:cs="Calibri"/>
              </w:rPr>
              <w:t>технического</w:t>
            </w:r>
          </w:p>
          <w:p w:rsidR="004B2985" w:rsidRPr="0016029B" w:rsidRDefault="004B2985" w:rsidP="00D62F90">
            <w:pPr>
              <w:widowControl w:val="0"/>
              <w:autoSpaceDE w:val="0"/>
              <w:autoSpaceDN w:val="0"/>
              <w:adjustRightInd w:val="0"/>
              <w:spacing w:line="292" w:lineRule="exact"/>
              <w:ind w:left="100"/>
            </w:pPr>
            <w:r w:rsidRPr="0016029B">
              <w:rPr>
                <w:rFonts w:cs="Calibri"/>
              </w:rPr>
              <w:t>и художественного);</w:t>
            </w:r>
          </w:p>
          <w:p w:rsidR="004B2985" w:rsidRPr="0016029B" w:rsidRDefault="004B2985" w:rsidP="00D62F90">
            <w:pPr>
              <w:widowControl w:val="0"/>
              <w:autoSpaceDE w:val="0"/>
              <w:autoSpaceDN w:val="0"/>
              <w:adjustRightInd w:val="0"/>
              <w:spacing w:line="292" w:lineRule="exact"/>
              <w:ind w:left="100"/>
            </w:pPr>
            <w:r w:rsidRPr="0016029B">
              <w:rPr>
                <w:rFonts w:cs="Calibri"/>
              </w:rPr>
              <w:t xml:space="preserve">Прослушивание </w:t>
            </w:r>
            <w:proofErr w:type="gramStart"/>
            <w:r w:rsidRPr="0016029B">
              <w:rPr>
                <w:rFonts w:cs="Calibri"/>
              </w:rPr>
              <w:t>музыкальных</w:t>
            </w:r>
            <w:proofErr w:type="gramEnd"/>
          </w:p>
          <w:p w:rsidR="004B2985" w:rsidRPr="0016029B" w:rsidRDefault="004B2985" w:rsidP="00D62F90">
            <w:pPr>
              <w:widowControl w:val="0"/>
              <w:autoSpaceDE w:val="0"/>
              <w:autoSpaceDN w:val="0"/>
              <w:adjustRightInd w:val="0"/>
              <w:spacing w:line="292" w:lineRule="exact"/>
              <w:ind w:left="100"/>
            </w:pPr>
            <w:r w:rsidRPr="0016029B">
              <w:rPr>
                <w:rFonts w:cs="Calibri"/>
              </w:rPr>
              <w:t>произведений, анализ, пение,</w:t>
            </w:r>
          </w:p>
          <w:p w:rsidR="004B2985" w:rsidRPr="0016029B" w:rsidRDefault="004B2985" w:rsidP="00D62F90">
            <w:pPr>
              <w:widowControl w:val="0"/>
              <w:autoSpaceDE w:val="0"/>
              <w:autoSpaceDN w:val="0"/>
              <w:adjustRightInd w:val="0"/>
              <w:ind w:left="100"/>
            </w:pPr>
            <w:r w:rsidRPr="0016029B">
              <w:rPr>
                <w:rFonts w:cs="Calibri"/>
              </w:rPr>
              <w:t xml:space="preserve">игра на </w:t>
            </w:r>
            <w:proofErr w:type="gramStart"/>
            <w:r w:rsidRPr="0016029B">
              <w:rPr>
                <w:rFonts w:cs="Calibri"/>
              </w:rPr>
              <w:t>музыкальных</w:t>
            </w:r>
            <w:proofErr w:type="gramEnd"/>
          </w:p>
          <w:p w:rsidR="004B2985" w:rsidRPr="0016029B" w:rsidRDefault="004B2985" w:rsidP="00D62F90">
            <w:pPr>
              <w:widowControl w:val="0"/>
              <w:autoSpaceDE w:val="0"/>
              <w:autoSpaceDN w:val="0"/>
              <w:adjustRightInd w:val="0"/>
              <w:spacing w:line="292" w:lineRule="exact"/>
              <w:ind w:left="100"/>
            </w:pPr>
            <w:proofErr w:type="gramStart"/>
            <w:r w:rsidRPr="0016029B">
              <w:rPr>
                <w:rFonts w:cs="Calibri"/>
              </w:rPr>
              <w:t>инструментах</w:t>
            </w:r>
            <w:proofErr w:type="gramEnd"/>
            <w:r w:rsidRPr="0016029B">
              <w:rPr>
                <w:rFonts w:cs="Calibri"/>
              </w:rPr>
              <w:t>; организация</w:t>
            </w:r>
          </w:p>
          <w:p w:rsidR="004B2985" w:rsidRPr="0016029B" w:rsidRDefault="004B2985" w:rsidP="00D62F90">
            <w:pPr>
              <w:widowControl w:val="0"/>
              <w:autoSpaceDE w:val="0"/>
              <w:autoSpaceDN w:val="0"/>
              <w:adjustRightInd w:val="0"/>
              <w:spacing w:line="292" w:lineRule="exact"/>
              <w:ind w:left="100"/>
            </w:pPr>
            <w:r w:rsidRPr="0016029B">
              <w:rPr>
                <w:rFonts w:cs="Calibri"/>
              </w:rPr>
              <w:t xml:space="preserve">общения </w:t>
            </w:r>
            <w:proofErr w:type="gramStart"/>
            <w:r w:rsidRPr="0016029B">
              <w:rPr>
                <w:rFonts w:cs="Calibri"/>
              </w:rPr>
              <w:t>со</w:t>
            </w:r>
            <w:proofErr w:type="gramEnd"/>
            <w:r w:rsidRPr="0016029B">
              <w:rPr>
                <w:rFonts w:cs="Calibri"/>
              </w:rPr>
              <w:t xml:space="preserve"> взрослыми и</w:t>
            </w:r>
          </w:p>
          <w:p w:rsidR="004B2985" w:rsidRPr="0016029B" w:rsidRDefault="004B2985" w:rsidP="00D62F90">
            <w:pPr>
              <w:widowControl w:val="0"/>
              <w:autoSpaceDE w:val="0"/>
              <w:autoSpaceDN w:val="0"/>
              <w:adjustRightInd w:val="0"/>
              <w:spacing w:line="292" w:lineRule="exact"/>
              <w:ind w:left="100"/>
            </w:pPr>
            <w:r w:rsidRPr="0016029B">
              <w:rPr>
                <w:rFonts w:cs="Calibri"/>
              </w:rPr>
              <w:t>сверстниками; организация</w:t>
            </w:r>
          </w:p>
          <w:p w:rsidR="004B2985" w:rsidRPr="0016029B" w:rsidRDefault="004B2985" w:rsidP="00D62F90">
            <w:pPr>
              <w:widowControl w:val="0"/>
              <w:autoSpaceDE w:val="0"/>
              <w:autoSpaceDN w:val="0"/>
              <w:adjustRightInd w:val="0"/>
              <w:ind w:left="100"/>
            </w:pPr>
            <w:r w:rsidRPr="0016029B">
              <w:rPr>
                <w:rFonts w:cs="Calibri"/>
              </w:rPr>
              <w:t xml:space="preserve">всех видов </w:t>
            </w:r>
            <w:proofErr w:type="gramStart"/>
            <w:r w:rsidRPr="0016029B">
              <w:rPr>
                <w:rFonts w:cs="Calibri"/>
              </w:rPr>
              <w:t>игровой</w:t>
            </w:r>
            <w:proofErr w:type="gramEnd"/>
          </w:p>
          <w:p w:rsidR="004B2985" w:rsidRDefault="004B2985" w:rsidP="00D62F90">
            <w:pPr>
              <w:widowControl w:val="0"/>
              <w:autoSpaceDE w:val="0"/>
              <w:autoSpaceDN w:val="0"/>
              <w:adjustRightInd w:val="0"/>
              <w:spacing w:line="292" w:lineRule="exact"/>
              <w:ind w:left="100"/>
              <w:rPr>
                <w:rFonts w:cs="Calibri"/>
              </w:rPr>
            </w:pPr>
            <w:r w:rsidRPr="0016029B">
              <w:rPr>
                <w:rFonts w:cs="Calibri"/>
              </w:rPr>
              <w:t>деятельности</w:t>
            </w:r>
          </w:p>
          <w:p w:rsidR="004B2985" w:rsidRPr="0016029B" w:rsidRDefault="004B2985" w:rsidP="00D62F90">
            <w:pPr>
              <w:widowControl w:val="0"/>
              <w:autoSpaceDE w:val="0"/>
              <w:autoSpaceDN w:val="0"/>
              <w:adjustRightInd w:val="0"/>
              <w:spacing w:line="292" w:lineRule="exact"/>
              <w:ind w:left="100"/>
            </w:pPr>
          </w:p>
        </w:tc>
      </w:tr>
      <w:tr w:rsidR="000F1D92" w:rsidRPr="0088305A">
        <w:trPr>
          <w:cantSplit/>
          <w:trHeight w:val="1134"/>
        </w:trPr>
        <w:tc>
          <w:tcPr>
            <w:tcW w:w="817" w:type="dxa"/>
            <w:vMerge w:val="restart"/>
            <w:textDirection w:val="btLr"/>
          </w:tcPr>
          <w:p w:rsidR="000F1D92" w:rsidRPr="00563CFC" w:rsidRDefault="000F1D92" w:rsidP="0088305A">
            <w:pPr>
              <w:ind w:left="113" w:right="113"/>
            </w:pPr>
            <w:r w:rsidRPr="00563CFC">
              <w:t>Физическое развитие</w:t>
            </w:r>
          </w:p>
        </w:tc>
        <w:tc>
          <w:tcPr>
            <w:tcW w:w="1134" w:type="dxa"/>
          </w:tcPr>
          <w:p w:rsidR="000F1D92" w:rsidRDefault="000F1D92" w:rsidP="0088305A">
            <w:r>
              <w:t>Ранний</w:t>
            </w:r>
          </w:p>
          <w:p w:rsidR="000F1D92" w:rsidRPr="00563CFC" w:rsidRDefault="00110EF8" w:rsidP="0088305A">
            <w:r>
              <w:t>1,5</w:t>
            </w:r>
            <w:r w:rsidR="000F1D92" w:rsidRPr="00563CFC">
              <w:t>-3</w:t>
            </w:r>
          </w:p>
          <w:p w:rsidR="000F1D92" w:rsidRPr="0088305A" w:rsidRDefault="000F1D92" w:rsidP="0088305A">
            <w:pPr>
              <w:rPr>
                <w:b/>
              </w:rPr>
            </w:pPr>
            <w:r w:rsidRPr="00563CFC">
              <w:t>года</w:t>
            </w:r>
          </w:p>
        </w:tc>
        <w:tc>
          <w:tcPr>
            <w:tcW w:w="4536" w:type="dxa"/>
            <w:vAlign w:val="bottom"/>
          </w:tcPr>
          <w:p w:rsidR="000F1D92" w:rsidRPr="00AD38E1" w:rsidRDefault="000F1D92" w:rsidP="000F1D92">
            <w:pPr>
              <w:widowControl w:val="0"/>
              <w:autoSpaceDE w:val="0"/>
              <w:autoSpaceDN w:val="0"/>
              <w:adjustRightInd w:val="0"/>
              <w:spacing w:line="281" w:lineRule="exact"/>
            </w:pPr>
            <w:r>
              <w:rPr>
                <w:rFonts w:cs="Calibri"/>
              </w:rPr>
              <w:t>Выполнение</w:t>
            </w:r>
            <w:r w:rsidRPr="00AD38E1">
              <w:rPr>
                <w:rFonts w:cs="Calibri"/>
              </w:rPr>
              <w:t xml:space="preserve"> основных движений (ходьба, бег,</w:t>
            </w:r>
            <w:r w:rsidR="00FA4E4E">
              <w:rPr>
                <w:rFonts w:cs="Calibri"/>
              </w:rPr>
              <w:t xml:space="preserve"> </w:t>
            </w:r>
            <w:r w:rsidRPr="00AD38E1">
              <w:rPr>
                <w:rFonts w:cs="Calibri"/>
              </w:rPr>
              <w:t>мягкие прыжки); координации движения, крупной и</w:t>
            </w:r>
            <w:r>
              <w:t xml:space="preserve"> </w:t>
            </w:r>
            <w:r w:rsidRPr="00AD38E1">
              <w:rPr>
                <w:rFonts w:cs="Calibri"/>
              </w:rPr>
              <w:t>мелкой моторики обеих рук, становление</w:t>
            </w:r>
            <w:r>
              <w:t xml:space="preserve"> </w:t>
            </w:r>
            <w:r w:rsidRPr="00AD38E1">
              <w:rPr>
                <w:rFonts w:cs="Calibri"/>
              </w:rPr>
              <w:t xml:space="preserve">целенаправленности и саморегуляции </w:t>
            </w:r>
            <w:proofErr w:type="gramStart"/>
            <w:r w:rsidRPr="00AD38E1">
              <w:rPr>
                <w:rFonts w:cs="Calibri"/>
              </w:rPr>
              <w:t>в</w:t>
            </w:r>
            <w:proofErr w:type="gramEnd"/>
            <w:r w:rsidRPr="00AD38E1">
              <w:rPr>
                <w:rFonts w:cs="Calibri"/>
              </w:rPr>
              <w:t xml:space="preserve"> двигательной</w:t>
            </w:r>
          </w:p>
          <w:p w:rsidR="000F1D92" w:rsidRDefault="00D0560F" w:rsidP="00D62F90">
            <w:pPr>
              <w:widowControl w:val="0"/>
              <w:autoSpaceDE w:val="0"/>
              <w:autoSpaceDN w:val="0"/>
              <w:adjustRightInd w:val="0"/>
              <w:ind w:left="100"/>
              <w:rPr>
                <w:rFonts w:cs="Calibri"/>
              </w:rPr>
            </w:pPr>
            <w:r>
              <w:rPr>
                <w:rFonts w:cs="Calibri"/>
              </w:rPr>
              <w:t>с</w:t>
            </w:r>
            <w:r w:rsidR="000F1D92" w:rsidRPr="00AD38E1">
              <w:rPr>
                <w:rFonts w:cs="Calibri"/>
              </w:rPr>
              <w:t>фере</w:t>
            </w:r>
          </w:p>
          <w:p w:rsidR="000F1D92" w:rsidRDefault="000F1D92" w:rsidP="00D62F90">
            <w:pPr>
              <w:widowControl w:val="0"/>
              <w:autoSpaceDE w:val="0"/>
              <w:autoSpaceDN w:val="0"/>
              <w:adjustRightInd w:val="0"/>
              <w:ind w:left="100"/>
              <w:rPr>
                <w:rFonts w:cs="Calibri"/>
              </w:rPr>
            </w:pPr>
          </w:p>
          <w:p w:rsidR="000F1D92" w:rsidRPr="00AD38E1" w:rsidRDefault="000F1D92" w:rsidP="00D62F90">
            <w:pPr>
              <w:widowControl w:val="0"/>
              <w:autoSpaceDE w:val="0"/>
              <w:autoSpaceDN w:val="0"/>
              <w:adjustRightInd w:val="0"/>
              <w:ind w:left="100"/>
            </w:pPr>
          </w:p>
        </w:tc>
        <w:tc>
          <w:tcPr>
            <w:tcW w:w="2410" w:type="dxa"/>
            <w:vAlign w:val="bottom"/>
          </w:tcPr>
          <w:p w:rsidR="000F1D92" w:rsidRPr="00AD38E1" w:rsidRDefault="000F1D92" w:rsidP="00D62F90">
            <w:pPr>
              <w:widowControl w:val="0"/>
              <w:autoSpaceDE w:val="0"/>
              <w:autoSpaceDN w:val="0"/>
              <w:adjustRightInd w:val="0"/>
              <w:spacing w:line="281" w:lineRule="exact"/>
              <w:ind w:left="80"/>
            </w:pPr>
            <w:r w:rsidRPr="00AD38E1">
              <w:rPr>
                <w:rFonts w:cs="Calibri"/>
              </w:rPr>
              <w:t>Двигательная деятельность;</w:t>
            </w:r>
          </w:p>
          <w:p w:rsidR="000F1D92" w:rsidRPr="00AD38E1" w:rsidRDefault="000F1D92" w:rsidP="00D62F90">
            <w:pPr>
              <w:widowControl w:val="0"/>
              <w:autoSpaceDE w:val="0"/>
              <w:autoSpaceDN w:val="0"/>
              <w:adjustRightInd w:val="0"/>
              <w:spacing w:line="292" w:lineRule="exact"/>
              <w:ind w:left="80"/>
            </w:pPr>
            <w:r w:rsidRPr="00AD38E1">
              <w:rPr>
                <w:rFonts w:cs="Calibri"/>
              </w:rPr>
              <w:t>Коммуникативная;</w:t>
            </w:r>
          </w:p>
          <w:p w:rsidR="000F1D92" w:rsidRDefault="000F1D92" w:rsidP="00D62F90">
            <w:pPr>
              <w:widowControl w:val="0"/>
              <w:autoSpaceDE w:val="0"/>
              <w:autoSpaceDN w:val="0"/>
              <w:adjustRightInd w:val="0"/>
              <w:spacing w:line="249" w:lineRule="exact"/>
              <w:ind w:left="80"/>
              <w:rPr>
                <w:rFonts w:cs="Calibri"/>
              </w:rPr>
            </w:pPr>
            <w:r w:rsidRPr="00AD38E1">
              <w:rPr>
                <w:rFonts w:cs="Calibri"/>
              </w:rPr>
              <w:t>Игровая</w:t>
            </w:r>
          </w:p>
          <w:p w:rsidR="000F1D92" w:rsidRDefault="000F1D92" w:rsidP="00D62F90">
            <w:pPr>
              <w:widowControl w:val="0"/>
              <w:autoSpaceDE w:val="0"/>
              <w:autoSpaceDN w:val="0"/>
              <w:adjustRightInd w:val="0"/>
              <w:spacing w:line="249" w:lineRule="exact"/>
              <w:ind w:left="80"/>
              <w:rPr>
                <w:rFonts w:cs="Calibri"/>
              </w:rPr>
            </w:pPr>
          </w:p>
          <w:p w:rsidR="000F1D92" w:rsidRDefault="000F1D92" w:rsidP="00D62F90">
            <w:pPr>
              <w:widowControl w:val="0"/>
              <w:autoSpaceDE w:val="0"/>
              <w:autoSpaceDN w:val="0"/>
              <w:adjustRightInd w:val="0"/>
              <w:spacing w:line="249" w:lineRule="exact"/>
              <w:ind w:left="80"/>
              <w:rPr>
                <w:rFonts w:cs="Calibri"/>
              </w:rPr>
            </w:pPr>
          </w:p>
          <w:p w:rsidR="000F1D92" w:rsidRPr="00AD38E1" w:rsidRDefault="000F1D92" w:rsidP="00D62F90">
            <w:pPr>
              <w:widowControl w:val="0"/>
              <w:autoSpaceDE w:val="0"/>
              <w:autoSpaceDN w:val="0"/>
              <w:adjustRightInd w:val="0"/>
              <w:spacing w:line="249" w:lineRule="exact"/>
              <w:ind w:left="80"/>
            </w:pPr>
          </w:p>
        </w:tc>
        <w:tc>
          <w:tcPr>
            <w:tcW w:w="1843" w:type="dxa"/>
            <w:vAlign w:val="bottom"/>
          </w:tcPr>
          <w:p w:rsidR="000F1D92" w:rsidRPr="00A26B1B" w:rsidRDefault="000F1D92" w:rsidP="00D62F90">
            <w:pPr>
              <w:widowControl w:val="0"/>
              <w:autoSpaceDE w:val="0"/>
              <w:autoSpaceDN w:val="0"/>
              <w:adjustRightInd w:val="0"/>
              <w:spacing w:line="281" w:lineRule="exact"/>
              <w:ind w:left="100"/>
            </w:pPr>
            <w:r w:rsidRPr="00A26B1B">
              <w:rPr>
                <w:rFonts w:cs="Calibri"/>
              </w:rPr>
              <w:t xml:space="preserve">Выполнение </w:t>
            </w:r>
            <w:proofErr w:type="gramStart"/>
            <w:r w:rsidRPr="00A26B1B">
              <w:rPr>
                <w:rFonts w:cs="Calibri"/>
              </w:rPr>
              <w:t>основных</w:t>
            </w:r>
            <w:proofErr w:type="gramEnd"/>
          </w:p>
          <w:p w:rsidR="000F1D92" w:rsidRPr="0016029B" w:rsidRDefault="000F1D92" w:rsidP="00D62F90">
            <w:pPr>
              <w:widowControl w:val="0"/>
              <w:autoSpaceDE w:val="0"/>
              <w:autoSpaceDN w:val="0"/>
              <w:adjustRightInd w:val="0"/>
              <w:spacing w:line="292" w:lineRule="exact"/>
              <w:ind w:left="100"/>
            </w:pPr>
            <w:r w:rsidRPr="0016029B">
              <w:rPr>
                <w:rFonts w:cs="Calibri"/>
              </w:rPr>
              <w:t xml:space="preserve">движений, развитие </w:t>
            </w:r>
            <w:proofErr w:type="gramStart"/>
            <w:r w:rsidRPr="0016029B">
              <w:rPr>
                <w:rFonts w:cs="Calibri"/>
              </w:rPr>
              <w:t>крупной</w:t>
            </w:r>
            <w:proofErr w:type="gramEnd"/>
            <w:r w:rsidRPr="0016029B">
              <w:rPr>
                <w:rFonts w:cs="Calibri"/>
              </w:rPr>
              <w:t xml:space="preserve"> и</w:t>
            </w:r>
          </w:p>
          <w:p w:rsidR="000F1D92" w:rsidRDefault="000F1D92" w:rsidP="00D62F90">
            <w:pPr>
              <w:widowControl w:val="0"/>
              <w:autoSpaceDE w:val="0"/>
              <w:autoSpaceDN w:val="0"/>
              <w:adjustRightInd w:val="0"/>
              <w:spacing w:line="249" w:lineRule="exact"/>
              <w:ind w:left="100"/>
              <w:rPr>
                <w:rFonts w:cs="Calibri"/>
              </w:rPr>
            </w:pPr>
            <w:r w:rsidRPr="0016029B">
              <w:rPr>
                <w:rFonts w:cs="Calibri"/>
              </w:rPr>
              <w:t>мелкой моторики</w:t>
            </w:r>
          </w:p>
          <w:p w:rsidR="000F1D92" w:rsidRPr="0016029B" w:rsidRDefault="000F1D92" w:rsidP="00D62F90">
            <w:pPr>
              <w:widowControl w:val="0"/>
              <w:autoSpaceDE w:val="0"/>
              <w:autoSpaceDN w:val="0"/>
              <w:adjustRightInd w:val="0"/>
              <w:spacing w:line="249" w:lineRule="exact"/>
              <w:ind w:left="100"/>
            </w:pPr>
          </w:p>
        </w:tc>
      </w:tr>
      <w:tr w:rsidR="006A3A8C" w:rsidRPr="0088305A">
        <w:trPr>
          <w:cantSplit/>
          <w:trHeight w:val="1134"/>
        </w:trPr>
        <w:tc>
          <w:tcPr>
            <w:tcW w:w="817" w:type="dxa"/>
            <w:vMerge/>
            <w:textDirection w:val="btLr"/>
          </w:tcPr>
          <w:p w:rsidR="006A3A8C" w:rsidRPr="0088305A" w:rsidRDefault="006A3A8C" w:rsidP="0088305A">
            <w:pPr>
              <w:ind w:left="113" w:right="113"/>
              <w:rPr>
                <w:b/>
                <w:sz w:val="28"/>
                <w:szCs w:val="28"/>
              </w:rPr>
            </w:pPr>
          </w:p>
        </w:tc>
        <w:tc>
          <w:tcPr>
            <w:tcW w:w="1134" w:type="dxa"/>
          </w:tcPr>
          <w:p w:rsidR="006A3A8C" w:rsidRDefault="006A3A8C" w:rsidP="0088305A">
            <w:r>
              <w:t>Дошкольный</w:t>
            </w:r>
          </w:p>
          <w:p w:rsidR="006A3A8C" w:rsidRPr="00563CFC" w:rsidRDefault="006A3A8C" w:rsidP="0088305A">
            <w:r w:rsidRPr="00563CFC">
              <w:t>3-7</w:t>
            </w:r>
          </w:p>
          <w:p w:rsidR="006A3A8C" w:rsidRPr="0088305A" w:rsidRDefault="006A3A8C" w:rsidP="0088305A">
            <w:pPr>
              <w:rPr>
                <w:b/>
              </w:rPr>
            </w:pPr>
            <w:r w:rsidRPr="00563CFC">
              <w:t>лет</w:t>
            </w:r>
          </w:p>
        </w:tc>
        <w:tc>
          <w:tcPr>
            <w:tcW w:w="4536" w:type="dxa"/>
          </w:tcPr>
          <w:p w:rsidR="006A3A8C" w:rsidRPr="00AD38E1" w:rsidRDefault="006A3A8C" w:rsidP="006A3A8C">
            <w:pPr>
              <w:widowControl w:val="0"/>
              <w:autoSpaceDE w:val="0"/>
              <w:autoSpaceDN w:val="0"/>
              <w:adjustRightInd w:val="0"/>
              <w:spacing w:line="280" w:lineRule="exact"/>
            </w:pPr>
            <w:r>
              <w:rPr>
                <w:rFonts w:cs="Calibri"/>
              </w:rPr>
              <w:t>П</w:t>
            </w:r>
            <w:r w:rsidRPr="00AD38E1">
              <w:rPr>
                <w:rFonts w:cs="Calibri"/>
              </w:rPr>
              <w:t>риобретение опыта в следующих видах</w:t>
            </w:r>
          </w:p>
          <w:p w:rsidR="006A3A8C" w:rsidRPr="00AD38E1" w:rsidRDefault="006A3A8C" w:rsidP="00FD2865">
            <w:pPr>
              <w:widowControl w:val="0"/>
              <w:autoSpaceDE w:val="0"/>
              <w:autoSpaceDN w:val="0"/>
              <w:adjustRightInd w:val="0"/>
              <w:ind w:left="100"/>
            </w:pPr>
            <w:r w:rsidRPr="00AD38E1">
              <w:rPr>
                <w:rFonts w:cs="Calibri"/>
              </w:rPr>
              <w:t>деятельности детей: двигательной, в том числе связанной</w:t>
            </w:r>
            <w:r w:rsidR="00EC1B10">
              <w:rPr>
                <w:rFonts w:cs="Calibri"/>
              </w:rPr>
              <w:t xml:space="preserve"> </w:t>
            </w:r>
            <w:r w:rsidRPr="00AD38E1">
              <w:rPr>
                <w:rFonts w:cs="Calibri"/>
              </w:rPr>
              <w:t>с выполнением упражнений, направленных на развитие</w:t>
            </w:r>
            <w:r>
              <w:rPr>
                <w:rFonts w:cs="Calibri"/>
              </w:rPr>
              <w:t xml:space="preserve"> </w:t>
            </w:r>
            <w:r w:rsidRPr="00AD38E1">
              <w:rPr>
                <w:rFonts w:cs="Calibri"/>
              </w:rPr>
              <w:t>таких физических качеств, как координаци</w:t>
            </w:r>
            <w:r w:rsidR="00D617E5">
              <w:rPr>
                <w:rFonts w:cs="Calibri"/>
              </w:rPr>
              <w:t>я и гибкость,</w:t>
            </w:r>
          </w:p>
          <w:p w:rsidR="006A3A8C" w:rsidRPr="00AD38E1" w:rsidRDefault="006A3A8C" w:rsidP="006A3A8C">
            <w:pPr>
              <w:widowControl w:val="0"/>
              <w:autoSpaceDE w:val="0"/>
              <w:autoSpaceDN w:val="0"/>
              <w:adjustRightInd w:val="0"/>
            </w:pPr>
            <w:proofErr w:type="gramStart"/>
            <w:r w:rsidRPr="0016029B">
              <w:rPr>
                <w:rFonts w:cs="Calibri"/>
              </w:rPr>
              <w:t>способствующих правильному формированию опорно-</w:t>
            </w:r>
            <w:r w:rsidRPr="00AD38E1">
              <w:rPr>
                <w:rFonts w:cs="Calibri"/>
              </w:rPr>
              <w:t>двигательной системы организма, развитию равновесия,</w:t>
            </w:r>
            <w:r w:rsidR="00D617E5">
              <w:t xml:space="preserve"> </w:t>
            </w:r>
            <w:r w:rsidRPr="00AD38E1">
              <w:rPr>
                <w:rFonts w:cs="Calibri"/>
              </w:rPr>
              <w:t>координации движения, крупной и мелкой моторики</w:t>
            </w:r>
            <w:r>
              <w:t xml:space="preserve"> </w:t>
            </w:r>
            <w:r w:rsidRPr="00AD38E1">
              <w:rPr>
                <w:rFonts w:cs="Calibri"/>
              </w:rPr>
              <w:t>обеих рук, а также с правильным, не наносящем ущерба</w:t>
            </w:r>
            <w:r>
              <w:t xml:space="preserve"> </w:t>
            </w:r>
            <w:r w:rsidRPr="00AD38E1">
              <w:rPr>
                <w:rFonts w:cs="Calibri"/>
              </w:rPr>
              <w:t>организму, выполнением основных движений (ходьба,</w:t>
            </w:r>
            <w:proofErr w:type="gramEnd"/>
          </w:p>
          <w:p w:rsidR="006A3A8C" w:rsidRPr="0016029B" w:rsidRDefault="006A3A8C" w:rsidP="006A3A8C">
            <w:pPr>
              <w:widowControl w:val="0"/>
              <w:autoSpaceDE w:val="0"/>
              <w:autoSpaceDN w:val="0"/>
              <w:adjustRightInd w:val="0"/>
            </w:pPr>
            <w:r w:rsidRPr="00AD38E1">
              <w:rPr>
                <w:rFonts w:cs="Calibri"/>
              </w:rPr>
              <w:t>бег, мягкие прыжки, повороты в обе стороны)</w:t>
            </w:r>
            <w:proofErr w:type="gramStart"/>
            <w:r w:rsidRPr="00AD38E1">
              <w:rPr>
                <w:rFonts w:cs="Calibri"/>
              </w:rPr>
              <w:t>,ф</w:t>
            </w:r>
            <w:proofErr w:type="gramEnd"/>
            <w:r w:rsidRPr="00AD38E1">
              <w:rPr>
                <w:rFonts w:cs="Calibri"/>
              </w:rPr>
              <w:t>ормирование начальных представлений о некоторых</w:t>
            </w:r>
            <w:r w:rsidR="00D617E5">
              <w:t xml:space="preserve"> </w:t>
            </w:r>
            <w:r w:rsidRPr="00AD38E1">
              <w:rPr>
                <w:rFonts w:cs="Calibri"/>
              </w:rPr>
              <w:t>видах спорта, овладение подвижными играми с</w:t>
            </w:r>
            <w:r>
              <w:t xml:space="preserve"> </w:t>
            </w:r>
            <w:r w:rsidR="00D617E5">
              <w:rPr>
                <w:rFonts w:cs="Calibri"/>
              </w:rPr>
              <w:t xml:space="preserve">правилами; становление </w:t>
            </w:r>
            <w:r w:rsidRPr="0016029B">
              <w:rPr>
                <w:rFonts w:cs="Calibri"/>
              </w:rPr>
              <w:t>целенаправленности и</w:t>
            </w:r>
          </w:p>
          <w:p w:rsidR="006A3A8C" w:rsidRPr="00FD2865" w:rsidRDefault="006A3A8C" w:rsidP="00FD2865">
            <w:pPr>
              <w:widowControl w:val="0"/>
              <w:autoSpaceDE w:val="0"/>
              <w:autoSpaceDN w:val="0"/>
              <w:adjustRightInd w:val="0"/>
            </w:pPr>
            <w:r w:rsidRPr="00AD38E1">
              <w:rPr>
                <w:rFonts w:cs="Calibri"/>
              </w:rPr>
              <w:t>саморегуляции в двигательной сфере; становление</w:t>
            </w:r>
            <w:r>
              <w:t xml:space="preserve"> </w:t>
            </w:r>
            <w:r w:rsidRPr="00AD38E1">
              <w:rPr>
                <w:rFonts w:cs="Calibri"/>
              </w:rPr>
              <w:t>ценностей здорового образа жизни, овладение его</w:t>
            </w:r>
            <w:r w:rsidR="00FD2865">
              <w:t xml:space="preserve"> </w:t>
            </w:r>
            <w:r w:rsidRPr="00AD38E1">
              <w:rPr>
                <w:rFonts w:cs="Calibri"/>
              </w:rPr>
              <w:t>элеме</w:t>
            </w:r>
            <w:r w:rsidR="00FD2865">
              <w:rPr>
                <w:rFonts w:cs="Calibri"/>
              </w:rPr>
              <w:t xml:space="preserve">нтарными нормами и правилами (в </w:t>
            </w:r>
            <w:r w:rsidRPr="00AD38E1">
              <w:rPr>
                <w:rFonts w:cs="Calibri"/>
              </w:rPr>
              <w:t>питании,</w:t>
            </w:r>
            <w:r w:rsidR="00FD2865">
              <w:rPr>
                <w:rFonts w:cs="Calibri"/>
              </w:rPr>
              <w:t xml:space="preserve"> </w:t>
            </w:r>
            <w:r w:rsidRPr="00AD38E1">
              <w:rPr>
                <w:rFonts w:cs="Calibri"/>
              </w:rPr>
              <w:t>двигательном режиме, закаливании, при формировании</w:t>
            </w:r>
            <w:r w:rsidR="00FD2865">
              <w:t xml:space="preserve"> </w:t>
            </w:r>
            <w:r w:rsidRPr="0016029B">
              <w:rPr>
                <w:rFonts w:cs="Calibri"/>
              </w:rPr>
              <w:t>полезных привычек и др.).</w:t>
            </w:r>
          </w:p>
        </w:tc>
        <w:tc>
          <w:tcPr>
            <w:tcW w:w="2410" w:type="dxa"/>
            <w:vAlign w:val="bottom"/>
          </w:tcPr>
          <w:p w:rsidR="006A3A8C" w:rsidRPr="00A26B1B" w:rsidRDefault="006A3A8C" w:rsidP="00D62F90">
            <w:pPr>
              <w:widowControl w:val="0"/>
              <w:autoSpaceDE w:val="0"/>
              <w:autoSpaceDN w:val="0"/>
              <w:adjustRightInd w:val="0"/>
              <w:spacing w:line="280" w:lineRule="exact"/>
              <w:ind w:left="80"/>
            </w:pPr>
            <w:r w:rsidRPr="00A26B1B">
              <w:rPr>
                <w:rFonts w:cs="Calibri"/>
              </w:rPr>
              <w:t>Двигательная деятельность;</w:t>
            </w:r>
          </w:p>
          <w:p w:rsidR="006A3A8C" w:rsidRPr="0016029B" w:rsidRDefault="006A3A8C" w:rsidP="00D62F90">
            <w:pPr>
              <w:widowControl w:val="0"/>
              <w:autoSpaceDE w:val="0"/>
              <w:autoSpaceDN w:val="0"/>
              <w:adjustRightInd w:val="0"/>
              <w:spacing w:line="292" w:lineRule="exact"/>
              <w:ind w:left="80"/>
            </w:pPr>
            <w:r w:rsidRPr="0016029B">
              <w:rPr>
                <w:rFonts w:cs="Calibri"/>
              </w:rPr>
              <w:t>Коммуникативная;</w:t>
            </w:r>
          </w:p>
          <w:p w:rsidR="006A3A8C" w:rsidRPr="0016029B" w:rsidRDefault="006A3A8C" w:rsidP="00D62F90">
            <w:pPr>
              <w:widowControl w:val="0"/>
              <w:autoSpaceDE w:val="0"/>
              <w:autoSpaceDN w:val="0"/>
              <w:adjustRightInd w:val="0"/>
              <w:spacing w:line="249" w:lineRule="exact"/>
              <w:ind w:left="80"/>
            </w:pPr>
            <w:r w:rsidRPr="0016029B">
              <w:rPr>
                <w:rFonts w:cs="Calibri"/>
              </w:rPr>
              <w:t>Игровая; познавательно –</w:t>
            </w:r>
          </w:p>
          <w:p w:rsidR="006A3A8C" w:rsidRDefault="006A3A8C" w:rsidP="00D62F90">
            <w:pPr>
              <w:widowControl w:val="0"/>
              <w:autoSpaceDE w:val="0"/>
              <w:autoSpaceDN w:val="0"/>
              <w:adjustRightInd w:val="0"/>
              <w:spacing w:line="292" w:lineRule="exact"/>
              <w:ind w:left="80"/>
              <w:rPr>
                <w:rFonts w:cs="Calibri"/>
              </w:rPr>
            </w:pPr>
            <w:r w:rsidRPr="0016029B">
              <w:rPr>
                <w:rFonts w:cs="Calibri"/>
              </w:rPr>
              <w:t>исследовательская</w:t>
            </w:r>
            <w:proofErr w:type="gramStart"/>
            <w:r w:rsidRPr="0016029B">
              <w:rPr>
                <w:rFonts w:cs="Calibri"/>
              </w:rPr>
              <w:t>;</w:t>
            </w:r>
            <w:r>
              <w:rPr>
                <w:rFonts w:cs="Calibri"/>
              </w:rPr>
              <w:t>м</w:t>
            </w:r>
            <w:proofErr w:type="gramEnd"/>
            <w:r>
              <w:rPr>
                <w:rFonts w:cs="Calibri"/>
              </w:rPr>
              <w:t>узыкальна</w:t>
            </w:r>
            <w:r w:rsidR="00FA4E4E">
              <w:rPr>
                <w:rFonts w:cs="Calibri"/>
              </w:rPr>
              <w:t>я</w:t>
            </w: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Default="006A3A8C" w:rsidP="00D62F90">
            <w:pPr>
              <w:widowControl w:val="0"/>
              <w:autoSpaceDE w:val="0"/>
              <w:autoSpaceDN w:val="0"/>
              <w:adjustRightInd w:val="0"/>
              <w:spacing w:line="292" w:lineRule="exact"/>
              <w:ind w:left="80"/>
              <w:rPr>
                <w:rFonts w:cs="Calibri"/>
              </w:rPr>
            </w:pPr>
          </w:p>
          <w:p w:rsidR="006A3A8C" w:rsidRPr="0016029B" w:rsidRDefault="006A3A8C" w:rsidP="00D62F90">
            <w:pPr>
              <w:widowControl w:val="0"/>
              <w:autoSpaceDE w:val="0"/>
              <w:autoSpaceDN w:val="0"/>
              <w:adjustRightInd w:val="0"/>
              <w:spacing w:line="292" w:lineRule="exact"/>
              <w:ind w:left="80"/>
            </w:pPr>
          </w:p>
        </w:tc>
        <w:tc>
          <w:tcPr>
            <w:tcW w:w="1843" w:type="dxa"/>
            <w:vAlign w:val="bottom"/>
          </w:tcPr>
          <w:p w:rsidR="006A3A8C" w:rsidRPr="00A26B1B" w:rsidRDefault="006A3A8C" w:rsidP="00D62F90">
            <w:pPr>
              <w:widowControl w:val="0"/>
              <w:autoSpaceDE w:val="0"/>
              <w:autoSpaceDN w:val="0"/>
              <w:adjustRightInd w:val="0"/>
              <w:spacing w:line="280" w:lineRule="exact"/>
              <w:ind w:left="100"/>
            </w:pPr>
            <w:r w:rsidRPr="00A26B1B">
              <w:rPr>
                <w:rFonts w:cs="Calibri"/>
              </w:rPr>
              <w:t>Все вида подвижных игр,</w:t>
            </w:r>
          </w:p>
          <w:p w:rsidR="006A3A8C" w:rsidRPr="0016029B" w:rsidRDefault="006A3A8C" w:rsidP="00D62F90">
            <w:pPr>
              <w:widowControl w:val="0"/>
              <w:autoSpaceDE w:val="0"/>
              <w:autoSpaceDN w:val="0"/>
              <w:adjustRightInd w:val="0"/>
              <w:spacing w:line="292" w:lineRule="exact"/>
              <w:ind w:left="100"/>
            </w:pPr>
            <w:r w:rsidRPr="0016029B">
              <w:rPr>
                <w:rFonts w:cs="Calibri"/>
              </w:rPr>
              <w:t xml:space="preserve">ритмические движения </w:t>
            </w:r>
            <w:proofErr w:type="gramStart"/>
            <w:r w:rsidRPr="0016029B">
              <w:rPr>
                <w:rFonts w:cs="Calibri"/>
              </w:rPr>
              <w:t>под</w:t>
            </w:r>
            <w:proofErr w:type="gramEnd"/>
          </w:p>
          <w:p w:rsidR="006A3A8C" w:rsidRPr="0016029B" w:rsidRDefault="006A3A8C" w:rsidP="00D62F90">
            <w:pPr>
              <w:widowControl w:val="0"/>
              <w:autoSpaceDE w:val="0"/>
              <w:autoSpaceDN w:val="0"/>
              <w:adjustRightInd w:val="0"/>
              <w:spacing w:line="249" w:lineRule="exact"/>
              <w:ind w:left="100"/>
            </w:pPr>
            <w:r w:rsidRPr="0016029B">
              <w:rPr>
                <w:rFonts w:cs="Calibri"/>
              </w:rPr>
              <w:t xml:space="preserve">музыку, беседы и </w:t>
            </w:r>
            <w:proofErr w:type="gramStart"/>
            <w:r w:rsidRPr="0016029B">
              <w:rPr>
                <w:rFonts w:cs="Calibri"/>
              </w:rPr>
              <w:t>здоровом</w:t>
            </w:r>
            <w:proofErr w:type="gramEnd"/>
          </w:p>
          <w:p w:rsidR="006A3A8C" w:rsidRDefault="006A3A8C" w:rsidP="00D62F90">
            <w:pPr>
              <w:widowControl w:val="0"/>
              <w:overflowPunct w:val="0"/>
              <w:autoSpaceDE w:val="0"/>
              <w:autoSpaceDN w:val="0"/>
              <w:adjustRightInd w:val="0"/>
              <w:spacing w:line="218" w:lineRule="auto"/>
              <w:rPr>
                <w:rFonts w:cs="Calibri"/>
              </w:rPr>
            </w:pPr>
            <w:proofErr w:type="gramStart"/>
            <w:r w:rsidRPr="00BF7361">
              <w:rPr>
                <w:rFonts w:cs="Calibri"/>
              </w:rPr>
              <w:t>образе</w:t>
            </w:r>
            <w:proofErr w:type="gramEnd"/>
            <w:r w:rsidRPr="00BF7361">
              <w:rPr>
                <w:rFonts w:cs="Calibri"/>
              </w:rPr>
              <w:t xml:space="preserve"> жизни, организация</w:t>
            </w:r>
            <w:r w:rsidRPr="009C3EBB">
              <w:rPr>
                <w:rFonts w:cs="Calibri"/>
              </w:rPr>
              <w:t xml:space="preserve"> занятий с элементами разных видов спорта</w:t>
            </w:r>
          </w:p>
          <w:p w:rsidR="006A3A8C" w:rsidRDefault="006A3A8C" w:rsidP="00D62F90">
            <w:pPr>
              <w:widowControl w:val="0"/>
              <w:overflowPunct w:val="0"/>
              <w:autoSpaceDE w:val="0"/>
              <w:autoSpaceDN w:val="0"/>
              <w:adjustRightInd w:val="0"/>
              <w:spacing w:line="218" w:lineRule="auto"/>
              <w:rPr>
                <w:rFonts w:cs="Calibri"/>
              </w:rPr>
            </w:pPr>
          </w:p>
          <w:p w:rsidR="006A3A8C" w:rsidRDefault="006A3A8C" w:rsidP="00D62F90">
            <w:pPr>
              <w:widowControl w:val="0"/>
              <w:overflowPunct w:val="0"/>
              <w:autoSpaceDE w:val="0"/>
              <w:autoSpaceDN w:val="0"/>
              <w:adjustRightInd w:val="0"/>
              <w:spacing w:line="218" w:lineRule="auto"/>
              <w:rPr>
                <w:rFonts w:cs="Calibri"/>
              </w:rPr>
            </w:pPr>
          </w:p>
          <w:p w:rsidR="006A3A8C" w:rsidRDefault="006A3A8C" w:rsidP="00D62F90">
            <w:pPr>
              <w:widowControl w:val="0"/>
              <w:overflowPunct w:val="0"/>
              <w:autoSpaceDE w:val="0"/>
              <w:autoSpaceDN w:val="0"/>
              <w:adjustRightInd w:val="0"/>
              <w:spacing w:line="218" w:lineRule="auto"/>
              <w:rPr>
                <w:rFonts w:cs="Calibri"/>
              </w:rPr>
            </w:pPr>
          </w:p>
          <w:p w:rsidR="006A3A8C" w:rsidRDefault="006A3A8C" w:rsidP="00D62F90">
            <w:pPr>
              <w:widowControl w:val="0"/>
              <w:overflowPunct w:val="0"/>
              <w:autoSpaceDE w:val="0"/>
              <w:autoSpaceDN w:val="0"/>
              <w:adjustRightInd w:val="0"/>
              <w:spacing w:line="218" w:lineRule="auto"/>
              <w:rPr>
                <w:rFonts w:cs="Calibri"/>
              </w:rPr>
            </w:pPr>
          </w:p>
          <w:p w:rsidR="006A3A8C" w:rsidRDefault="006A3A8C" w:rsidP="00D62F90">
            <w:pPr>
              <w:widowControl w:val="0"/>
              <w:overflowPunct w:val="0"/>
              <w:autoSpaceDE w:val="0"/>
              <w:autoSpaceDN w:val="0"/>
              <w:adjustRightInd w:val="0"/>
              <w:spacing w:line="218" w:lineRule="auto"/>
              <w:rPr>
                <w:rFonts w:cs="Calibri"/>
              </w:rPr>
            </w:pPr>
          </w:p>
          <w:p w:rsidR="006A3A8C" w:rsidRDefault="006A3A8C" w:rsidP="00D62F90">
            <w:pPr>
              <w:widowControl w:val="0"/>
              <w:overflowPunct w:val="0"/>
              <w:autoSpaceDE w:val="0"/>
              <w:autoSpaceDN w:val="0"/>
              <w:adjustRightInd w:val="0"/>
              <w:spacing w:line="218" w:lineRule="auto"/>
              <w:rPr>
                <w:rFonts w:cs="Calibri"/>
              </w:rPr>
            </w:pPr>
          </w:p>
          <w:p w:rsidR="006A3A8C" w:rsidRDefault="006A3A8C" w:rsidP="00D62F90">
            <w:pPr>
              <w:widowControl w:val="0"/>
              <w:overflowPunct w:val="0"/>
              <w:autoSpaceDE w:val="0"/>
              <w:autoSpaceDN w:val="0"/>
              <w:adjustRightInd w:val="0"/>
              <w:spacing w:line="218" w:lineRule="auto"/>
              <w:rPr>
                <w:rFonts w:cs="Calibri"/>
              </w:rPr>
            </w:pPr>
          </w:p>
          <w:p w:rsidR="006A3A8C" w:rsidRDefault="006A3A8C" w:rsidP="00D62F90">
            <w:pPr>
              <w:widowControl w:val="0"/>
              <w:overflowPunct w:val="0"/>
              <w:autoSpaceDE w:val="0"/>
              <w:autoSpaceDN w:val="0"/>
              <w:adjustRightInd w:val="0"/>
              <w:spacing w:line="218" w:lineRule="auto"/>
              <w:rPr>
                <w:rFonts w:cs="Calibri"/>
              </w:rPr>
            </w:pPr>
          </w:p>
          <w:p w:rsidR="006A3A8C" w:rsidRDefault="006A3A8C" w:rsidP="00D62F90">
            <w:pPr>
              <w:widowControl w:val="0"/>
              <w:overflowPunct w:val="0"/>
              <w:autoSpaceDE w:val="0"/>
              <w:autoSpaceDN w:val="0"/>
              <w:adjustRightInd w:val="0"/>
              <w:spacing w:line="218" w:lineRule="auto"/>
              <w:rPr>
                <w:rFonts w:cs="Calibri"/>
              </w:rPr>
            </w:pPr>
          </w:p>
          <w:p w:rsidR="006A3A8C" w:rsidRDefault="006A3A8C" w:rsidP="00D62F90">
            <w:pPr>
              <w:widowControl w:val="0"/>
              <w:overflowPunct w:val="0"/>
              <w:autoSpaceDE w:val="0"/>
              <w:autoSpaceDN w:val="0"/>
              <w:adjustRightInd w:val="0"/>
              <w:spacing w:line="218" w:lineRule="auto"/>
              <w:rPr>
                <w:rFonts w:cs="Calibri"/>
              </w:rPr>
            </w:pPr>
          </w:p>
          <w:p w:rsidR="006A3A8C" w:rsidRDefault="006A3A8C" w:rsidP="00D62F90">
            <w:pPr>
              <w:widowControl w:val="0"/>
              <w:overflowPunct w:val="0"/>
              <w:autoSpaceDE w:val="0"/>
              <w:autoSpaceDN w:val="0"/>
              <w:adjustRightInd w:val="0"/>
              <w:spacing w:line="218" w:lineRule="auto"/>
              <w:rPr>
                <w:rFonts w:cs="Calibri"/>
              </w:rPr>
            </w:pPr>
          </w:p>
          <w:p w:rsidR="006A3A8C" w:rsidRDefault="006A3A8C" w:rsidP="00D62F90">
            <w:pPr>
              <w:widowControl w:val="0"/>
              <w:overflowPunct w:val="0"/>
              <w:autoSpaceDE w:val="0"/>
              <w:autoSpaceDN w:val="0"/>
              <w:adjustRightInd w:val="0"/>
              <w:spacing w:line="218" w:lineRule="auto"/>
              <w:rPr>
                <w:rFonts w:cs="Calibri"/>
              </w:rPr>
            </w:pPr>
          </w:p>
          <w:p w:rsidR="006A3A8C" w:rsidRPr="009C3EBB" w:rsidRDefault="006A3A8C" w:rsidP="00D62F90">
            <w:pPr>
              <w:widowControl w:val="0"/>
              <w:overflowPunct w:val="0"/>
              <w:autoSpaceDE w:val="0"/>
              <w:autoSpaceDN w:val="0"/>
              <w:adjustRightInd w:val="0"/>
              <w:spacing w:line="218" w:lineRule="auto"/>
            </w:pPr>
          </w:p>
          <w:p w:rsidR="006A3A8C" w:rsidRPr="00BF7361" w:rsidRDefault="006A3A8C" w:rsidP="00D62F90">
            <w:pPr>
              <w:widowControl w:val="0"/>
              <w:autoSpaceDE w:val="0"/>
              <w:autoSpaceDN w:val="0"/>
              <w:adjustRightInd w:val="0"/>
              <w:spacing w:line="292" w:lineRule="exact"/>
              <w:ind w:left="100"/>
            </w:pPr>
          </w:p>
        </w:tc>
      </w:tr>
    </w:tbl>
    <w:p w:rsidR="0051523F" w:rsidRDefault="0051523F" w:rsidP="00163EFB">
      <w:pPr>
        <w:shd w:val="clear" w:color="auto" w:fill="FFFFFF"/>
        <w:tabs>
          <w:tab w:val="left" w:pos="770"/>
        </w:tabs>
        <w:spacing w:before="4"/>
        <w:ind w:right="2"/>
        <w:jc w:val="center"/>
        <w:rPr>
          <w:b/>
          <w:sz w:val="28"/>
          <w:szCs w:val="28"/>
        </w:rPr>
      </w:pPr>
    </w:p>
    <w:p w:rsidR="0051523F" w:rsidRDefault="0051523F" w:rsidP="00163EFB">
      <w:pPr>
        <w:shd w:val="clear" w:color="auto" w:fill="FFFFFF"/>
        <w:tabs>
          <w:tab w:val="left" w:pos="770"/>
        </w:tabs>
        <w:spacing w:before="4"/>
        <w:ind w:right="2"/>
        <w:jc w:val="center"/>
        <w:rPr>
          <w:b/>
          <w:sz w:val="28"/>
          <w:szCs w:val="28"/>
        </w:rPr>
      </w:pPr>
    </w:p>
    <w:p w:rsidR="00CD4068" w:rsidRPr="00F53546" w:rsidRDefault="00CD4068" w:rsidP="00CD4068"/>
    <w:p w:rsidR="00CD4068" w:rsidRPr="00F53546" w:rsidRDefault="0072363C" w:rsidP="00CD4068">
      <w:r>
        <w:t>ДЕТИ С ОСОБЫМИ ВОЗМОЖНОСТЯМИ ЗДОРОВЬЯ</w:t>
      </w:r>
    </w:p>
    <w:p w:rsidR="00CD4068" w:rsidRPr="00066F20" w:rsidRDefault="00CD4068" w:rsidP="00CD4068">
      <w:pPr>
        <w:pStyle w:val="aa"/>
        <w:numPr>
          <w:ilvl w:val="0"/>
          <w:numId w:val="43"/>
        </w:numPr>
        <w:rPr>
          <w:sz w:val="28"/>
          <w:szCs w:val="28"/>
        </w:rPr>
      </w:pPr>
      <w:proofErr w:type="gramStart"/>
      <w:r w:rsidRPr="00066F20">
        <w:rPr>
          <w:sz w:val="28"/>
          <w:szCs w:val="28"/>
        </w:rPr>
        <w:t xml:space="preserve">сенсорное развитие, соответствующее возрасту: освоение эталонов – образцов цвета, формы, величины, эталонов звуков; накопление обобщённых представлений о свойствах предметов (цвет, форма, величина), материалов; </w:t>
      </w:r>
      <w:proofErr w:type="gramEnd"/>
    </w:p>
    <w:p w:rsidR="00CD4068" w:rsidRPr="00066F20" w:rsidRDefault="00CD4068" w:rsidP="00CD4068">
      <w:pPr>
        <w:pStyle w:val="aa"/>
        <w:numPr>
          <w:ilvl w:val="0"/>
          <w:numId w:val="43"/>
        </w:numPr>
        <w:rPr>
          <w:sz w:val="28"/>
          <w:szCs w:val="28"/>
        </w:rPr>
      </w:pPr>
      <w:r w:rsidRPr="00066F20">
        <w:rPr>
          <w:sz w:val="28"/>
          <w:szCs w:val="28"/>
        </w:rPr>
        <w:t xml:space="preserve">  освоение предметно-практической деятельности, способствующей выявлению разнообразных свой</w:t>
      </w:r>
      <w:proofErr w:type="gramStart"/>
      <w:r w:rsidRPr="00066F20">
        <w:rPr>
          <w:sz w:val="28"/>
          <w:szCs w:val="28"/>
        </w:rPr>
        <w:t>ств в пр</w:t>
      </w:r>
      <w:proofErr w:type="gramEnd"/>
      <w:r w:rsidRPr="00066F20">
        <w:rPr>
          <w:sz w:val="28"/>
          <w:szCs w:val="28"/>
        </w:rPr>
        <w:t xml:space="preserve">едметах, а также пониманию отношений между предметами (временных, пространственных, количественных); </w:t>
      </w:r>
    </w:p>
    <w:p w:rsidR="00CD4068" w:rsidRPr="00066F20" w:rsidRDefault="00CD4068" w:rsidP="00CD4068">
      <w:pPr>
        <w:pStyle w:val="aa"/>
        <w:numPr>
          <w:ilvl w:val="0"/>
          <w:numId w:val="43"/>
        </w:numPr>
        <w:rPr>
          <w:sz w:val="28"/>
          <w:szCs w:val="28"/>
        </w:rPr>
      </w:pPr>
      <w:r w:rsidRPr="00066F20">
        <w:rPr>
          <w:sz w:val="28"/>
          <w:szCs w:val="28"/>
        </w:rPr>
        <w:t xml:space="preserve"> освоение продуктивных видов деятельности (кон</w:t>
      </w:r>
      <w:r w:rsidR="00FA4E4E">
        <w:rPr>
          <w:sz w:val="28"/>
          <w:szCs w:val="28"/>
        </w:rPr>
        <w:t>с</w:t>
      </w:r>
      <w:r w:rsidRPr="00066F20">
        <w:rPr>
          <w:sz w:val="28"/>
          <w:szCs w:val="28"/>
        </w:rPr>
        <w:t xml:space="preserve">труирование, лепка, аппликация, работа с природным материалом), способствующих сенсорному, умственному, речевому развитию ребёнка; </w:t>
      </w:r>
    </w:p>
    <w:p w:rsidR="00CD4068" w:rsidRPr="00066F20" w:rsidRDefault="00CD4068" w:rsidP="00CD4068">
      <w:pPr>
        <w:pStyle w:val="aa"/>
        <w:numPr>
          <w:ilvl w:val="0"/>
          <w:numId w:val="43"/>
        </w:numPr>
        <w:rPr>
          <w:sz w:val="28"/>
          <w:szCs w:val="28"/>
        </w:rPr>
      </w:pPr>
      <w:r w:rsidRPr="00066F20">
        <w:rPr>
          <w:sz w:val="28"/>
          <w:szCs w:val="28"/>
        </w:rPr>
        <w:t xml:space="preserve">накопление языковых представлений, развитие фонетико-фонематических процессов, подготовка к обучению грамоте; </w:t>
      </w:r>
    </w:p>
    <w:p w:rsidR="00CD4068" w:rsidRPr="00066F20" w:rsidRDefault="00CD4068" w:rsidP="00CD4068">
      <w:pPr>
        <w:pStyle w:val="aa"/>
        <w:numPr>
          <w:ilvl w:val="0"/>
          <w:numId w:val="43"/>
        </w:numPr>
        <w:rPr>
          <w:sz w:val="28"/>
          <w:szCs w:val="28"/>
        </w:rPr>
      </w:pPr>
      <w:r w:rsidRPr="00066F20">
        <w:rPr>
          <w:sz w:val="28"/>
          <w:szCs w:val="28"/>
        </w:rPr>
        <w:t xml:space="preserve">  уточнение, обогащение и систематизация словаря на основе ознакомления с предметами и явлениями окружающего мира; </w:t>
      </w:r>
    </w:p>
    <w:p w:rsidR="00CD4068" w:rsidRPr="00066F20" w:rsidRDefault="00CD4068" w:rsidP="00CD4068">
      <w:pPr>
        <w:pStyle w:val="aa"/>
        <w:numPr>
          <w:ilvl w:val="0"/>
          <w:numId w:val="43"/>
        </w:numPr>
        <w:rPr>
          <w:sz w:val="28"/>
          <w:szCs w:val="28"/>
        </w:rPr>
      </w:pPr>
      <w:r w:rsidRPr="00066F20">
        <w:rPr>
          <w:sz w:val="28"/>
          <w:szCs w:val="28"/>
        </w:rPr>
        <w:t xml:space="preserve">формирование диалогической и монологической форм речи, развитие навыков общения; </w:t>
      </w:r>
    </w:p>
    <w:p w:rsidR="00CD4068" w:rsidRPr="00066F20" w:rsidRDefault="00CD4068" w:rsidP="00CD4068">
      <w:pPr>
        <w:pStyle w:val="aa"/>
        <w:numPr>
          <w:ilvl w:val="0"/>
          <w:numId w:val="43"/>
        </w:numPr>
        <w:rPr>
          <w:sz w:val="28"/>
          <w:szCs w:val="28"/>
        </w:rPr>
      </w:pPr>
      <w:r w:rsidRPr="00066F20">
        <w:rPr>
          <w:sz w:val="28"/>
          <w:szCs w:val="28"/>
        </w:rPr>
        <w:lastRenderedPageBreak/>
        <w:t xml:space="preserve"> развитие элементарных математических представлений и понятий, соответствующих возрасту; </w:t>
      </w:r>
    </w:p>
    <w:p w:rsidR="00CD4068" w:rsidRPr="00066F20" w:rsidRDefault="00CD4068" w:rsidP="00CD4068">
      <w:pPr>
        <w:pStyle w:val="aa"/>
        <w:numPr>
          <w:ilvl w:val="0"/>
          <w:numId w:val="43"/>
        </w:numPr>
        <w:rPr>
          <w:sz w:val="28"/>
          <w:szCs w:val="28"/>
        </w:rPr>
      </w:pPr>
      <w:r w:rsidRPr="00066F20">
        <w:rPr>
          <w:sz w:val="28"/>
          <w:szCs w:val="28"/>
        </w:rPr>
        <w:t xml:space="preserve"> формирование соответствующих возрасту навыков игровой деятельности; </w:t>
      </w:r>
    </w:p>
    <w:p w:rsidR="00CD4068" w:rsidRPr="00066F20" w:rsidRDefault="00CD4068" w:rsidP="00CD4068">
      <w:pPr>
        <w:pStyle w:val="aa"/>
        <w:numPr>
          <w:ilvl w:val="0"/>
          <w:numId w:val="43"/>
        </w:numPr>
        <w:rPr>
          <w:sz w:val="28"/>
          <w:szCs w:val="28"/>
        </w:rPr>
      </w:pPr>
      <w:r w:rsidRPr="00066F20">
        <w:rPr>
          <w:sz w:val="28"/>
          <w:szCs w:val="28"/>
        </w:rPr>
        <w:t xml:space="preserve"> формирование адекватных эмоционально - волевых проявлений и способов общения и взаимодействия.</w:t>
      </w:r>
    </w:p>
    <w:p w:rsidR="00CD4068" w:rsidRPr="00EC205D" w:rsidRDefault="00CD4068" w:rsidP="00CD4068"/>
    <w:p w:rsidR="00CD4068" w:rsidRPr="00EC205D" w:rsidRDefault="00CD4068" w:rsidP="00CD4068">
      <w:r w:rsidRPr="00F53546">
        <w:t>ДЕТИ</w:t>
      </w:r>
      <w:r w:rsidR="00E00E72">
        <w:t>,</w:t>
      </w:r>
      <w:r>
        <w:t xml:space="preserve">  ОБЛАДАЮЩИЕ ИНТЕЛЕКТУАЛЬНЫМ И ТВОРЧЕСКИМ   ПОТЕНЦИАЛОМ, РАЗВИТИЕ КОТОРЫХ ПРЕВЫШАЕТ ОБРАЗОВАТЕЛЬНЫЙ СТАНДАРТ.</w:t>
      </w:r>
    </w:p>
    <w:p w:rsidR="00CD4068" w:rsidRPr="00EC205D" w:rsidRDefault="00CD4068" w:rsidP="00CD4068"/>
    <w:p w:rsidR="0051523F" w:rsidRDefault="00CF0DC8" w:rsidP="00163EFB">
      <w:pPr>
        <w:shd w:val="clear" w:color="auto" w:fill="FFFFFF"/>
        <w:tabs>
          <w:tab w:val="left" w:pos="770"/>
        </w:tabs>
        <w:spacing w:before="4"/>
        <w:ind w:right="2"/>
        <w:jc w:val="center"/>
        <w:rPr>
          <w:sz w:val="28"/>
          <w:szCs w:val="28"/>
        </w:rPr>
      </w:pPr>
      <w:r w:rsidRPr="00CF0DC8">
        <w:rPr>
          <w:sz w:val="28"/>
          <w:szCs w:val="28"/>
        </w:rPr>
        <w:t>Интеллектуальное развитие личности</w:t>
      </w:r>
    </w:p>
    <w:p w:rsidR="00CF0DC8" w:rsidRDefault="004370FE" w:rsidP="00CF0DC8">
      <w:pPr>
        <w:numPr>
          <w:ilvl w:val="0"/>
          <w:numId w:val="44"/>
        </w:numPr>
        <w:shd w:val="clear" w:color="auto" w:fill="FFFFFF"/>
        <w:tabs>
          <w:tab w:val="left" w:pos="770"/>
        </w:tabs>
        <w:spacing w:before="4"/>
        <w:ind w:right="2"/>
        <w:jc w:val="both"/>
        <w:rPr>
          <w:sz w:val="28"/>
          <w:szCs w:val="28"/>
        </w:rPr>
      </w:pPr>
      <w:r>
        <w:rPr>
          <w:sz w:val="28"/>
          <w:szCs w:val="28"/>
        </w:rPr>
        <w:t>Моделирование</w:t>
      </w:r>
      <w:r w:rsidR="00CF0DC8">
        <w:rPr>
          <w:sz w:val="28"/>
          <w:szCs w:val="28"/>
        </w:rPr>
        <w:t xml:space="preserve"> </w:t>
      </w:r>
      <w:r>
        <w:rPr>
          <w:sz w:val="28"/>
          <w:szCs w:val="28"/>
        </w:rPr>
        <w:t>(исследование объектов живых</w:t>
      </w:r>
      <w:r w:rsidR="00CF0DC8">
        <w:rPr>
          <w:sz w:val="28"/>
          <w:szCs w:val="28"/>
        </w:rPr>
        <w:t xml:space="preserve"> </w:t>
      </w:r>
      <w:r>
        <w:rPr>
          <w:sz w:val="28"/>
          <w:szCs w:val="28"/>
        </w:rPr>
        <w:t>и неживых),</w:t>
      </w:r>
      <w:r w:rsidR="00EA6138">
        <w:rPr>
          <w:sz w:val="28"/>
          <w:szCs w:val="28"/>
        </w:rPr>
        <w:t xml:space="preserve"> </w:t>
      </w:r>
      <w:r>
        <w:rPr>
          <w:sz w:val="28"/>
          <w:szCs w:val="28"/>
        </w:rPr>
        <w:t>нахождение решения</w:t>
      </w:r>
      <w:r w:rsidR="00AB4B5F">
        <w:rPr>
          <w:sz w:val="28"/>
          <w:szCs w:val="28"/>
        </w:rPr>
        <w:t xml:space="preserve"> проблемных ситуаций;</w:t>
      </w:r>
    </w:p>
    <w:p w:rsidR="00301B26" w:rsidRPr="004370FE" w:rsidRDefault="004370FE" w:rsidP="004370FE">
      <w:pPr>
        <w:numPr>
          <w:ilvl w:val="0"/>
          <w:numId w:val="44"/>
        </w:numPr>
        <w:shd w:val="clear" w:color="auto" w:fill="FFFFFF"/>
        <w:tabs>
          <w:tab w:val="left" w:pos="770"/>
        </w:tabs>
        <w:spacing w:before="4"/>
        <w:ind w:right="2"/>
        <w:jc w:val="both"/>
        <w:rPr>
          <w:sz w:val="28"/>
          <w:szCs w:val="28"/>
        </w:rPr>
      </w:pPr>
      <w:r>
        <w:rPr>
          <w:color w:val="231F20"/>
          <w:sz w:val="28"/>
          <w:szCs w:val="28"/>
        </w:rPr>
        <w:t>С</w:t>
      </w:r>
      <w:r w:rsidRPr="002E7B54">
        <w:rPr>
          <w:color w:val="231F20"/>
          <w:sz w:val="28"/>
          <w:szCs w:val="28"/>
        </w:rPr>
        <w:t xml:space="preserve">ознательная постановка целей, определение путей, ведущих к </w:t>
      </w:r>
      <w:r>
        <w:rPr>
          <w:color w:val="231F20"/>
          <w:sz w:val="28"/>
          <w:szCs w:val="28"/>
        </w:rPr>
        <w:t>их достижению;</w:t>
      </w:r>
    </w:p>
    <w:p w:rsidR="004370FE" w:rsidRPr="004370FE" w:rsidRDefault="004370FE" w:rsidP="004370FE">
      <w:pPr>
        <w:widowControl w:val="0"/>
        <w:numPr>
          <w:ilvl w:val="0"/>
          <w:numId w:val="44"/>
        </w:numPr>
        <w:overflowPunct w:val="0"/>
        <w:autoSpaceDE w:val="0"/>
        <w:autoSpaceDN w:val="0"/>
        <w:adjustRightInd w:val="0"/>
        <w:jc w:val="both"/>
        <w:rPr>
          <w:sz w:val="28"/>
          <w:szCs w:val="28"/>
        </w:rPr>
      </w:pPr>
      <w:r>
        <w:rPr>
          <w:color w:val="231F20"/>
          <w:sz w:val="28"/>
          <w:szCs w:val="28"/>
        </w:rPr>
        <w:t>П</w:t>
      </w:r>
      <w:r w:rsidRPr="002E7B54">
        <w:rPr>
          <w:color w:val="231F20"/>
          <w:sz w:val="28"/>
          <w:szCs w:val="28"/>
        </w:rPr>
        <w:t xml:space="preserve">оиск идеи, замысла, подбор адекватных приёмов реализации продуктов воображения, передачи идеи; </w:t>
      </w:r>
    </w:p>
    <w:p w:rsidR="00301B26" w:rsidRPr="004370FE" w:rsidRDefault="00AB4B5F" w:rsidP="004370FE">
      <w:pPr>
        <w:numPr>
          <w:ilvl w:val="0"/>
          <w:numId w:val="44"/>
        </w:numPr>
        <w:shd w:val="clear" w:color="auto" w:fill="FFFFFF"/>
        <w:tabs>
          <w:tab w:val="left" w:pos="770"/>
        </w:tabs>
        <w:spacing w:before="4"/>
        <w:ind w:right="2"/>
        <w:jc w:val="both"/>
        <w:rPr>
          <w:sz w:val="28"/>
          <w:szCs w:val="28"/>
        </w:rPr>
      </w:pPr>
      <w:r>
        <w:rPr>
          <w:sz w:val="28"/>
          <w:szCs w:val="28"/>
        </w:rPr>
        <w:t>Умение решать логические задачи и цепочки с использованием ТРИЗ;</w:t>
      </w:r>
    </w:p>
    <w:p w:rsidR="00AB4B5F" w:rsidRDefault="00AB4B5F" w:rsidP="00CF0DC8">
      <w:pPr>
        <w:numPr>
          <w:ilvl w:val="0"/>
          <w:numId w:val="44"/>
        </w:numPr>
        <w:shd w:val="clear" w:color="auto" w:fill="FFFFFF"/>
        <w:tabs>
          <w:tab w:val="left" w:pos="770"/>
        </w:tabs>
        <w:spacing w:before="4"/>
        <w:ind w:right="2"/>
        <w:jc w:val="both"/>
        <w:rPr>
          <w:sz w:val="28"/>
          <w:szCs w:val="28"/>
        </w:rPr>
      </w:pPr>
      <w:r>
        <w:rPr>
          <w:sz w:val="28"/>
          <w:szCs w:val="28"/>
        </w:rPr>
        <w:t xml:space="preserve">Освоение способов решения ребусов, лабиринтов, </w:t>
      </w:r>
      <w:r w:rsidR="004370FE">
        <w:rPr>
          <w:sz w:val="28"/>
          <w:szCs w:val="28"/>
        </w:rPr>
        <w:t>кроссвордов;</w:t>
      </w:r>
    </w:p>
    <w:p w:rsidR="004370FE" w:rsidRDefault="004370FE" w:rsidP="00CF0DC8">
      <w:pPr>
        <w:numPr>
          <w:ilvl w:val="0"/>
          <w:numId w:val="44"/>
        </w:numPr>
        <w:shd w:val="clear" w:color="auto" w:fill="FFFFFF"/>
        <w:tabs>
          <w:tab w:val="left" w:pos="770"/>
        </w:tabs>
        <w:spacing w:before="4"/>
        <w:ind w:right="2"/>
        <w:jc w:val="both"/>
        <w:rPr>
          <w:sz w:val="28"/>
          <w:szCs w:val="28"/>
        </w:rPr>
      </w:pPr>
      <w:r>
        <w:rPr>
          <w:color w:val="231F20"/>
          <w:sz w:val="28"/>
          <w:szCs w:val="28"/>
        </w:rPr>
        <w:t>С</w:t>
      </w:r>
      <w:r w:rsidRPr="002E7B54">
        <w:rPr>
          <w:color w:val="231F20"/>
          <w:sz w:val="28"/>
          <w:szCs w:val="28"/>
        </w:rPr>
        <w:t>пособность  работать  и  творить как в групповом субъекте, так и в индивиду</w:t>
      </w:r>
      <w:r>
        <w:rPr>
          <w:color w:val="231F20"/>
          <w:sz w:val="28"/>
          <w:szCs w:val="28"/>
        </w:rPr>
        <w:t xml:space="preserve">альном порядке создавать </w:t>
      </w:r>
      <w:r w:rsidRPr="002E7B54">
        <w:rPr>
          <w:color w:val="231F20"/>
          <w:sz w:val="28"/>
          <w:szCs w:val="28"/>
        </w:rPr>
        <w:t>творческий продукт.</w:t>
      </w:r>
    </w:p>
    <w:p w:rsidR="004370FE" w:rsidRPr="00CF0DC8" w:rsidRDefault="004370FE" w:rsidP="00CF0DC8">
      <w:pPr>
        <w:numPr>
          <w:ilvl w:val="0"/>
          <w:numId w:val="44"/>
        </w:numPr>
        <w:shd w:val="clear" w:color="auto" w:fill="FFFFFF"/>
        <w:tabs>
          <w:tab w:val="left" w:pos="770"/>
        </w:tabs>
        <w:spacing w:before="4"/>
        <w:ind w:right="2"/>
        <w:jc w:val="both"/>
        <w:rPr>
          <w:sz w:val="28"/>
          <w:szCs w:val="28"/>
        </w:rPr>
      </w:pPr>
      <w:r>
        <w:rPr>
          <w:color w:val="231F20"/>
          <w:sz w:val="28"/>
          <w:szCs w:val="28"/>
        </w:rPr>
        <w:t>В</w:t>
      </w:r>
      <w:r w:rsidRPr="002E7B54">
        <w:rPr>
          <w:color w:val="231F20"/>
          <w:sz w:val="28"/>
          <w:szCs w:val="28"/>
        </w:rPr>
        <w:t>ыработка адекватной самооценки</w:t>
      </w:r>
      <w:r w:rsidR="006663BA">
        <w:rPr>
          <w:color w:val="231F20"/>
          <w:sz w:val="28"/>
          <w:szCs w:val="28"/>
        </w:rPr>
        <w:t>.</w:t>
      </w:r>
    </w:p>
    <w:p w:rsidR="0051523F" w:rsidRPr="00AB4B5F" w:rsidRDefault="0051523F" w:rsidP="00163EFB">
      <w:pPr>
        <w:shd w:val="clear" w:color="auto" w:fill="FFFFFF"/>
        <w:tabs>
          <w:tab w:val="left" w:pos="770"/>
        </w:tabs>
        <w:spacing w:before="4"/>
        <w:ind w:right="2"/>
        <w:jc w:val="center"/>
        <w:rPr>
          <w:sz w:val="28"/>
          <w:szCs w:val="28"/>
        </w:rPr>
      </w:pPr>
    </w:p>
    <w:p w:rsidR="0051523F" w:rsidRPr="00AB4B5F" w:rsidRDefault="00AB4B5F" w:rsidP="00AB4B5F">
      <w:pPr>
        <w:shd w:val="clear" w:color="auto" w:fill="FFFFFF"/>
        <w:tabs>
          <w:tab w:val="left" w:pos="770"/>
          <w:tab w:val="left" w:pos="4350"/>
        </w:tabs>
        <w:spacing w:before="4"/>
        <w:ind w:right="2"/>
        <w:jc w:val="center"/>
        <w:rPr>
          <w:sz w:val="28"/>
          <w:szCs w:val="28"/>
        </w:rPr>
      </w:pPr>
      <w:r w:rsidRPr="00AB4B5F">
        <w:rPr>
          <w:sz w:val="28"/>
          <w:szCs w:val="28"/>
        </w:rPr>
        <w:t>Художественно-эстетическое развитие личности</w:t>
      </w:r>
    </w:p>
    <w:p w:rsidR="00076E2A" w:rsidRPr="00A91FAE" w:rsidRDefault="0035588B" w:rsidP="00076E2A">
      <w:pPr>
        <w:numPr>
          <w:ilvl w:val="0"/>
          <w:numId w:val="46"/>
        </w:numPr>
        <w:spacing w:before="100" w:beforeAutospacing="1" w:after="100" w:afterAutospacing="1"/>
        <w:rPr>
          <w:sz w:val="28"/>
          <w:szCs w:val="28"/>
        </w:rPr>
      </w:pPr>
      <w:r w:rsidRPr="00076E2A">
        <w:rPr>
          <w:sz w:val="28"/>
          <w:szCs w:val="28"/>
        </w:rPr>
        <w:t>Развитие музыкальных способностей</w:t>
      </w:r>
      <w:proofErr w:type="gramStart"/>
      <w:r w:rsidRPr="00076E2A">
        <w:rPr>
          <w:sz w:val="28"/>
          <w:szCs w:val="28"/>
        </w:rPr>
        <w:t xml:space="preserve"> :</w:t>
      </w:r>
      <w:proofErr w:type="gramEnd"/>
      <w:r w:rsidRPr="00076E2A">
        <w:rPr>
          <w:sz w:val="28"/>
          <w:szCs w:val="28"/>
        </w:rPr>
        <w:t xml:space="preserve"> эмоциональной отзывчивости</w:t>
      </w:r>
      <w:r w:rsidR="00076E2A" w:rsidRPr="00076E2A">
        <w:rPr>
          <w:sz w:val="28"/>
          <w:szCs w:val="28"/>
        </w:rPr>
        <w:t>, проявление</w:t>
      </w:r>
      <w:r w:rsidR="00076E2A" w:rsidRPr="00EA6138">
        <w:rPr>
          <w:sz w:val="28"/>
          <w:szCs w:val="28"/>
        </w:rPr>
        <w:t xml:space="preserve"> музыкального вкуса</w:t>
      </w:r>
      <w:r w:rsidR="00076E2A" w:rsidRPr="00076E2A">
        <w:rPr>
          <w:sz w:val="28"/>
          <w:szCs w:val="28"/>
        </w:rPr>
        <w:t>, мелодического слуха, ладового и ритмического чувства, тембрового и динамический слуха;</w:t>
      </w:r>
    </w:p>
    <w:p w:rsidR="00076E2A" w:rsidRDefault="00A91FAE" w:rsidP="006C0513">
      <w:pPr>
        <w:numPr>
          <w:ilvl w:val="0"/>
          <w:numId w:val="46"/>
        </w:numPr>
        <w:ind w:left="714" w:hanging="357"/>
        <w:rPr>
          <w:sz w:val="28"/>
          <w:szCs w:val="28"/>
        </w:rPr>
      </w:pPr>
      <w:r>
        <w:rPr>
          <w:sz w:val="28"/>
          <w:szCs w:val="28"/>
        </w:rPr>
        <w:t xml:space="preserve">Развитие </w:t>
      </w:r>
      <w:r w:rsidR="00076E2A" w:rsidRPr="00076E2A">
        <w:rPr>
          <w:sz w:val="28"/>
          <w:szCs w:val="28"/>
        </w:rPr>
        <w:t xml:space="preserve"> </w:t>
      </w:r>
      <w:r>
        <w:rPr>
          <w:sz w:val="28"/>
          <w:szCs w:val="28"/>
        </w:rPr>
        <w:t xml:space="preserve">музыкального </w:t>
      </w:r>
      <w:r w:rsidR="00076E2A" w:rsidRPr="00EA6138">
        <w:rPr>
          <w:sz w:val="28"/>
          <w:szCs w:val="28"/>
        </w:rPr>
        <w:t>слуха - от отдельных различений музыкальных звуков к целостному, осознанному и активному восприятию музыки, к дифференцированию высоты</w:t>
      </w:r>
      <w:r>
        <w:rPr>
          <w:sz w:val="28"/>
          <w:szCs w:val="28"/>
        </w:rPr>
        <w:t xml:space="preserve"> звука, ритма, тембра, динамики;</w:t>
      </w:r>
    </w:p>
    <w:p w:rsidR="006663BA" w:rsidRPr="00EA6138" w:rsidRDefault="006663BA" w:rsidP="006C0513">
      <w:pPr>
        <w:numPr>
          <w:ilvl w:val="0"/>
          <w:numId w:val="46"/>
        </w:numPr>
        <w:ind w:left="714" w:hanging="357"/>
        <w:rPr>
          <w:sz w:val="28"/>
          <w:szCs w:val="28"/>
        </w:rPr>
      </w:pPr>
      <w:r w:rsidRPr="00342921">
        <w:rPr>
          <w:sz w:val="28"/>
          <w:szCs w:val="28"/>
        </w:rPr>
        <w:t>Формирование вокальных певческих умений</w:t>
      </w:r>
      <w:r>
        <w:rPr>
          <w:sz w:val="28"/>
          <w:szCs w:val="28"/>
        </w:rPr>
        <w:t>;</w:t>
      </w:r>
    </w:p>
    <w:p w:rsidR="0035588B" w:rsidRPr="00A91FAE" w:rsidRDefault="00AC2538" w:rsidP="006C0513">
      <w:pPr>
        <w:numPr>
          <w:ilvl w:val="0"/>
          <w:numId w:val="45"/>
        </w:numPr>
        <w:shd w:val="clear" w:color="auto" w:fill="FFFFFF"/>
        <w:tabs>
          <w:tab w:val="left" w:pos="770"/>
        </w:tabs>
        <w:ind w:left="714" w:right="2" w:hanging="357"/>
        <w:jc w:val="both"/>
        <w:rPr>
          <w:b/>
          <w:sz w:val="28"/>
          <w:szCs w:val="28"/>
        </w:rPr>
      </w:pPr>
      <w:r w:rsidRPr="00A91FAE">
        <w:rPr>
          <w:sz w:val="28"/>
          <w:szCs w:val="28"/>
        </w:rPr>
        <w:t>Самостоятельное выразительное и творческое проявление</w:t>
      </w:r>
      <w:r w:rsidRPr="00EA6138">
        <w:rPr>
          <w:sz w:val="28"/>
          <w:szCs w:val="28"/>
        </w:rPr>
        <w:t xml:space="preserve"> в пении и музыкально-ритмическом движении</w:t>
      </w:r>
      <w:r w:rsidR="00A91FAE">
        <w:rPr>
          <w:sz w:val="28"/>
          <w:szCs w:val="28"/>
        </w:rPr>
        <w:t>;</w:t>
      </w:r>
    </w:p>
    <w:p w:rsidR="00AC2538" w:rsidRPr="00CA0BD0" w:rsidRDefault="00A91FAE" w:rsidP="00AB4B5F">
      <w:pPr>
        <w:numPr>
          <w:ilvl w:val="0"/>
          <w:numId w:val="45"/>
        </w:numPr>
        <w:shd w:val="clear" w:color="auto" w:fill="FFFFFF"/>
        <w:tabs>
          <w:tab w:val="left" w:pos="770"/>
        </w:tabs>
        <w:spacing w:before="4"/>
        <w:ind w:right="2"/>
        <w:jc w:val="both"/>
        <w:rPr>
          <w:b/>
          <w:sz w:val="28"/>
          <w:szCs w:val="28"/>
        </w:rPr>
      </w:pPr>
      <w:r>
        <w:rPr>
          <w:sz w:val="28"/>
          <w:szCs w:val="28"/>
        </w:rPr>
        <w:t>Самостоятел</w:t>
      </w:r>
      <w:r w:rsidR="00BA0598">
        <w:rPr>
          <w:sz w:val="28"/>
          <w:szCs w:val="28"/>
        </w:rPr>
        <w:t>ьная</w:t>
      </w:r>
      <w:r>
        <w:rPr>
          <w:sz w:val="28"/>
          <w:szCs w:val="28"/>
        </w:rPr>
        <w:t xml:space="preserve">  </w:t>
      </w:r>
      <w:r w:rsidRPr="00A91FAE">
        <w:rPr>
          <w:sz w:val="28"/>
          <w:szCs w:val="28"/>
        </w:rPr>
        <w:t xml:space="preserve"> </w:t>
      </w:r>
      <w:r>
        <w:rPr>
          <w:sz w:val="28"/>
          <w:szCs w:val="28"/>
        </w:rPr>
        <w:t>импровиз</w:t>
      </w:r>
      <w:r w:rsidR="00BA0598">
        <w:rPr>
          <w:sz w:val="28"/>
          <w:szCs w:val="28"/>
        </w:rPr>
        <w:t>ация</w:t>
      </w:r>
      <w:r>
        <w:rPr>
          <w:sz w:val="28"/>
          <w:szCs w:val="28"/>
        </w:rPr>
        <w:t xml:space="preserve"> с попев</w:t>
      </w:r>
      <w:r w:rsidR="00AC2538" w:rsidRPr="00A91FAE">
        <w:rPr>
          <w:sz w:val="28"/>
          <w:szCs w:val="28"/>
        </w:rPr>
        <w:t>к</w:t>
      </w:r>
      <w:r>
        <w:rPr>
          <w:sz w:val="28"/>
          <w:szCs w:val="28"/>
        </w:rPr>
        <w:t>ами, движениями</w:t>
      </w:r>
      <w:r w:rsidR="00CA0BD0">
        <w:rPr>
          <w:sz w:val="28"/>
          <w:szCs w:val="28"/>
        </w:rPr>
        <w:t>.</w:t>
      </w:r>
    </w:p>
    <w:p w:rsidR="00CA0BD0" w:rsidRPr="00A91FAE" w:rsidRDefault="00CA0BD0" w:rsidP="00CA0BD0">
      <w:pPr>
        <w:shd w:val="clear" w:color="auto" w:fill="FFFFFF"/>
        <w:tabs>
          <w:tab w:val="left" w:pos="770"/>
        </w:tabs>
        <w:spacing w:before="4"/>
        <w:ind w:left="360" w:right="2"/>
        <w:jc w:val="both"/>
        <w:rPr>
          <w:b/>
          <w:sz w:val="28"/>
          <w:szCs w:val="28"/>
        </w:rPr>
      </w:pPr>
    </w:p>
    <w:p w:rsidR="00076E2A" w:rsidRPr="0035588B" w:rsidRDefault="00076E2A" w:rsidP="00076E2A">
      <w:pPr>
        <w:shd w:val="clear" w:color="auto" w:fill="FFFFFF"/>
        <w:tabs>
          <w:tab w:val="left" w:pos="770"/>
        </w:tabs>
        <w:spacing w:before="4"/>
        <w:ind w:left="720" w:right="2"/>
        <w:jc w:val="both"/>
        <w:rPr>
          <w:b/>
          <w:sz w:val="28"/>
          <w:szCs w:val="28"/>
        </w:rPr>
      </w:pPr>
    </w:p>
    <w:p w:rsidR="005F1632" w:rsidRDefault="005F1632" w:rsidP="00163EFB">
      <w:pPr>
        <w:shd w:val="clear" w:color="auto" w:fill="FFFFFF"/>
        <w:tabs>
          <w:tab w:val="left" w:pos="770"/>
        </w:tabs>
        <w:spacing w:before="4"/>
        <w:ind w:right="2"/>
        <w:jc w:val="center"/>
        <w:rPr>
          <w:b/>
          <w:sz w:val="28"/>
          <w:szCs w:val="28"/>
        </w:rPr>
      </w:pPr>
    </w:p>
    <w:p w:rsidR="005F1632" w:rsidRDefault="005F1632" w:rsidP="00163EFB">
      <w:pPr>
        <w:shd w:val="clear" w:color="auto" w:fill="FFFFFF"/>
        <w:tabs>
          <w:tab w:val="left" w:pos="770"/>
        </w:tabs>
        <w:spacing w:before="4"/>
        <w:ind w:right="2"/>
        <w:jc w:val="center"/>
        <w:rPr>
          <w:b/>
          <w:sz w:val="28"/>
          <w:szCs w:val="28"/>
        </w:rPr>
      </w:pPr>
    </w:p>
    <w:p w:rsidR="0051523F" w:rsidRDefault="0051523F" w:rsidP="00163EFB">
      <w:pPr>
        <w:shd w:val="clear" w:color="auto" w:fill="FFFFFF"/>
        <w:tabs>
          <w:tab w:val="left" w:pos="770"/>
        </w:tabs>
        <w:spacing w:before="4"/>
        <w:ind w:right="2"/>
        <w:jc w:val="center"/>
        <w:rPr>
          <w:b/>
          <w:sz w:val="28"/>
          <w:szCs w:val="28"/>
        </w:rPr>
      </w:pPr>
    </w:p>
    <w:p w:rsidR="000F1D92" w:rsidRDefault="000F1D92" w:rsidP="00163EFB">
      <w:pPr>
        <w:shd w:val="clear" w:color="auto" w:fill="FFFFFF"/>
        <w:tabs>
          <w:tab w:val="left" w:pos="770"/>
        </w:tabs>
        <w:spacing w:before="4"/>
        <w:ind w:right="2"/>
        <w:jc w:val="center"/>
        <w:rPr>
          <w:b/>
          <w:sz w:val="28"/>
          <w:szCs w:val="28"/>
        </w:rPr>
      </w:pPr>
    </w:p>
    <w:p w:rsidR="000F1D92" w:rsidRDefault="000F1D92" w:rsidP="00163EFB">
      <w:pPr>
        <w:shd w:val="clear" w:color="auto" w:fill="FFFFFF"/>
        <w:tabs>
          <w:tab w:val="left" w:pos="770"/>
        </w:tabs>
        <w:spacing w:before="4"/>
        <w:ind w:right="2"/>
        <w:jc w:val="center"/>
        <w:rPr>
          <w:b/>
          <w:sz w:val="28"/>
          <w:szCs w:val="28"/>
        </w:rPr>
      </w:pPr>
    </w:p>
    <w:p w:rsidR="0051523F" w:rsidRDefault="0051523F" w:rsidP="00D97CCC">
      <w:pPr>
        <w:shd w:val="clear" w:color="auto" w:fill="FFFFFF"/>
        <w:tabs>
          <w:tab w:val="left" w:pos="770"/>
        </w:tabs>
        <w:spacing w:before="4"/>
        <w:ind w:right="2"/>
        <w:rPr>
          <w:b/>
          <w:sz w:val="28"/>
          <w:szCs w:val="28"/>
        </w:rPr>
      </w:pPr>
    </w:p>
    <w:p w:rsidR="00D97CCC" w:rsidRPr="00D66283" w:rsidRDefault="00D97CCC" w:rsidP="00D97CCC">
      <w:pPr>
        <w:shd w:val="clear" w:color="auto" w:fill="FFFFFF"/>
        <w:tabs>
          <w:tab w:val="left" w:pos="770"/>
        </w:tabs>
        <w:spacing w:before="4"/>
        <w:ind w:right="2"/>
        <w:rPr>
          <w:b/>
          <w:sz w:val="28"/>
          <w:szCs w:val="28"/>
        </w:rPr>
      </w:pPr>
    </w:p>
    <w:p w:rsidR="000F0BA5" w:rsidRDefault="000F0BA5" w:rsidP="00F52842">
      <w:pPr>
        <w:ind w:left="720"/>
        <w:jc w:val="center"/>
        <w:rPr>
          <w:b/>
          <w:sz w:val="28"/>
          <w:szCs w:val="28"/>
        </w:rPr>
      </w:pPr>
    </w:p>
    <w:p w:rsidR="00F52842" w:rsidRDefault="00AA7EE4" w:rsidP="00F52842">
      <w:pPr>
        <w:ind w:left="720"/>
        <w:jc w:val="center"/>
        <w:rPr>
          <w:b/>
          <w:sz w:val="28"/>
          <w:szCs w:val="28"/>
        </w:rPr>
      </w:pPr>
      <w:r>
        <w:rPr>
          <w:b/>
          <w:sz w:val="28"/>
          <w:szCs w:val="28"/>
        </w:rPr>
        <w:t>2</w:t>
      </w:r>
      <w:r w:rsidR="00F52842">
        <w:rPr>
          <w:b/>
          <w:sz w:val="28"/>
          <w:szCs w:val="28"/>
        </w:rPr>
        <w:t>.</w:t>
      </w:r>
      <w:r>
        <w:rPr>
          <w:b/>
          <w:sz w:val="28"/>
          <w:szCs w:val="28"/>
        </w:rPr>
        <w:t xml:space="preserve"> </w:t>
      </w:r>
      <w:r w:rsidR="00F52842" w:rsidRPr="00E27EE3">
        <w:rPr>
          <w:b/>
          <w:sz w:val="28"/>
          <w:szCs w:val="28"/>
        </w:rPr>
        <w:t>Содержательный раздел</w:t>
      </w:r>
    </w:p>
    <w:p w:rsidR="00A25B62" w:rsidRDefault="00A25B62" w:rsidP="00F52842">
      <w:pPr>
        <w:ind w:left="720"/>
        <w:jc w:val="center"/>
        <w:rPr>
          <w:b/>
          <w:sz w:val="28"/>
          <w:szCs w:val="28"/>
        </w:rPr>
      </w:pPr>
    </w:p>
    <w:p w:rsidR="001B2AEC" w:rsidRDefault="00F52842" w:rsidP="00F52842">
      <w:pPr>
        <w:shd w:val="clear" w:color="auto" w:fill="FFFFFF"/>
        <w:tabs>
          <w:tab w:val="left" w:pos="770"/>
        </w:tabs>
        <w:spacing w:before="4"/>
        <w:ind w:right="2"/>
        <w:jc w:val="center"/>
        <w:rPr>
          <w:b/>
          <w:sz w:val="28"/>
          <w:szCs w:val="28"/>
        </w:rPr>
      </w:pPr>
      <w:r>
        <w:rPr>
          <w:b/>
          <w:sz w:val="28"/>
          <w:szCs w:val="28"/>
        </w:rPr>
        <w:t xml:space="preserve">      </w:t>
      </w:r>
      <w:proofErr w:type="gramStart"/>
      <w:r>
        <w:rPr>
          <w:b/>
          <w:sz w:val="28"/>
          <w:szCs w:val="28"/>
          <w:lang w:val="en-US"/>
        </w:rPr>
        <w:t>I</w:t>
      </w:r>
      <w:r w:rsidRPr="00C46766">
        <w:rPr>
          <w:b/>
          <w:sz w:val="28"/>
          <w:szCs w:val="28"/>
        </w:rPr>
        <w:t xml:space="preserve">  </w:t>
      </w:r>
      <w:r w:rsidRPr="004E7DE9">
        <w:rPr>
          <w:b/>
          <w:sz w:val="28"/>
          <w:szCs w:val="28"/>
        </w:rPr>
        <w:t>ЧАСТЬ</w:t>
      </w:r>
      <w:proofErr w:type="gramEnd"/>
      <w:r w:rsidR="00516628">
        <w:rPr>
          <w:b/>
          <w:sz w:val="28"/>
          <w:szCs w:val="28"/>
        </w:rPr>
        <w:t xml:space="preserve"> </w:t>
      </w:r>
      <w:r w:rsidRPr="004E7DE9">
        <w:rPr>
          <w:b/>
          <w:sz w:val="28"/>
          <w:szCs w:val="28"/>
        </w:rPr>
        <w:t xml:space="preserve"> (обязательная)</w:t>
      </w:r>
    </w:p>
    <w:p w:rsidR="001B2AEC" w:rsidRDefault="001B2AEC" w:rsidP="00163EFB">
      <w:pPr>
        <w:shd w:val="clear" w:color="auto" w:fill="FFFFFF"/>
        <w:tabs>
          <w:tab w:val="left" w:pos="770"/>
        </w:tabs>
        <w:spacing w:before="4"/>
        <w:ind w:right="2"/>
        <w:jc w:val="center"/>
        <w:rPr>
          <w:b/>
          <w:sz w:val="28"/>
          <w:szCs w:val="28"/>
        </w:rPr>
      </w:pPr>
    </w:p>
    <w:p w:rsidR="002B6A74" w:rsidRDefault="00AA7EE4" w:rsidP="005022BA">
      <w:pPr>
        <w:jc w:val="center"/>
        <w:rPr>
          <w:b/>
          <w:sz w:val="28"/>
          <w:szCs w:val="28"/>
          <w:u w:val="single"/>
        </w:rPr>
      </w:pPr>
      <w:r w:rsidRPr="00911CC4">
        <w:rPr>
          <w:b/>
          <w:sz w:val="28"/>
          <w:szCs w:val="28"/>
        </w:rPr>
        <w:t>2.1.</w:t>
      </w:r>
      <w:r w:rsidR="002B6A74" w:rsidRPr="002B6A74">
        <w:rPr>
          <w:b/>
          <w:sz w:val="28"/>
          <w:szCs w:val="28"/>
        </w:rPr>
        <w:t xml:space="preserve"> </w:t>
      </w:r>
      <w:r w:rsidR="002B6A74">
        <w:rPr>
          <w:b/>
          <w:sz w:val="28"/>
          <w:szCs w:val="28"/>
        </w:rPr>
        <w:t xml:space="preserve">Содержание  работы по освоению   образовательной области      </w:t>
      </w:r>
      <w:r w:rsidR="006339AA">
        <w:rPr>
          <w:b/>
          <w:sz w:val="28"/>
          <w:szCs w:val="28"/>
          <w:u w:val="single"/>
        </w:rPr>
        <w:t>«Физическое развитие</w:t>
      </w:r>
      <w:r w:rsidR="002B6A74">
        <w:rPr>
          <w:b/>
          <w:sz w:val="28"/>
          <w:szCs w:val="28"/>
          <w:u w:val="single"/>
        </w:rPr>
        <w:t>»</w:t>
      </w:r>
    </w:p>
    <w:p w:rsidR="005022BA" w:rsidRPr="000661E8" w:rsidRDefault="005022BA" w:rsidP="005022BA">
      <w:pPr>
        <w:jc w:val="center"/>
        <w:rPr>
          <w:b/>
          <w:sz w:val="28"/>
          <w:szCs w:val="28"/>
        </w:rPr>
      </w:pPr>
    </w:p>
    <w:p w:rsidR="000661E8" w:rsidRDefault="002B6A74" w:rsidP="000661E8">
      <w:pPr>
        <w:ind w:firstLine="709"/>
        <w:jc w:val="both"/>
        <w:rPr>
          <w:sz w:val="28"/>
          <w:szCs w:val="28"/>
        </w:rPr>
      </w:pPr>
      <w:r w:rsidRPr="000661E8">
        <w:rPr>
          <w:b/>
          <w:sz w:val="28"/>
          <w:szCs w:val="28"/>
          <w:u w:val="single"/>
        </w:rPr>
        <w:t>Цели</w:t>
      </w:r>
      <w:r w:rsidRPr="00F57979">
        <w:rPr>
          <w:sz w:val="28"/>
          <w:szCs w:val="28"/>
        </w:rPr>
        <w:t>:</w:t>
      </w:r>
    </w:p>
    <w:p w:rsidR="000661E8" w:rsidRDefault="000661E8" w:rsidP="000661E8">
      <w:pPr>
        <w:ind w:firstLine="709"/>
        <w:jc w:val="both"/>
        <w:rPr>
          <w:sz w:val="28"/>
          <w:szCs w:val="28"/>
        </w:rPr>
      </w:pPr>
      <w:r w:rsidRPr="000661E8">
        <w:rPr>
          <w:sz w:val="28"/>
          <w:szCs w:val="28"/>
        </w:rPr>
        <w:t>-</w:t>
      </w:r>
      <w:r w:rsidR="002B6A74" w:rsidRPr="000661E8">
        <w:rPr>
          <w:sz w:val="28"/>
          <w:szCs w:val="28"/>
        </w:rPr>
        <w:t xml:space="preserve"> </w:t>
      </w:r>
      <w:r w:rsidRPr="000661E8">
        <w:rPr>
          <w:sz w:val="28"/>
          <w:szCs w:val="28"/>
        </w:rPr>
        <w:t xml:space="preserve">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w:t>
      </w:r>
    </w:p>
    <w:p w:rsidR="000661E8" w:rsidRDefault="000661E8" w:rsidP="000661E8">
      <w:pPr>
        <w:ind w:firstLine="709"/>
        <w:jc w:val="both"/>
        <w:rPr>
          <w:sz w:val="28"/>
          <w:szCs w:val="28"/>
        </w:rPr>
      </w:pPr>
      <w:proofErr w:type="gramStart"/>
      <w:r>
        <w:rPr>
          <w:sz w:val="28"/>
          <w:szCs w:val="28"/>
        </w:rPr>
        <w:t>-</w:t>
      </w:r>
      <w:r w:rsidRPr="000661E8">
        <w:rPr>
          <w:sz w:val="28"/>
          <w:szCs w:val="28"/>
        </w:rPr>
        <w:t>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w:t>
      </w:r>
      <w:proofErr w:type="gramEnd"/>
    </w:p>
    <w:p w:rsidR="000661E8" w:rsidRPr="000661E8" w:rsidRDefault="000661E8" w:rsidP="000661E8">
      <w:pPr>
        <w:ind w:firstLine="709"/>
        <w:jc w:val="both"/>
        <w:rPr>
          <w:sz w:val="28"/>
          <w:szCs w:val="28"/>
        </w:rPr>
      </w:pPr>
      <w:r w:rsidRPr="000661E8">
        <w:rPr>
          <w:sz w:val="28"/>
          <w:szCs w:val="28"/>
        </w:rPr>
        <w:t xml:space="preserve"> </w:t>
      </w:r>
      <w:r>
        <w:rPr>
          <w:sz w:val="28"/>
          <w:szCs w:val="28"/>
        </w:rPr>
        <w:t>-</w:t>
      </w:r>
      <w:r w:rsidRPr="000661E8">
        <w:rPr>
          <w:sz w:val="28"/>
          <w:szCs w:val="28"/>
        </w:rPr>
        <w:t>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0661E8" w:rsidRDefault="000661E8" w:rsidP="000661E8">
      <w:pPr>
        <w:ind w:firstLine="709"/>
        <w:jc w:val="both"/>
      </w:pPr>
    </w:p>
    <w:p w:rsidR="002B6A74" w:rsidRPr="00F22FB1" w:rsidRDefault="002B6A74" w:rsidP="000661E8">
      <w:pPr>
        <w:ind w:firstLine="709"/>
        <w:jc w:val="both"/>
        <w:rPr>
          <w:sz w:val="28"/>
          <w:szCs w:val="28"/>
        </w:rPr>
      </w:pPr>
      <w:r w:rsidRPr="00F22FB1">
        <w:rPr>
          <w:i/>
          <w:iCs/>
          <w:sz w:val="28"/>
          <w:szCs w:val="28"/>
        </w:rPr>
        <w:t>Задачи работы с детьми  младшего  дошкольного  возраста.</w:t>
      </w:r>
    </w:p>
    <w:p w:rsidR="002B6A74" w:rsidRPr="00F22FB1" w:rsidRDefault="002B6A74" w:rsidP="00045EA2">
      <w:pPr>
        <w:widowControl w:val="0"/>
        <w:numPr>
          <w:ilvl w:val="0"/>
          <w:numId w:val="5"/>
        </w:numPr>
        <w:suppressLineNumbers/>
        <w:suppressAutoHyphens/>
        <w:jc w:val="both"/>
        <w:rPr>
          <w:kern w:val="1"/>
          <w:sz w:val="28"/>
          <w:szCs w:val="28"/>
        </w:rPr>
      </w:pPr>
      <w:r w:rsidRPr="00F22FB1">
        <w:rPr>
          <w:rFonts w:eastAsia="Lucida Sans Unicode"/>
          <w:kern w:val="1"/>
          <w:sz w:val="28"/>
          <w:szCs w:val="28"/>
        </w:rPr>
        <w:t xml:space="preserve">ходить: прямо, не шаркая ногами, сохраняя заданное воспитателем направление; правильную осанку, координируя движений рук и ног; </w:t>
      </w:r>
      <w:r w:rsidRPr="00F22FB1">
        <w:rPr>
          <w:kern w:val="1"/>
          <w:sz w:val="28"/>
          <w:szCs w:val="28"/>
        </w:rPr>
        <w:t>сохраняя равновесие при ходьбе по ограниченной плоскости, перешагивая предметы;</w:t>
      </w:r>
    </w:p>
    <w:p w:rsidR="002B6A74" w:rsidRPr="00F22FB1" w:rsidRDefault="002B6A74" w:rsidP="00045EA2">
      <w:pPr>
        <w:widowControl w:val="0"/>
        <w:numPr>
          <w:ilvl w:val="0"/>
          <w:numId w:val="5"/>
        </w:numPr>
        <w:suppressAutoHyphens/>
        <w:spacing w:after="100" w:afterAutospacing="1"/>
        <w:jc w:val="both"/>
        <w:rPr>
          <w:bCs/>
          <w:sz w:val="28"/>
          <w:szCs w:val="28"/>
        </w:rPr>
      </w:pPr>
      <w:r w:rsidRPr="00F22FB1">
        <w:rPr>
          <w:sz w:val="28"/>
          <w:szCs w:val="28"/>
        </w:rPr>
        <w:t>сохранять: равновесие при беге по ограниченной плоскости, перешагивая предметы. Бегать, с изменением направления. Выдерживать темп бега,  в соответствии с указанием воспитателя;</w:t>
      </w:r>
      <w:r w:rsidRPr="00F22FB1">
        <w:rPr>
          <w:bCs/>
          <w:sz w:val="28"/>
          <w:szCs w:val="28"/>
        </w:rPr>
        <w:t xml:space="preserve"> </w:t>
      </w:r>
    </w:p>
    <w:p w:rsidR="002B6A74" w:rsidRPr="00F22FB1" w:rsidRDefault="002B6A74" w:rsidP="00045EA2">
      <w:pPr>
        <w:widowControl w:val="0"/>
        <w:numPr>
          <w:ilvl w:val="0"/>
          <w:numId w:val="5"/>
        </w:numPr>
        <w:suppressAutoHyphens/>
        <w:spacing w:after="100" w:afterAutospacing="1"/>
        <w:jc w:val="both"/>
        <w:rPr>
          <w:bCs/>
          <w:sz w:val="28"/>
          <w:szCs w:val="28"/>
        </w:rPr>
      </w:pPr>
      <w:r w:rsidRPr="00F22FB1">
        <w:rPr>
          <w:sz w:val="28"/>
          <w:szCs w:val="28"/>
        </w:rPr>
        <w:t xml:space="preserve">пробегать расстояние </w:t>
      </w:r>
      <w:smartTag w:uri="urn:schemas-microsoft-com:office:smarttags" w:element="metricconverter">
        <w:smartTagPr>
          <w:attr w:name="ProductID" w:val="20 м"/>
        </w:smartTagPr>
        <w:r w:rsidRPr="00F22FB1">
          <w:rPr>
            <w:sz w:val="28"/>
            <w:szCs w:val="28"/>
          </w:rPr>
          <w:t>20 м</w:t>
        </w:r>
      </w:smartTag>
      <w:proofErr w:type="gramStart"/>
      <w:r w:rsidRPr="00F22FB1">
        <w:rPr>
          <w:sz w:val="28"/>
          <w:szCs w:val="28"/>
        </w:rPr>
        <w:t xml:space="preserve"> ;</w:t>
      </w:r>
      <w:proofErr w:type="gramEnd"/>
    </w:p>
    <w:p w:rsidR="002B6A74" w:rsidRPr="00F22FB1" w:rsidRDefault="002B6A74" w:rsidP="00045EA2">
      <w:pPr>
        <w:widowControl w:val="0"/>
        <w:numPr>
          <w:ilvl w:val="0"/>
          <w:numId w:val="5"/>
        </w:numPr>
        <w:suppressAutoHyphens/>
        <w:spacing w:after="100" w:afterAutospacing="1"/>
        <w:jc w:val="both"/>
        <w:rPr>
          <w:bCs/>
          <w:sz w:val="28"/>
          <w:szCs w:val="28"/>
        </w:rPr>
      </w:pPr>
      <w:r w:rsidRPr="00F22FB1">
        <w:rPr>
          <w:sz w:val="28"/>
          <w:szCs w:val="28"/>
        </w:rPr>
        <w:t xml:space="preserve">катать мяч в заданном направлении с расстояния </w:t>
      </w:r>
      <w:smartTag w:uri="urn:schemas-microsoft-com:office:smarttags" w:element="metricconverter">
        <w:smartTagPr>
          <w:attr w:name="ProductID" w:val="1,5 м"/>
        </w:smartTagPr>
        <w:r w:rsidRPr="00F22FB1">
          <w:rPr>
            <w:sz w:val="28"/>
            <w:szCs w:val="28"/>
          </w:rPr>
          <w:t>1,5 м</w:t>
        </w:r>
      </w:smartTag>
      <w:r w:rsidRPr="00F22FB1">
        <w:rPr>
          <w:sz w:val="28"/>
          <w:szCs w:val="28"/>
        </w:rPr>
        <w:t xml:space="preserve">; </w:t>
      </w:r>
    </w:p>
    <w:p w:rsidR="002B6A74" w:rsidRPr="00F22FB1" w:rsidRDefault="002B6A74" w:rsidP="00045EA2">
      <w:pPr>
        <w:widowControl w:val="0"/>
        <w:numPr>
          <w:ilvl w:val="0"/>
          <w:numId w:val="5"/>
        </w:numPr>
        <w:suppressAutoHyphens/>
        <w:spacing w:after="100" w:afterAutospacing="1"/>
        <w:jc w:val="both"/>
        <w:rPr>
          <w:bCs/>
          <w:sz w:val="28"/>
          <w:szCs w:val="28"/>
        </w:rPr>
      </w:pPr>
      <w:r w:rsidRPr="00F22FB1">
        <w:rPr>
          <w:sz w:val="28"/>
          <w:szCs w:val="28"/>
        </w:rPr>
        <w:t xml:space="preserve">бросать мяч двумя руками от груди, из-за головы; </w:t>
      </w:r>
    </w:p>
    <w:p w:rsidR="002B6A74" w:rsidRPr="00F22FB1" w:rsidRDefault="002B6A74" w:rsidP="00045EA2">
      <w:pPr>
        <w:widowControl w:val="0"/>
        <w:numPr>
          <w:ilvl w:val="0"/>
          <w:numId w:val="5"/>
        </w:numPr>
        <w:suppressAutoHyphens/>
        <w:spacing w:after="100" w:afterAutospacing="1"/>
        <w:jc w:val="both"/>
        <w:rPr>
          <w:bCs/>
          <w:sz w:val="28"/>
          <w:szCs w:val="28"/>
        </w:rPr>
      </w:pPr>
      <w:r w:rsidRPr="00F22FB1">
        <w:rPr>
          <w:sz w:val="28"/>
          <w:szCs w:val="28"/>
        </w:rPr>
        <w:t>бросать мяч вниз о пол и вверх 2–3 раза подряд и ловить его;</w:t>
      </w:r>
    </w:p>
    <w:p w:rsidR="002B6A74" w:rsidRPr="00F22FB1" w:rsidRDefault="002B6A74" w:rsidP="00045EA2">
      <w:pPr>
        <w:widowControl w:val="0"/>
        <w:numPr>
          <w:ilvl w:val="0"/>
          <w:numId w:val="5"/>
        </w:numPr>
        <w:suppressAutoHyphens/>
        <w:spacing w:after="100" w:afterAutospacing="1"/>
        <w:jc w:val="both"/>
        <w:rPr>
          <w:bCs/>
          <w:sz w:val="28"/>
          <w:szCs w:val="28"/>
        </w:rPr>
      </w:pPr>
      <w:r w:rsidRPr="00F22FB1">
        <w:rPr>
          <w:sz w:val="28"/>
          <w:szCs w:val="28"/>
        </w:rPr>
        <w:t xml:space="preserve"> метать предметы правой и левой рукой на дальность расстояния не менее 5; </w:t>
      </w:r>
    </w:p>
    <w:p w:rsidR="002B6A74" w:rsidRPr="00F22FB1" w:rsidRDefault="002B6A74" w:rsidP="00045EA2">
      <w:pPr>
        <w:widowControl w:val="0"/>
        <w:numPr>
          <w:ilvl w:val="0"/>
          <w:numId w:val="5"/>
        </w:numPr>
        <w:suppressAutoHyphens/>
        <w:spacing w:after="100" w:afterAutospacing="1"/>
        <w:jc w:val="both"/>
        <w:rPr>
          <w:bCs/>
          <w:sz w:val="28"/>
          <w:szCs w:val="28"/>
        </w:rPr>
      </w:pPr>
      <w:r w:rsidRPr="00F22FB1">
        <w:rPr>
          <w:sz w:val="28"/>
          <w:szCs w:val="28"/>
        </w:rPr>
        <w:t xml:space="preserve"> </w:t>
      </w:r>
      <w:r w:rsidRPr="00F22FB1">
        <w:rPr>
          <w:bCs/>
          <w:sz w:val="28"/>
          <w:szCs w:val="28"/>
        </w:rPr>
        <w:t xml:space="preserve">попадать в горизонтальную и вертикальную цель  от 3-х из 5 бросков; </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bCs/>
          <w:sz w:val="28"/>
          <w:szCs w:val="28"/>
        </w:rPr>
        <w:t xml:space="preserve">подлезать под дугу, не касаясь, пола руками; </w:t>
      </w:r>
      <w:r w:rsidRPr="00F22FB1">
        <w:rPr>
          <w:sz w:val="28"/>
          <w:szCs w:val="28"/>
        </w:rPr>
        <w:t>ползать на четвереньках, лазать по лесенке-стремянке, гимнастической стенке произвольным способом;</w:t>
      </w:r>
    </w:p>
    <w:p w:rsidR="002B6A74" w:rsidRPr="00F22FB1" w:rsidRDefault="002B6A74" w:rsidP="00045EA2">
      <w:pPr>
        <w:widowControl w:val="0"/>
        <w:numPr>
          <w:ilvl w:val="0"/>
          <w:numId w:val="5"/>
        </w:numPr>
        <w:suppressLineNumbers/>
        <w:suppressAutoHyphens/>
        <w:spacing w:after="100" w:afterAutospacing="1"/>
        <w:jc w:val="both"/>
        <w:rPr>
          <w:bCs/>
          <w:kern w:val="1"/>
          <w:sz w:val="28"/>
          <w:szCs w:val="28"/>
        </w:rPr>
      </w:pPr>
      <w:r w:rsidRPr="00F22FB1">
        <w:rPr>
          <w:rFonts w:eastAsia="Lucida Sans Unicode"/>
          <w:bCs/>
          <w:kern w:val="1"/>
          <w:sz w:val="28"/>
          <w:szCs w:val="28"/>
        </w:rPr>
        <w:t>энергично отталкиваться в прыжках на двух ногах, прыгать в длину с места</w:t>
      </w:r>
      <w:proofErr w:type="gramStart"/>
      <w:r w:rsidRPr="00F22FB1">
        <w:rPr>
          <w:rFonts w:eastAsia="Lucida Sans Unicode"/>
          <w:bCs/>
          <w:kern w:val="1"/>
          <w:sz w:val="28"/>
          <w:szCs w:val="28"/>
        </w:rPr>
        <w:t xml:space="preserve"> ;</w:t>
      </w:r>
      <w:proofErr w:type="gramEnd"/>
      <w:r w:rsidRPr="00F22FB1">
        <w:rPr>
          <w:rFonts w:eastAsia="Lucida Sans Unicode"/>
          <w:bCs/>
          <w:kern w:val="1"/>
          <w:sz w:val="28"/>
          <w:szCs w:val="28"/>
        </w:rPr>
        <w:t xml:space="preserve"> </w:t>
      </w:r>
    </w:p>
    <w:p w:rsidR="002B6A74" w:rsidRPr="00F22FB1" w:rsidRDefault="002B6A74" w:rsidP="00045EA2">
      <w:pPr>
        <w:widowControl w:val="0"/>
        <w:numPr>
          <w:ilvl w:val="0"/>
          <w:numId w:val="5"/>
        </w:numPr>
        <w:suppressAutoHyphens/>
        <w:spacing w:after="100" w:afterAutospacing="1"/>
        <w:jc w:val="both"/>
        <w:rPr>
          <w:b/>
          <w:sz w:val="28"/>
          <w:szCs w:val="28"/>
        </w:rPr>
      </w:pPr>
      <w:r w:rsidRPr="00F22FB1">
        <w:rPr>
          <w:sz w:val="28"/>
          <w:szCs w:val="28"/>
        </w:rPr>
        <w:t>выполнять общеразвивающие и циклические упражнения под музыку</w:t>
      </w:r>
      <w:proofErr w:type="gramStart"/>
      <w:r w:rsidRPr="00F22FB1">
        <w:rPr>
          <w:sz w:val="28"/>
          <w:szCs w:val="28"/>
        </w:rPr>
        <w:t>.</w:t>
      </w:r>
      <w:r w:rsidRPr="00F22FB1">
        <w:rPr>
          <w:b/>
          <w:sz w:val="28"/>
          <w:szCs w:val="28"/>
        </w:rPr>
        <w:t>;</w:t>
      </w:r>
      <w:proofErr w:type="gramEnd"/>
    </w:p>
    <w:p w:rsidR="002B6A74" w:rsidRPr="00F22FB1" w:rsidRDefault="002B6A74" w:rsidP="00045EA2">
      <w:pPr>
        <w:widowControl w:val="0"/>
        <w:numPr>
          <w:ilvl w:val="0"/>
          <w:numId w:val="5"/>
        </w:numPr>
        <w:suppressAutoHyphens/>
        <w:spacing w:after="100" w:afterAutospacing="1"/>
        <w:jc w:val="both"/>
        <w:rPr>
          <w:sz w:val="28"/>
          <w:szCs w:val="28"/>
        </w:rPr>
      </w:pPr>
      <w:r w:rsidRPr="00F22FB1">
        <w:rPr>
          <w:sz w:val="28"/>
          <w:szCs w:val="28"/>
        </w:rPr>
        <w:t>самостоятельно скатываться на санках с горки, скользить по ледяной дорожке с помощью взрослых;</w:t>
      </w:r>
    </w:p>
    <w:p w:rsidR="002B6A74" w:rsidRPr="00F22FB1" w:rsidRDefault="002B6A74" w:rsidP="00045EA2">
      <w:pPr>
        <w:widowControl w:val="0"/>
        <w:numPr>
          <w:ilvl w:val="0"/>
          <w:numId w:val="5"/>
        </w:numPr>
        <w:suppressAutoHyphens/>
        <w:spacing w:after="100" w:afterAutospacing="1"/>
        <w:jc w:val="both"/>
        <w:rPr>
          <w:sz w:val="28"/>
          <w:szCs w:val="28"/>
        </w:rPr>
      </w:pPr>
      <w:r w:rsidRPr="00F22FB1">
        <w:rPr>
          <w:sz w:val="28"/>
          <w:szCs w:val="28"/>
        </w:rPr>
        <w:t xml:space="preserve">свободно кататься на  трехколесном велосипеде, </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lastRenderedPageBreak/>
        <w:t xml:space="preserve">погружаться в воду. </w:t>
      </w:r>
    </w:p>
    <w:p w:rsidR="002B6A74" w:rsidRPr="00F22FB1" w:rsidRDefault="002B6A74" w:rsidP="002B6A74">
      <w:pPr>
        <w:spacing w:before="100" w:beforeAutospacing="1" w:after="100" w:afterAutospacing="1"/>
        <w:ind w:left="540"/>
        <w:rPr>
          <w:i/>
          <w:iCs/>
          <w:sz w:val="28"/>
          <w:szCs w:val="28"/>
        </w:rPr>
      </w:pPr>
      <w:r w:rsidRPr="00F22FB1">
        <w:rPr>
          <w:i/>
          <w:iCs/>
          <w:sz w:val="28"/>
          <w:szCs w:val="28"/>
        </w:rPr>
        <w:t>Задачи работы с детьми 4-5 лет.</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Ходить и бегать, согласуя движения рук и ног.</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 xml:space="preserve">Лазать по гимнастической стенке, не пропуская реек, выполнять переход на гимнастической лестнице с пролета на пролет вправо и влево. </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Ползать разными способами: опираясь на стопы и ладони, колени и ладони, на животе, подтягиваясь руками;</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 xml:space="preserve">Принимать правильное исходное положение в прыжках с места, мягко      приземляться. </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Метать предметы разными способами обеими руками. Попадать в горизонтальную и вертикальную цели не менее 3 из 5. Отбивать м</w:t>
      </w:r>
      <w:r w:rsidR="002664D5">
        <w:rPr>
          <w:sz w:val="28"/>
          <w:szCs w:val="28"/>
        </w:rPr>
        <w:t>яч о землю (пол) не менее 5 раз</w:t>
      </w:r>
      <w:r w:rsidRPr="00F22FB1">
        <w:rPr>
          <w:sz w:val="28"/>
          <w:szCs w:val="28"/>
        </w:rPr>
        <w:t xml:space="preserve">. Ловить </w:t>
      </w:r>
      <w:proofErr w:type="gramStart"/>
      <w:r w:rsidRPr="00F22FB1">
        <w:rPr>
          <w:sz w:val="28"/>
          <w:szCs w:val="28"/>
        </w:rPr>
        <w:t>мяч</w:t>
      </w:r>
      <w:proofErr w:type="gramEnd"/>
      <w:r w:rsidRPr="00F22FB1">
        <w:rPr>
          <w:sz w:val="28"/>
          <w:szCs w:val="28"/>
        </w:rPr>
        <w:t xml:space="preserve"> кистями рук, не прижимая к груди, с расстояния до </w:t>
      </w:r>
      <w:smartTag w:uri="urn:schemas-microsoft-com:office:smarttags" w:element="metricconverter">
        <w:smartTagPr>
          <w:attr w:name="ProductID" w:val="1,5 м"/>
        </w:smartTagPr>
        <w:r w:rsidRPr="00F22FB1">
          <w:rPr>
            <w:sz w:val="28"/>
            <w:szCs w:val="28"/>
          </w:rPr>
          <w:t>1,5 м</w:t>
        </w:r>
      </w:smartTag>
      <w:r w:rsidRPr="00F22FB1">
        <w:rPr>
          <w:sz w:val="28"/>
          <w:szCs w:val="28"/>
        </w:rPr>
        <w:t xml:space="preserve">, </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Строиться в колонну, в круг, шеренгу, выполнять повороты на месте.</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Маршировать, согласовывая движения рук и ног.</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Сохранять равновесие на ограниченной площади опоры.</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Выполнять упражнения, демонстрируя выразительность, грациозность, пластичность движений. Уметь выполнять комплекс упражнений в образе (кошка, мышка, цапля и т.д.).</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 xml:space="preserve"> кататься на двухколесном велосипеде, выполнять поворот направо, налево; </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передвигаться по дну бассейна различными способами, делать выдох в воду, погружаться в воду с головой; придумывать варианты подвижных игр;</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самостоятельно скатываться на санках с горки, тормозить при спуске с нее;</w:t>
      </w:r>
    </w:p>
    <w:p w:rsidR="002B6A74" w:rsidRPr="00F22FB1" w:rsidRDefault="002B6A74" w:rsidP="00045EA2">
      <w:pPr>
        <w:widowControl w:val="0"/>
        <w:numPr>
          <w:ilvl w:val="0"/>
          <w:numId w:val="5"/>
        </w:numPr>
        <w:suppressAutoHyphens/>
        <w:spacing w:after="100" w:afterAutospacing="1"/>
        <w:jc w:val="both"/>
        <w:rPr>
          <w:b/>
          <w:bCs/>
          <w:sz w:val="28"/>
          <w:szCs w:val="28"/>
        </w:rPr>
      </w:pPr>
      <w:r w:rsidRPr="00F22FB1">
        <w:rPr>
          <w:sz w:val="28"/>
          <w:szCs w:val="28"/>
        </w:rPr>
        <w:t xml:space="preserve">самостоятельно скользить по ледяной дорожке; </w:t>
      </w:r>
    </w:p>
    <w:p w:rsidR="002B6A74" w:rsidRPr="00F22FB1" w:rsidRDefault="002B6A74" w:rsidP="002B6A74">
      <w:pPr>
        <w:spacing w:before="100" w:beforeAutospacing="1" w:after="100" w:afterAutospacing="1"/>
        <w:ind w:left="540"/>
        <w:rPr>
          <w:i/>
          <w:iCs/>
          <w:sz w:val="28"/>
          <w:szCs w:val="28"/>
        </w:rPr>
      </w:pPr>
      <w:r w:rsidRPr="00F22FB1">
        <w:rPr>
          <w:i/>
          <w:iCs/>
          <w:sz w:val="28"/>
          <w:szCs w:val="28"/>
        </w:rPr>
        <w:t>Задачи работы с детьми старшего дошкольного возраста.</w:t>
      </w:r>
    </w:p>
    <w:p w:rsidR="002B6A74" w:rsidRPr="00F22FB1" w:rsidRDefault="002B6A74" w:rsidP="00045EA2">
      <w:pPr>
        <w:widowControl w:val="0"/>
        <w:numPr>
          <w:ilvl w:val="0"/>
          <w:numId w:val="6"/>
        </w:numPr>
        <w:suppressAutoHyphens/>
        <w:jc w:val="both"/>
        <w:rPr>
          <w:sz w:val="28"/>
          <w:szCs w:val="28"/>
        </w:rPr>
      </w:pPr>
      <w:r w:rsidRPr="00F22FB1">
        <w:rPr>
          <w:sz w:val="28"/>
          <w:szCs w:val="28"/>
        </w:rPr>
        <w:t>продолжать развивать творчество в двигательной деятельности, формировать умение варьировать упражнения и игры, придумывать и выполнять имитационные упражнения, демонстрируя красоту, грациозность, выразительность, пластичность движений.</w:t>
      </w:r>
    </w:p>
    <w:p w:rsidR="002B6A74" w:rsidRPr="00F22FB1" w:rsidRDefault="002B6A74" w:rsidP="00045EA2">
      <w:pPr>
        <w:widowControl w:val="0"/>
        <w:numPr>
          <w:ilvl w:val="0"/>
          <w:numId w:val="6"/>
        </w:numPr>
        <w:suppressAutoHyphens/>
        <w:jc w:val="both"/>
        <w:rPr>
          <w:sz w:val="28"/>
          <w:szCs w:val="28"/>
        </w:rPr>
      </w:pPr>
      <w:r w:rsidRPr="00F22FB1">
        <w:rPr>
          <w:sz w:val="28"/>
          <w:szCs w:val="28"/>
        </w:rPr>
        <w:t>ходить  легко, ритмично, сохраняя правильную осанку, направление и темп,</w:t>
      </w:r>
      <w:r w:rsidRPr="00F22FB1">
        <w:rPr>
          <w:bCs/>
          <w:sz w:val="28"/>
          <w:szCs w:val="28"/>
        </w:rPr>
        <w:t xml:space="preserve"> координируя руки.</w:t>
      </w:r>
    </w:p>
    <w:p w:rsidR="002B6A74" w:rsidRPr="00F22FB1" w:rsidRDefault="002B6A74" w:rsidP="00045EA2">
      <w:pPr>
        <w:widowControl w:val="0"/>
        <w:numPr>
          <w:ilvl w:val="0"/>
          <w:numId w:val="6"/>
        </w:numPr>
        <w:suppressAutoHyphens/>
        <w:jc w:val="both"/>
        <w:rPr>
          <w:sz w:val="28"/>
          <w:szCs w:val="28"/>
        </w:rPr>
      </w:pPr>
      <w:r w:rsidRPr="00F22FB1">
        <w:rPr>
          <w:bCs/>
          <w:sz w:val="28"/>
          <w:szCs w:val="28"/>
        </w:rPr>
        <w:t>бегать легко, сохраняя правильную осанку,  скорость, направление, координируя движения рук и ног. Бегать со скоростью 30м -7,5-8 сек;</w:t>
      </w:r>
    </w:p>
    <w:p w:rsidR="002B6A74" w:rsidRPr="00F22FB1" w:rsidRDefault="002B6A74" w:rsidP="00045EA2">
      <w:pPr>
        <w:widowControl w:val="0"/>
        <w:numPr>
          <w:ilvl w:val="0"/>
          <w:numId w:val="6"/>
        </w:numPr>
        <w:tabs>
          <w:tab w:val="num" w:pos="1080"/>
        </w:tabs>
        <w:suppressAutoHyphens/>
        <w:jc w:val="both"/>
        <w:rPr>
          <w:bCs/>
          <w:sz w:val="28"/>
          <w:szCs w:val="28"/>
        </w:rPr>
      </w:pPr>
      <w:r w:rsidRPr="00F22FB1">
        <w:rPr>
          <w:sz w:val="28"/>
          <w:szCs w:val="28"/>
        </w:rPr>
        <w:t xml:space="preserve">Прыгать на мягкое покрытие с высоты (20–40 см); мягко приземляться, в обозначенное место. Прыгать в длину с места на расстояние не менее 80–100 см, с разбега (не менее 110–180 см), в высоту с разбега (не менее 40–50 см), прыгать через короткую и длинную скакалку разными способами; </w:t>
      </w:r>
    </w:p>
    <w:p w:rsidR="002B6A74" w:rsidRPr="00F22FB1" w:rsidRDefault="002B6A74" w:rsidP="00045EA2">
      <w:pPr>
        <w:widowControl w:val="0"/>
        <w:numPr>
          <w:ilvl w:val="0"/>
          <w:numId w:val="6"/>
        </w:numPr>
        <w:tabs>
          <w:tab w:val="num" w:pos="1080"/>
        </w:tabs>
        <w:suppressAutoHyphens/>
        <w:jc w:val="both"/>
        <w:rPr>
          <w:bCs/>
          <w:sz w:val="28"/>
          <w:szCs w:val="28"/>
        </w:rPr>
      </w:pPr>
      <w:r w:rsidRPr="00F22FB1">
        <w:rPr>
          <w:sz w:val="28"/>
          <w:szCs w:val="28"/>
        </w:rPr>
        <w:t xml:space="preserve">Выполнять упражнения на статическое и динамическое равновесие. </w:t>
      </w:r>
    </w:p>
    <w:p w:rsidR="002B6A74" w:rsidRPr="00F22FB1" w:rsidRDefault="002B6A74" w:rsidP="00045EA2">
      <w:pPr>
        <w:widowControl w:val="0"/>
        <w:numPr>
          <w:ilvl w:val="0"/>
          <w:numId w:val="6"/>
        </w:numPr>
        <w:suppressAutoHyphens/>
        <w:jc w:val="both"/>
        <w:rPr>
          <w:sz w:val="28"/>
          <w:szCs w:val="28"/>
        </w:rPr>
      </w:pPr>
      <w:r w:rsidRPr="00F22FB1">
        <w:rPr>
          <w:sz w:val="28"/>
          <w:szCs w:val="28"/>
        </w:rPr>
        <w:t xml:space="preserve">лазать по гимнастической стенке (высота </w:t>
      </w:r>
      <w:smartTag w:uri="urn:schemas-microsoft-com:office:smarttags" w:element="metricconverter">
        <w:smartTagPr>
          <w:attr w:name="ProductID" w:val="2,5 м"/>
        </w:smartTagPr>
        <w:r w:rsidRPr="00F22FB1">
          <w:rPr>
            <w:sz w:val="28"/>
            <w:szCs w:val="28"/>
          </w:rPr>
          <w:t>2,5 м</w:t>
        </w:r>
      </w:smartTag>
      <w:r w:rsidRPr="00F22FB1">
        <w:rPr>
          <w:sz w:val="28"/>
          <w:szCs w:val="28"/>
        </w:rPr>
        <w:t>) с изменением темпа.</w:t>
      </w:r>
      <w:r w:rsidRPr="00F22FB1">
        <w:rPr>
          <w:bCs/>
          <w:sz w:val="28"/>
          <w:szCs w:val="28"/>
        </w:rPr>
        <w:t xml:space="preserve"> </w:t>
      </w:r>
      <w:r w:rsidRPr="00F22FB1">
        <w:rPr>
          <w:bCs/>
          <w:sz w:val="28"/>
          <w:szCs w:val="28"/>
        </w:rPr>
        <w:lastRenderedPageBreak/>
        <w:t xml:space="preserve">Выполнять лазание, висы, упражнения на металлических и пластиковых конструкциях в детских городках.  </w:t>
      </w:r>
    </w:p>
    <w:p w:rsidR="002B6A74" w:rsidRPr="00F22FB1" w:rsidRDefault="002B6A74" w:rsidP="00045EA2">
      <w:pPr>
        <w:widowControl w:val="0"/>
        <w:numPr>
          <w:ilvl w:val="0"/>
          <w:numId w:val="6"/>
        </w:numPr>
        <w:suppressAutoHyphens/>
        <w:jc w:val="both"/>
        <w:rPr>
          <w:sz w:val="28"/>
          <w:szCs w:val="28"/>
        </w:rPr>
      </w:pPr>
      <w:r w:rsidRPr="00F22FB1">
        <w:rPr>
          <w:sz w:val="28"/>
          <w:szCs w:val="28"/>
        </w:rPr>
        <w:t xml:space="preserve">Перебрасывать набивные мячи (вес </w:t>
      </w:r>
      <w:smartTag w:uri="urn:schemas-microsoft-com:office:smarttags" w:element="metricconverter">
        <w:smartTagPr>
          <w:attr w:name="ProductID" w:val="1 кг"/>
        </w:smartTagPr>
        <w:r w:rsidRPr="00F22FB1">
          <w:rPr>
            <w:sz w:val="28"/>
            <w:szCs w:val="28"/>
          </w:rPr>
          <w:t>1 кг</w:t>
        </w:r>
      </w:smartTag>
      <w:r w:rsidRPr="00F22FB1">
        <w:rPr>
          <w:sz w:val="28"/>
          <w:szCs w:val="28"/>
        </w:rPr>
        <w:t>), бросать предметы в цель из разных исходных положений, попадать в вертикальную и горизонтальную цель с расстояния 3–5 м, метать предметы правой и левой рукой на расстояние 5–10 м, метать предметы в движущуюся цель; владеть школой мяча;</w:t>
      </w:r>
    </w:p>
    <w:p w:rsidR="002B6A74" w:rsidRPr="00F22FB1" w:rsidRDefault="002B6A74" w:rsidP="00045EA2">
      <w:pPr>
        <w:widowControl w:val="0"/>
        <w:numPr>
          <w:ilvl w:val="0"/>
          <w:numId w:val="6"/>
        </w:numPr>
        <w:suppressAutoHyphens/>
        <w:jc w:val="both"/>
        <w:rPr>
          <w:sz w:val="28"/>
          <w:szCs w:val="28"/>
        </w:rPr>
      </w:pPr>
      <w:r w:rsidRPr="00F22FB1">
        <w:rPr>
          <w:sz w:val="28"/>
          <w:szCs w:val="28"/>
        </w:rPr>
        <w:t xml:space="preserve">Сочетать замах с броском, бросать мяч вверх, о землю, ловить его одной рукой, выполнять дриблинг правой и левой рукой до 10м. Владеть «школой мяча». </w:t>
      </w:r>
    </w:p>
    <w:p w:rsidR="002B6A74" w:rsidRPr="00F22FB1" w:rsidRDefault="002B6A74" w:rsidP="00045EA2">
      <w:pPr>
        <w:widowControl w:val="0"/>
        <w:numPr>
          <w:ilvl w:val="0"/>
          <w:numId w:val="6"/>
        </w:numPr>
        <w:suppressAutoHyphens/>
        <w:jc w:val="both"/>
        <w:rPr>
          <w:sz w:val="28"/>
          <w:szCs w:val="28"/>
        </w:rPr>
      </w:pPr>
      <w:r w:rsidRPr="00F22FB1">
        <w:rPr>
          <w:sz w:val="28"/>
          <w:szCs w:val="28"/>
        </w:rPr>
        <w:t>Самостоятельно организовывать знакомые подвижные игры, придумывать с помощью воспитателя игры на заданные сюжеты;</w:t>
      </w:r>
    </w:p>
    <w:p w:rsidR="002B6A74" w:rsidRPr="00F22FB1" w:rsidRDefault="002B6A74" w:rsidP="00045EA2">
      <w:pPr>
        <w:widowControl w:val="0"/>
        <w:numPr>
          <w:ilvl w:val="0"/>
          <w:numId w:val="6"/>
        </w:numPr>
        <w:suppressAutoHyphens/>
        <w:jc w:val="both"/>
        <w:rPr>
          <w:sz w:val="28"/>
          <w:szCs w:val="28"/>
        </w:rPr>
      </w:pPr>
      <w:proofErr w:type="gramStart"/>
      <w:r w:rsidRPr="00F22FB1">
        <w:rPr>
          <w:sz w:val="28"/>
          <w:szCs w:val="28"/>
        </w:rPr>
        <w:t>Активно участвовать в играх с элементами спорта (городки, баскетбол, бадминтон, хоккей, настольный теннис, футбол);</w:t>
      </w:r>
      <w:proofErr w:type="gramEnd"/>
    </w:p>
    <w:p w:rsidR="002B6A74" w:rsidRPr="00F22FB1" w:rsidRDefault="002B6A74" w:rsidP="00045EA2">
      <w:pPr>
        <w:widowControl w:val="0"/>
        <w:numPr>
          <w:ilvl w:val="0"/>
          <w:numId w:val="6"/>
        </w:numPr>
        <w:suppressAutoHyphens/>
        <w:jc w:val="both"/>
        <w:rPr>
          <w:sz w:val="28"/>
          <w:szCs w:val="28"/>
        </w:rPr>
      </w:pPr>
      <w:r w:rsidRPr="00F22FB1">
        <w:rPr>
          <w:sz w:val="28"/>
          <w:szCs w:val="28"/>
        </w:rPr>
        <w:t>Перестраиваться в колонну по трое, четверо, размыкаться в колонне, шеренге; соблюдать интервалы во время передвижения, выполнять повороты направо, налево, кругом;</w:t>
      </w:r>
    </w:p>
    <w:p w:rsidR="002B6A74" w:rsidRPr="00F22FB1" w:rsidRDefault="002B6A74" w:rsidP="00045EA2">
      <w:pPr>
        <w:widowControl w:val="0"/>
        <w:numPr>
          <w:ilvl w:val="0"/>
          <w:numId w:val="6"/>
        </w:numPr>
        <w:suppressAutoHyphens/>
        <w:jc w:val="both"/>
        <w:rPr>
          <w:sz w:val="28"/>
          <w:szCs w:val="28"/>
        </w:rPr>
      </w:pPr>
      <w:r w:rsidRPr="00F22FB1">
        <w:rPr>
          <w:sz w:val="28"/>
          <w:szCs w:val="28"/>
        </w:rPr>
        <w:t>Знать исходные положения, последовательность выполнения общеразвивающих упражнений, выполнять четко, ритмично, в заданном темпе;</w:t>
      </w:r>
    </w:p>
    <w:p w:rsidR="002B6A74" w:rsidRPr="00F22FB1" w:rsidRDefault="002B6A74" w:rsidP="00045EA2">
      <w:pPr>
        <w:widowControl w:val="0"/>
        <w:numPr>
          <w:ilvl w:val="0"/>
          <w:numId w:val="6"/>
        </w:numPr>
        <w:suppressAutoHyphens/>
        <w:jc w:val="both"/>
        <w:rPr>
          <w:sz w:val="28"/>
          <w:szCs w:val="28"/>
        </w:rPr>
      </w:pPr>
      <w:r w:rsidRPr="00F22FB1">
        <w:rPr>
          <w:sz w:val="28"/>
          <w:szCs w:val="28"/>
        </w:rPr>
        <w:t>Самостоятельно скатываться с горки, выполнять повороты, катать друг друга на санках;</w:t>
      </w:r>
    </w:p>
    <w:p w:rsidR="002B6A74" w:rsidRPr="00F22FB1" w:rsidRDefault="002B6A74" w:rsidP="00045EA2">
      <w:pPr>
        <w:widowControl w:val="0"/>
        <w:numPr>
          <w:ilvl w:val="0"/>
          <w:numId w:val="6"/>
        </w:numPr>
        <w:suppressAutoHyphens/>
        <w:jc w:val="both"/>
        <w:rPr>
          <w:sz w:val="28"/>
          <w:szCs w:val="28"/>
        </w:rPr>
      </w:pPr>
      <w:r w:rsidRPr="00F22FB1">
        <w:rPr>
          <w:sz w:val="28"/>
          <w:szCs w:val="28"/>
        </w:rPr>
        <w:t>Скользить по ледяным дорожкам, выполняя задание;</w:t>
      </w:r>
    </w:p>
    <w:p w:rsidR="002B6A74" w:rsidRPr="00F22FB1" w:rsidRDefault="002B6A74" w:rsidP="00045EA2">
      <w:pPr>
        <w:widowControl w:val="0"/>
        <w:numPr>
          <w:ilvl w:val="0"/>
          <w:numId w:val="6"/>
        </w:numPr>
        <w:suppressAutoHyphens/>
        <w:jc w:val="both"/>
        <w:rPr>
          <w:sz w:val="28"/>
          <w:szCs w:val="28"/>
        </w:rPr>
      </w:pPr>
      <w:r w:rsidRPr="00F22FB1">
        <w:rPr>
          <w:sz w:val="28"/>
          <w:szCs w:val="28"/>
        </w:rPr>
        <w:t>Ходить на лыжах переменным скользящим шагом на расстояние 2–3 км, подниматься на горку и спускаться с нее, тормозить при спуске;</w:t>
      </w:r>
    </w:p>
    <w:p w:rsidR="002B6A74" w:rsidRPr="00F22FB1" w:rsidRDefault="002B6A74" w:rsidP="00045EA2">
      <w:pPr>
        <w:widowControl w:val="0"/>
        <w:numPr>
          <w:ilvl w:val="0"/>
          <w:numId w:val="6"/>
        </w:numPr>
        <w:suppressAutoHyphens/>
        <w:jc w:val="both"/>
        <w:rPr>
          <w:sz w:val="28"/>
          <w:szCs w:val="28"/>
        </w:rPr>
      </w:pPr>
      <w:r w:rsidRPr="00F22FB1">
        <w:rPr>
          <w:sz w:val="28"/>
          <w:szCs w:val="28"/>
        </w:rPr>
        <w:t>Кататься на двухколесном велосипеде и самокате;</w:t>
      </w:r>
    </w:p>
    <w:p w:rsidR="001B2AEC" w:rsidRPr="000F5A49" w:rsidRDefault="002B6A74" w:rsidP="000F5A49">
      <w:pPr>
        <w:widowControl w:val="0"/>
        <w:numPr>
          <w:ilvl w:val="0"/>
          <w:numId w:val="6"/>
        </w:numPr>
        <w:suppressAutoHyphens/>
        <w:jc w:val="both"/>
        <w:rPr>
          <w:sz w:val="28"/>
          <w:szCs w:val="28"/>
        </w:rPr>
      </w:pPr>
      <w:r w:rsidRPr="00F22FB1">
        <w:rPr>
          <w:sz w:val="28"/>
          <w:szCs w:val="28"/>
        </w:rPr>
        <w:t>Плавать любым удобным способом до 3-х минут.</w:t>
      </w:r>
    </w:p>
    <w:p w:rsidR="002D2121" w:rsidRDefault="002D2121" w:rsidP="00A820A9">
      <w:pPr>
        <w:rPr>
          <w:sz w:val="28"/>
          <w:szCs w:val="28"/>
        </w:rPr>
      </w:pPr>
    </w:p>
    <w:p w:rsidR="00A820A9" w:rsidRPr="00B7083A" w:rsidRDefault="00A820A9" w:rsidP="00A820A9">
      <w:pPr>
        <w:rPr>
          <w:b/>
          <w:sz w:val="28"/>
          <w:szCs w:val="28"/>
        </w:rPr>
      </w:pPr>
      <w:r w:rsidRPr="00207E30">
        <w:rPr>
          <w:sz w:val="28"/>
          <w:szCs w:val="28"/>
        </w:rPr>
        <w:t>Виды</w:t>
      </w:r>
      <w:r>
        <w:rPr>
          <w:sz w:val="28"/>
          <w:szCs w:val="28"/>
        </w:rPr>
        <w:t xml:space="preserve"> </w:t>
      </w:r>
      <w:r w:rsidRPr="00207E30">
        <w:rPr>
          <w:sz w:val="28"/>
          <w:szCs w:val="28"/>
        </w:rPr>
        <w:t xml:space="preserve"> интеграции </w:t>
      </w:r>
      <w:r>
        <w:rPr>
          <w:sz w:val="28"/>
          <w:szCs w:val="28"/>
        </w:rPr>
        <w:t xml:space="preserve"> </w:t>
      </w:r>
      <w:r w:rsidRPr="00207E30">
        <w:rPr>
          <w:sz w:val="28"/>
          <w:szCs w:val="28"/>
        </w:rPr>
        <w:t>в</w:t>
      </w:r>
      <w:r>
        <w:rPr>
          <w:sz w:val="28"/>
          <w:szCs w:val="28"/>
        </w:rPr>
        <w:t xml:space="preserve"> </w:t>
      </w:r>
      <w:r w:rsidRPr="00207E30">
        <w:rPr>
          <w:sz w:val="28"/>
          <w:szCs w:val="28"/>
        </w:rPr>
        <w:t xml:space="preserve"> области </w:t>
      </w:r>
      <w:r>
        <w:rPr>
          <w:sz w:val="28"/>
          <w:szCs w:val="28"/>
        </w:rPr>
        <w:t xml:space="preserve"> </w:t>
      </w:r>
      <w:r w:rsidR="00911CC4">
        <w:rPr>
          <w:b/>
          <w:sz w:val="28"/>
          <w:szCs w:val="28"/>
        </w:rPr>
        <w:t>Физическое  развитие</w:t>
      </w:r>
    </w:p>
    <w:tbl>
      <w:tblPr>
        <w:tblW w:w="10317"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7"/>
        <w:gridCol w:w="5130"/>
      </w:tblGrid>
      <w:tr w:rsidR="00A820A9" w:rsidRPr="008655B1">
        <w:tc>
          <w:tcPr>
            <w:tcW w:w="5187" w:type="dxa"/>
            <w:shd w:val="clear" w:color="auto" w:fill="auto"/>
          </w:tcPr>
          <w:p w:rsidR="00A820A9" w:rsidRPr="008655B1" w:rsidRDefault="00A820A9" w:rsidP="001677C6">
            <w:pPr>
              <w:jc w:val="center"/>
              <w:rPr>
                <w:rFonts w:eastAsia="Helvetica-Bold"/>
                <w:sz w:val="28"/>
                <w:szCs w:val="28"/>
              </w:rPr>
            </w:pPr>
            <w:r w:rsidRPr="008655B1">
              <w:rPr>
                <w:sz w:val="28"/>
                <w:szCs w:val="28"/>
              </w:rPr>
              <w:t xml:space="preserve">По задачам и содержанию </w:t>
            </w:r>
          </w:p>
          <w:p w:rsidR="00A820A9" w:rsidRPr="008655B1" w:rsidRDefault="00A820A9" w:rsidP="001677C6">
            <w:pPr>
              <w:jc w:val="center"/>
              <w:rPr>
                <w:sz w:val="28"/>
                <w:szCs w:val="28"/>
              </w:rPr>
            </w:pPr>
            <w:r w:rsidRPr="008655B1">
              <w:rPr>
                <w:sz w:val="28"/>
                <w:szCs w:val="28"/>
              </w:rPr>
              <w:t>работы</w:t>
            </w:r>
          </w:p>
          <w:p w:rsidR="00A820A9" w:rsidRPr="008655B1" w:rsidRDefault="00A820A9" w:rsidP="001677C6">
            <w:pPr>
              <w:rPr>
                <w:sz w:val="28"/>
                <w:szCs w:val="28"/>
              </w:rPr>
            </w:pPr>
          </w:p>
        </w:tc>
        <w:tc>
          <w:tcPr>
            <w:tcW w:w="5130" w:type="dxa"/>
            <w:shd w:val="clear" w:color="auto" w:fill="auto"/>
          </w:tcPr>
          <w:p w:rsidR="00A820A9" w:rsidRPr="008655B1" w:rsidRDefault="00A820A9" w:rsidP="001677C6">
            <w:pPr>
              <w:autoSpaceDE w:val="0"/>
              <w:autoSpaceDN w:val="0"/>
              <w:adjustRightInd w:val="0"/>
              <w:jc w:val="center"/>
              <w:rPr>
                <w:sz w:val="28"/>
                <w:szCs w:val="28"/>
              </w:rPr>
            </w:pPr>
            <w:r w:rsidRPr="008655B1">
              <w:rPr>
                <w:sz w:val="28"/>
                <w:szCs w:val="28"/>
              </w:rPr>
              <w:t>По средствам организации и</w:t>
            </w:r>
          </w:p>
          <w:p w:rsidR="00A820A9" w:rsidRPr="008655B1" w:rsidRDefault="00A820A9" w:rsidP="001677C6">
            <w:pPr>
              <w:jc w:val="center"/>
              <w:rPr>
                <w:sz w:val="28"/>
                <w:szCs w:val="28"/>
              </w:rPr>
            </w:pPr>
            <w:r w:rsidRPr="008655B1">
              <w:rPr>
                <w:sz w:val="28"/>
                <w:szCs w:val="28"/>
              </w:rPr>
              <w:t>оптимизации образовательного процесса</w:t>
            </w:r>
          </w:p>
        </w:tc>
      </w:tr>
      <w:tr w:rsidR="00A820A9" w:rsidRPr="008655B1">
        <w:tc>
          <w:tcPr>
            <w:tcW w:w="5187" w:type="dxa"/>
            <w:shd w:val="clear" w:color="auto" w:fill="auto"/>
          </w:tcPr>
          <w:p w:rsidR="00A820A9" w:rsidRPr="008655B1" w:rsidRDefault="00A820A9" w:rsidP="001677C6">
            <w:pPr>
              <w:autoSpaceDE w:val="0"/>
              <w:autoSpaceDN w:val="0"/>
              <w:adjustRightInd w:val="0"/>
              <w:rPr>
                <w:rFonts w:eastAsia="Times-Italic"/>
                <w:sz w:val="28"/>
                <w:szCs w:val="28"/>
                <w:u w:val="single"/>
              </w:rPr>
            </w:pPr>
            <w:r>
              <w:rPr>
                <w:rFonts w:eastAsia="Times-Italic"/>
                <w:sz w:val="28"/>
                <w:szCs w:val="28"/>
                <w:u w:val="single"/>
              </w:rPr>
              <w:t>Социально-коммуникативное развитие</w:t>
            </w:r>
          </w:p>
          <w:p w:rsidR="00A820A9" w:rsidRPr="008655B1" w:rsidRDefault="00A820A9" w:rsidP="001677C6">
            <w:pPr>
              <w:autoSpaceDE w:val="0"/>
              <w:autoSpaceDN w:val="0"/>
              <w:adjustRightInd w:val="0"/>
              <w:rPr>
                <w:rFonts w:eastAsia="Times-Italic"/>
                <w:sz w:val="28"/>
                <w:szCs w:val="28"/>
              </w:rPr>
            </w:pPr>
            <w:r w:rsidRPr="008655B1">
              <w:rPr>
                <w:rFonts w:eastAsia="Times-Italic"/>
                <w:i/>
                <w:iCs/>
                <w:sz w:val="28"/>
                <w:szCs w:val="28"/>
              </w:rPr>
              <w:t xml:space="preserve"> </w:t>
            </w:r>
            <w:r w:rsidRPr="008655B1">
              <w:rPr>
                <w:rFonts w:eastAsia="Times-Roman"/>
                <w:sz w:val="28"/>
                <w:szCs w:val="28"/>
              </w:rPr>
              <w:t>(</w:t>
            </w:r>
            <w:r w:rsidRPr="008655B1">
              <w:rPr>
                <w:rFonts w:eastAsia="Times-Italic"/>
                <w:sz w:val="28"/>
                <w:szCs w:val="28"/>
              </w:rPr>
              <w:t>приобщение ценностям физической культуры</w:t>
            </w:r>
            <w:r w:rsidRPr="008655B1">
              <w:rPr>
                <w:rFonts w:eastAsia="Times-Roman"/>
                <w:sz w:val="28"/>
                <w:szCs w:val="28"/>
              </w:rPr>
              <w:t xml:space="preserve">; </w:t>
            </w:r>
            <w:r w:rsidRPr="008655B1">
              <w:rPr>
                <w:rFonts w:eastAsia="Times-Italic"/>
                <w:sz w:val="28"/>
                <w:szCs w:val="28"/>
              </w:rPr>
              <w:t>формирование первичных представлений о себе</w:t>
            </w:r>
            <w:r w:rsidR="001D3D5D">
              <w:rPr>
                <w:rFonts w:eastAsia="Times-Roman"/>
                <w:sz w:val="28"/>
                <w:szCs w:val="28"/>
              </w:rPr>
              <w:t xml:space="preserve">, </w:t>
            </w:r>
            <w:r w:rsidRPr="008655B1">
              <w:rPr>
                <w:rFonts w:eastAsia="Times-Italic"/>
                <w:sz w:val="28"/>
                <w:szCs w:val="28"/>
              </w:rPr>
              <w:t>собственных  двигательных  возможностях и особенностях</w:t>
            </w:r>
            <w:r w:rsidRPr="008655B1">
              <w:rPr>
                <w:rFonts w:eastAsia="Times-Roman"/>
                <w:sz w:val="28"/>
                <w:szCs w:val="28"/>
              </w:rPr>
              <w:t xml:space="preserve">; </w:t>
            </w:r>
            <w:r w:rsidRPr="008655B1">
              <w:rPr>
                <w:rFonts w:eastAsia="Times-Italic"/>
                <w:sz w:val="28"/>
                <w:szCs w:val="28"/>
              </w:rPr>
              <w:t>приобщение к элементарным общепринятым нормам и правилам взаимоотношения со сверстниками и взрослыми в совместной двигательной активности</w:t>
            </w:r>
            <w:r w:rsidRPr="008655B1">
              <w:rPr>
                <w:rFonts w:eastAsia="Times-Roman"/>
                <w:sz w:val="28"/>
                <w:szCs w:val="28"/>
              </w:rPr>
              <w:t>).</w:t>
            </w:r>
          </w:p>
          <w:p w:rsidR="00A820A9" w:rsidRPr="008655B1" w:rsidRDefault="00A820A9" w:rsidP="001677C6">
            <w:pPr>
              <w:autoSpaceDE w:val="0"/>
              <w:autoSpaceDN w:val="0"/>
              <w:adjustRightInd w:val="0"/>
              <w:rPr>
                <w:rFonts w:eastAsia="Times-Italic"/>
                <w:sz w:val="28"/>
                <w:szCs w:val="28"/>
              </w:rPr>
            </w:pPr>
            <w:r w:rsidRPr="008655B1">
              <w:rPr>
                <w:rFonts w:eastAsia="Times-Roman"/>
                <w:sz w:val="28"/>
                <w:szCs w:val="28"/>
              </w:rPr>
              <w:t xml:space="preserve"> </w:t>
            </w:r>
            <w:proofErr w:type="gramStart"/>
            <w:r w:rsidRPr="008655B1">
              <w:rPr>
                <w:rFonts w:eastAsia="Times-Roman"/>
                <w:sz w:val="28"/>
                <w:szCs w:val="28"/>
              </w:rPr>
              <w:t>(</w:t>
            </w:r>
            <w:r w:rsidR="002664D5">
              <w:rPr>
                <w:rFonts w:eastAsia="Times-Italic"/>
                <w:sz w:val="28"/>
                <w:szCs w:val="28"/>
              </w:rPr>
              <w:t>развитие свободного общения с</w:t>
            </w:r>
            <w:r w:rsidRPr="008655B1">
              <w:rPr>
                <w:rFonts w:eastAsia="Times-Italic"/>
                <w:sz w:val="28"/>
                <w:szCs w:val="28"/>
              </w:rPr>
              <w:t xml:space="preserve"> взрослыми и детьми в части</w:t>
            </w:r>
            <w:proofErr w:type="gramEnd"/>
          </w:p>
          <w:p w:rsidR="00A820A9" w:rsidRPr="008655B1" w:rsidRDefault="00A820A9" w:rsidP="001677C6">
            <w:pPr>
              <w:autoSpaceDE w:val="0"/>
              <w:autoSpaceDN w:val="0"/>
              <w:adjustRightInd w:val="0"/>
              <w:rPr>
                <w:sz w:val="28"/>
                <w:szCs w:val="28"/>
              </w:rPr>
            </w:pPr>
            <w:r w:rsidRPr="008655B1">
              <w:rPr>
                <w:rFonts w:eastAsia="Times-Italic"/>
                <w:sz w:val="28"/>
                <w:szCs w:val="28"/>
              </w:rPr>
              <w:lastRenderedPageBreak/>
              <w:t>необходимости двигательной активности и</w:t>
            </w:r>
            <w:r w:rsidRPr="008655B1">
              <w:rPr>
                <w:sz w:val="28"/>
                <w:szCs w:val="28"/>
              </w:rPr>
              <w:t xml:space="preserve"> физического совершенствования</w:t>
            </w:r>
            <w:r w:rsidRPr="008655B1">
              <w:rPr>
                <w:rFonts w:eastAsia="Times-Roman"/>
                <w:sz w:val="28"/>
                <w:szCs w:val="28"/>
              </w:rPr>
              <w:t xml:space="preserve">; </w:t>
            </w:r>
            <w:r w:rsidRPr="008655B1">
              <w:rPr>
                <w:sz w:val="28"/>
                <w:szCs w:val="28"/>
              </w:rPr>
              <w:t>игровое  общение</w:t>
            </w:r>
            <w:r w:rsidRPr="008655B1">
              <w:rPr>
                <w:rFonts w:eastAsia="Times-Roman"/>
                <w:sz w:val="28"/>
                <w:szCs w:val="28"/>
              </w:rPr>
              <w:t>).</w:t>
            </w:r>
          </w:p>
          <w:p w:rsidR="00A820A9" w:rsidRPr="008655B1" w:rsidRDefault="00A820A9" w:rsidP="001677C6">
            <w:pPr>
              <w:autoSpaceDE w:val="0"/>
              <w:autoSpaceDN w:val="0"/>
              <w:adjustRightInd w:val="0"/>
              <w:rPr>
                <w:sz w:val="28"/>
                <w:szCs w:val="28"/>
                <w:u w:val="single"/>
              </w:rPr>
            </w:pPr>
            <w:r>
              <w:rPr>
                <w:sz w:val="28"/>
                <w:szCs w:val="28"/>
                <w:u w:val="single"/>
              </w:rPr>
              <w:t>Познавательное развитие</w:t>
            </w:r>
          </w:p>
          <w:p w:rsidR="00A820A9" w:rsidRPr="008655B1" w:rsidRDefault="00A820A9" w:rsidP="001677C6">
            <w:pPr>
              <w:autoSpaceDE w:val="0"/>
              <w:autoSpaceDN w:val="0"/>
              <w:adjustRightInd w:val="0"/>
              <w:rPr>
                <w:sz w:val="28"/>
                <w:szCs w:val="28"/>
              </w:rPr>
            </w:pPr>
            <w:proofErr w:type="gramStart"/>
            <w:r w:rsidRPr="008655B1">
              <w:rPr>
                <w:rFonts w:eastAsia="Times-Roman"/>
                <w:sz w:val="28"/>
                <w:szCs w:val="28"/>
              </w:rPr>
              <w:t>(</w:t>
            </w:r>
            <w:r w:rsidRPr="008655B1">
              <w:rPr>
                <w:sz w:val="28"/>
                <w:szCs w:val="28"/>
              </w:rPr>
              <w:t>в части двигательной активности как способа усвоения ребёнком предметных действий</w:t>
            </w:r>
            <w:r w:rsidRPr="008655B1">
              <w:rPr>
                <w:rFonts w:eastAsia="Times-Roman"/>
                <w:sz w:val="28"/>
                <w:szCs w:val="28"/>
              </w:rPr>
              <w:t xml:space="preserve">, </w:t>
            </w:r>
            <w:r w:rsidRPr="008655B1">
              <w:rPr>
                <w:sz w:val="28"/>
                <w:szCs w:val="28"/>
              </w:rPr>
              <w:t>а также как одного из средств овладения операциональным составом  различных  видов  детской деятельности</w:t>
            </w:r>
            <w:r w:rsidRPr="008655B1">
              <w:rPr>
                <w:rFonts w:eastAsia="Times-Roman"/>
                <w:sz w:val="28"/>
                <w:szCs w:val="28"/>
              </w:rPr>
              <w:t xml:space="preserve">, </w:t>
            </w:r>
            <w:r w:rsidRPr="008655B1">
              <w:rPr>
                <w:sz w:val="28"/>
                <w:szCs w:val="28"/>
              </w:rPr>
              <w:t xml:space="preserve">формирования элементарных   математических представлений </w:t>
            </w:r>
            <w:r w:rsidRPr="008655B1">
              <w:rPr>
                <w:rFonts w:eastAsia="Times-Roman"/>
                <w:sz w:val="28"/>
                <w:szCs w:val="28"/>
              </w:rPr>
              <w:t>(</w:t>
            </w:r>
            <w:r w:rsidRPr="008655B1">
              <w:rPr>
                <w:sz w:val="28"/>
                <w:szCs w:val="28"/>
              </w:rPr>
              <w:t>ориентировка в пространстве</w:t>
            </w:r>
            <w:r w:rsidRPr="008655B1">
              <w:rPr>
                <w:rFonts w:eastAsia="Times-Roman"/>
                <w:sz w:val="28"/>
                <w:szCs w:val="28"/>
              </w:rPr>
              <w:t xml:space="preserve">, </w:t>
            </w:r>
            <w:r w:rsidRPr="008655B1">
              <w:rPr>
                <w:sz w:val="28"/>
                <w:szCs w:val="28"/>
              </w:rPr>
              <w:t>временные</w:t>
            </w:r>
            <w:r w:rsidRPr="008655B1">
              <w:rPr>
                <w:rFonts w:eastAsia="Times-Roman"/>
                <w:sz w:val="28"/>
                <w:szCs w:val="28"/>
              </w:rPr>
              <w:t xml:space="preserve">, </w:t>
            </w:r>
            <w:r w:rsidRPr="008655B1">
              <w:rPr>
                <w:sz w:val="28"/>
                <w:szCs w:val="28"/>
              </w:rPr>
              <w:t>количественные отношения и т</w:t>
            </w:r>
            <w:r w:rsidRPr="008655B1">
              <w:rPr>
                <w:rFonts w:eastAsia="Times-Roman"/>
                <w:sz w:val="28"/>
                <w:szCs w:val="28"/>
              </w:rPr>
              <w:t xml:space="preserve">. </w:t>
            </w:r>
            <w:r w:rsidRPr="008655B1">
              <w:rPr>
                <w:sz w:val="28"/>
                <w:szCs w:val="28"/>
              </w:rPr>
              <w:t>д</w:t>
            </w:r>
            <w:r w:rsidRPr="008655B1">
              <w:rPr>
                <w:rFonts w:eastAsia="Times-Roman"/>
                <w:sz w:val="28"/>
                <w:szCs w:val="28"/>
              </w:rPr>
              <w:t>.).</w:t>
            </w:r>
            <w:proofErr w:type="gramEnd"/>
          </w:p>
          <w:p w:rsidR="00A820A9" w:rsidRPr="008655B1" w:rsidRDefault="00A820A9" w:rsidP="001677C6">
            <w:pPr>
              <w:autoSpaceDE w:val="0"/>
              <w:autoSpaceDN w:val="0"/>
              <w:adjustRightInd w:val="0"/>
              <w:rPr>
                <w:rFonts w:eastAsia="Times-Italic"/>
                <w:i/>
                <w:iCs/>
                <w:sz w:val="28"/>
                <w:szCs w:val="28"/>
                <w:u w:val="single"/>
              </w:rPr>
            </w:pPr>
            <w:r>
              <w:rPr>
                <w:sz w:val="28"/>
                <w:szCs w:val="28"/>
                <w:u w:val="single"/>
              </w:rPr>
              <w:t>Художественно-эстетическое развитие</w:t>
            </w:r>
          </w:p>
          <w:p w:rsidR="00A820A9" w:rsidRPr="008655B1" w:rsidRDefault="00A820A9" w:rsidP="001677C6">
            <w:pPr>
              <w:autoSpaceDE w:val="0"/>
              <w:autoSpaceDN w:val="0"/>
              <w:adjustRightInd w:val="0"/>
              <w:rPr>
                <w:sz w:val="28"/>
                <w:szCs w:val="28"/>
              </w:rPr>
            </w:pPr>
            <w:r w:rsidRPr="008655B1">
              <w:rPr>
                <w:rFonts w:eastAsia="Times-Italic"/>
                <w:i/>
                <w:iCs/>
                <w:sz w:val="28"/>
                <w:szCs w:val="28"/>
              </w:rPr>
              <w:t xml:space="preserve"> </w:t>
            </w:r>
            <w:proofErr w:type="gramStart"/>
            <w:r w:rsidRPr="008655B1">
              <w:rPr>
                <w:rFonts w:eastAsia="Times-Roman"/>
                <w:sz w:val="28"/>
                <w:szCs w:val="28"/>
              </w:rPr>
              <w:t>(</w:t>
            </w:r>
            <w:r w:rsidRPr="008655B1">
              <w:rPr>
                <w:sz w:val="28"/>
                <w:szCs w:val="28"/>
              </w:rPr>
              <w:t>развитие музыкально-ритмической деятельности</w:t>
            </w:r>
            <w:r w:rsidRPr="008655B1">
              <w:rPr>
                <w:rFonts w:eastAsia="Times-Roman"/>
                <w:sz w:val="28"/>
                <w:szCs w:val="28"/>
              </w:rPr>
              <w:t xml:space="preserve">, </w:t>
            </w:r>
            <w:r w:rsidRPr="008655B1">
              <w:rPr>
                <w:sz w:val="28"/>
                <w:szCs w:val="28"/>
              </w:rPr>
              <w:t>выразительности</w:t>
            </w:r>
            <w:proofErr w:type="gramEnd"/>
          </w:p>
          <w:p w:rsidR="00A820A9" w:rsidRPr="008655B1" w:rsidRDefault="00A820A9" w:rsidP="001677C6">
            <w:pPr>
              <w:autoSpaceDE w:val="0"/>
              <w:autoSpaceDN w:val="0"/>
              <w:adjustRightInd w:val="0"/>
              <w:rPr>
                <w:sz w:val="28"/>
                <w:szCs w:val="28"/>
              </w:rPr>
            </w:pPr>
            <w:r w:rsidRPr="008655B1">
              <w:rPr>
                <w:sz w:val="28"/>
                <w:szCs w:val="28"/>
              </w:rPr>
              <w:t>движений</w:t>
            </w:r>
            <w:r w:rsidRPr="008655B1">
              <w:rPr>
                <w:rFonts w:eastAsia="Times-Roman"/>
                <w:sz w:val="28"/>
                <w:szCs w:val="28"/>
              </w:rPr>
              <w:t xml:space="preserve">, </w:t>
            </w:r>
            <w:r w:rsidRPr="008655B1">
              <w:rPr>
                <w:sz w:val="28"/>
                <w:szCs w:val="28"/>
              </w:rPr>
              <w:t xml:space="preserve">двигательного творчества </w:t>
            </w:r>
            <w:proofErr w:type="gramStart"/>
            <w:r w:rsidRPr="008655B1">
              <w:rPr>
                <w:sz w:val="28"/>
                <w:szCs w:val="28"/>
              </w:rPr>
              <w:t>на</w:t>
            </w:r>
            <w:proofErr w:type="gramEnd"/>
          </w:p>
          <w:p w:rsidR="00A820A9" w:rsidRPr="008655B1" w:rsidRDefault="00A820A9" w:rsidP="001677C6">
            <w:pPr>
              <w:autoSpaceDE w:val="0"/>
              <w:autoSpaceDN w:val="0"/>
              <w:adjustRightInd w:val="0"/>
              <w:rPr>
                <w:sz w:val="28"/>
                <w:szCs w:val="28"/>
              </w:rPr>
            </w:pPr>
            <w:r w:rsidRPr="008655B1">
              <w:rPr>
                <w:sz w:val="28"/>
                <w:szCs w:val="28"/>
              </w:rPr>
              <w:t>основе физических качеств и основных</w:t>
            </w:r>
          </w:p>
          <w:p w:rsidR="00A820A9" w:rsidRPr="004D36EB" w:rsidRDefault="00A820A9" w:rsidP="004D36EB">
            <w:pPr>
              <w:autoSpaceDE w:val="0"/>
              <w:autoSpaceDN w:val="0"/>
              <w:adjustRightInd w:val="0"/>
              <w:rPr>
                <w:rFonts w:eastAsia="Times-Roman"/>
                <w:sz w:val="28"/>
                <w:szCs w:val="28"/>
              </w:rPr>
            </w:pPr>
            <w:r w:rsidRPr="008655B1">
              <w:rPr>
                <w:sz w:val="28"/>
                <w:szCs w:val="28"/>
              </w:rPr>
              <w:t>движений детей</w:t>
            </w:r>
            <w:r w:rsidR="004D36EB">
              <w:rPr>
                <w:rFonts w:eastAsia="Times-Roman"/>
                <w:sz w:val="28"/>
                <w:szCs w:val="28"/>
              </w:rPr>
              <w:t>)</w:t>
            </w:r>
          </w:p>
        </w:tc>
        <w:tc>
          <w:tcPr>
            <w:tcW w:w="5130" w:type="dxa"/>
            <w:shd w:val="clear" w:color="auto" w:fill="auto"/>
          </w:tcPr>
          <w:p w:rsidR="00A820A9" w:rsidRPr="008655B1" w:rsidRDefault="001D3D5D" w:rsidP="001677C6">
            <w:pPr>
              <w:autoSpaceDE w:val="0"/>
              <w:autoSpaceDN w:val="0"/>
              <w:adjustRightInd w:val="0"/>
              <w:rPr>
                <w:rFonts w:eastAsia="Times-Italic"/>
                <w:sz w:val="28"/>
                <w:szCs w:val="28"/>
              </w:rPr>
            </w:pPr>
            <w:r>
              <w:rPr>
                <w:rFonts w:eastAsia="Times-Italic"/>
                <w:sz w:val="28"/>
                <w:szCs w:val="28"/>
              </w:rPr>
              <w:lastRenderedPageBreak/>
              <w:t>использовани</w:t>
            </w:r>
            <w:r w:rsidR="00B90F3A">
              <w:rPr>
                <w:rFonts w:eastAsia="Times-Italic"/>
                <w:sz w:val="28"/>
                <w:szCs w:val="28"/>
              </w:rPr>
              <w:t>е</w:t>
            </w:r>
            <w:r w:rsidR="00A820A9">
              <w:rPr>
                <w:rFonts w:eastAsia="Times-Italic"/>
                <w:sz w:val="28"/>
                <w:szCs w:val="28"/>
              </w:rPr>
              <w:t xml:space="preserve">  </w:t>
            </w:r>
            <w:r w:rsidR="00A820A9" w:rsidRPr="008655B1">
              <w:rPr>
                <w:rFonts w:eastAsia="Times-Italic"/>
                <w:sz w:val="28"/>
                <w:szCs w:val="28"/>
              </w:rPr>
              <w:t xml:space="preserve"> художественных произведений</w:t>
            </w:r>
            <w:r w:rsidR="00A820A9" w:rsidRPr="008655B1">
              <w:rPr>
                <w:rFonts w:eastAsia="Times-Roman"/>
                <w:sz w:val="28"/>
                <w:szCs w:val="28"/>
              </w:rPr>
              <w:t xml:space="preserve">,  </w:t>
            </w:r>
            <w:r w:rsidR="00A820A9" w:rsidRPr="008655B1">
              <w:rPr>
                <w:rFonts w:eastAsia="Times-Italic"/>
                <w:sz w:val="28"/>
                <w:szCs w:val="28"/>
              </w:rPr>
              <w:t>музыкально-</w:t>
            </w:r>
          </w:p>
          <w:p w:rsidR="00A820A9" w:rsidRPr="008655B1" w:rsidRDefault="00A820A9" w:rsidP="001677C6">
            <w:pPr>
              <w:autoSpaceDE w:val="0"/>
              <w:autoSpaceDN w:val="0"/>
              <w:adjustRightInd w:val="0"/>
              <w:rPr>
                <w:rFonts w:eastAsia="Times-Italic"/>
                <w:sz w:val="28"/>
                <w:szCs w:val="28"/>
              </w:rPr>
            </w:pPr>
            <w:proofErr w:type="gramStart"/>
            <w:r w:rsidRPr="008655B1">
              <w:rPr>
                <w:rFonts w:eastAsia="Times-Italic"/>
                <w:sz w:val="28"/>
                <w:szCs w:val="28"/>
              </w:rPr>
              <w:t>ритмической  и  продуктивной деятельности</w:t>
            </w:r>
            <w:proofErr w:type="gramEnd"/>
            <w:r w:rsidRPr="008655B1">
              <w:rPr>
                <w:rFonts w:eastAsia="Times-Italic"/>
                <w:sz w:val="28"/>
                <w:szCs w:val="28"/>
              </w:rPr>
              <w:t xml:space="preserve"> с целью развития представлений и  воображения для освоения двигательных  эталонов в творческой форме</w:t>
            </w:r>
            <w:r w:rsidRPr="008655B1">
              <w:rPr>
                <w:rFonts w:eastAsia="Times-Roman"/>
                <w:sz w:val="28"/>
                <w:szCs w:val="28"/>
              </w:rPr>
              <w:t xml:space="preserve">, </w:t>
            </w:r>
            <w:r w:rsidRPr="008655B1">
              <w:rPr>
                <w:rFonts w:eastAsia="Times-Italic"/>
                <w:sz w:val="28"/>
                <w:szCs w:val="28"/>
              </w:rPr>
              <w:t>моторики</w:t>
            </w:r>
          </w:p>
          <w:p w:rsidR="00A820A9" w:rsidRPr="008655B1" w:rsidRDefault="00A820A9" w:rsidP="001677C6">
            <w:pPr>
              <w:rPr>
                <w:sz w:val="28"/>
                <w:szCs w:val="28"/>
              </w:rPr>
            </w:pPr>
          </w:p>
        </w:tc>
      </w:tr>
    </w:tbl>
    <w:p w:rsidR="00800498" w:rsidRDefault="005022BA" w:rsidP="00800498">
      <w:pPr>
        <w:ind w:firstLine="567"/>
        <w:jc w:val="both"/>
        <w:rPr>
          <w:b/>
          <w:sz w:val="28"/>
          <w:szCs w:val="28"/>
        </w:rPr>
      </w:pPr>
      <w:r>
        <w:rPr>
          <w:b/>
          <w:sz w:val="28"/>
          <w:szCs w:val="28"/>
        </w:rPr>
        <w:lastRenderedPageBreak/>
        <w:t xml:space="preserve"> </w:t>
      </w:r>
    </w:p>
    <w:p w:rsidR="00611670" w:rsidRDefault="00611670" w:rsidP="00800498">
      <w:pPr>
        <w:ind w:firstLine="567"/>
        <w:jc w:val="both"/>
        <w:rPr>
          <w:b/>
          <w:sz w:val="28"/>
          <w:szCs w:val="28"/>
        </w:rPr>
      </w:pPr>
    </w:p>
    <w:p w:rsidR="00800498" w:rsidRDefault="00800498" w:rsidP="00800498">
      <w:pPr>
        <w:ind w:firstLine="567"/>
        <w:jc w:val="both"/>
        <w:rPr>
          <w:b/>
          <w:sz w:val="28"/>
          <w:szCs w:val="28"/>
        </w:rPr>
      </w:pPr>
    </w:p>
    <w:p w:rsidR="00800498" w:rsidRPr="002719AA" w:rsidRDefault="00800498" w:rsidP="00800498">
      <w:pPr>
        <w:ind w:firstLine="567"/>
        <w:jc w:val="both"/>
        <w:rPr>
          <w:b/>
        </w:rPr>
      </w:pPr>
      <w:r w:rsidRPr="002719AA">
        <w:rPr>
          <w:b/>
        </w:rPr>
        <w:t>Методическое обеспечение:</w:t>
      </w:r>
    </w:p>
    <w:p w:rsidR="002719AA" w:rsidRDefault="002719AA" w:rsidP="00800498">
      <w:pPr>
        <w:ind w:firstLine="567"/>
        <w:jc w:val="both"/>
      </w:pPr>
    </w:p>
    <w:p w:rsidR="00800498" w:rsidRPr="002719AA" w:rsidRDefault="00D74CF0" w:rsidP="00800498">
      <w:pPr>
        <w:jc w:val="both"/>
      </w:pPr>
      <w:r w:rsidRPr="002719AA">
        <w:t>1. Железнова Е.Р. Оздоровительная гимнастика и подвижные игры для старших дошкольников</w:t>
      </w:r>
      <w:r w:rsidR="00EA31F9" w:rsidRPr="002719AA">
        <w:t xml:space="preserve">. – СПб.: ООО «Издательтво Детство – Пресс», 2013. 80 </w:t>
      </w:r>
      <w:proofErr w:type="gramStart"/>
      <w:r w:rsidR="00EA31F9" w:rsidRPr="002719AA">
        <w:t>с</w:t>
      </w:r>
      <w:proofErr w:type="gramEnd"/>
      <w:r w:rsidR="00EA31F9" w:rsidRPr="002719AA">
        <w:t>.</w:t>
      </w:r>
    </w:p>
    <w:p w:rsidR="00800498" w:rsidRPr="002719AA" w:rsidRDefault="00800498" w:rsidP="00A820A9">
      <w:pPr>
        <w:pStyle w:val="msonormalcxspmiddle"/>
        <w:jc w:val="both"/>
        <w:rPr>
          <w:sz w:val="28"/>
          <w:szCs w:val="28"/>
        </w:rPr>
      </w:pPr>
    </w:p>
    <w:p w:rsidR="00A820A9" w:rsidRDefault="005022BA" w:rsidP="00A820A9">
      <w:pPr>
        <w:spacing w:line="360" w:lineRule="auto"/>
        <w:ind w:left="735"/>
        <w:rPr>
          <w:b/>
          <w:sz w:val="28"/>
          <w:szCs w:val="28"/>
        </w:rPr>
      </w:pPr>
      <w:r>
        <w:rPr>
          <w:sz w:val="28"/>
          <w:szCs w:val="28"/>
        </w:rPr>
        <w:t>2.2</w:t>
      </w:r>
      <w:r w:rsidRPr="00E27EE3">
        <w:rPr>
          <w:sz w:val="28"/>
          <w:szCs w:val="28"/>
        </w:rPr>
        <w:t>.</w:t>
      </w:r>
      <w:r w:rsidRPr="002B6A74">
        <w:rPr>
          <w:b/>
          <w:sz w:val="28"/>
          <w:szCs w:val="28"/>
        </w:rPr>
        <w:t xml:space="preserve"> </w:t>
      </w:r>
      <w:r>
        <w:rPr>
          <w:b/>
          <w:sz w:val="28"/>
          <w:szCs w:val="28"/>
        </w:rPr>
        <w:t xml:space="preserve">Содержание  работы по освоению   образовательной области      </w:t>
      </w:r>
    </w:p>
    <w:p w:rsidR="00A820A9" w:rsidRDefault="005022BA" w:rsidP="005022BA">
      <w:pPr>
        <w:spacing w:line="360" w:lineRule="auto"/>
        <w:ind w:left="735"/>
        <w:jc w:val="center"/>
        <w:rPr>
          <w:b/>
          <w:sz w:val="28"/>
          <w:szCs w:val="28"/>
        </w:rPr>
      </w:pPr>
      <w:r w:rsidRPr="005022BA">
        <w:rPr>
          <w:b/>
          <w:sz w:val="28"/>
          <w:szCs w:val="28"/>
        </w:rPr>
        <w:t>«Социально-коммуникативное развитие»</w:t>
      </w:r>
    </w:p>
    <w:p w:rsidR="008C1668" w:rsidRPr="008C1668" w:rsidRDefault="008C1668" w:rsidP="008C1668">
      <w:pPr>
        <w:spacing w:line="360" w:lineRule="auto"/>
        <w:ind w:firstLine="709"/>
        <w:jc w:val="both"/>
        <w:rPr>
          <w:sz w:val="28"/>
          <w:szCs w:val="28"/>
        </w:rPr>
      </w:pPr>
      <w:r w:rsidRPr="008C1668">
        <w:rPr>
          <w:sz w:val="28"/>
          <w:szCs w:val="28"/>
          <w:u w:val="single"/>
        </w:rPr>
        <w:t>Цел</w:t>
      </w:r>
      <w:r>
        <w:rPr>
          <w:sz w:val="28"/>
          <w:szCs w:val="28"/>
          <w:u w:val="single"/>
        </w:rPr>
        <w:t>и</w:t>
      </w:r>
      <w:r w:rsidRPr="008C1668">
        <w:rPr>
          <w:sz w:val="28"/>
          <w:szCs w:val="28"/>
        </w:rPr>
        <w:t>:</w:t>
      </w:r>
    </w:p>
    <w:p w:rsidR="00446E03" w:rsidRDefault="00446E03" w:rsidP="00446E03">
      <w:pPr>
        <w:shd w:val="clear" w:color="auto" w:fill="FFFFFF"/>
        <w:jc w:val="both"/>
        <w:rPr>
          <w:color w:val="000000"/>
          <w:sz w:val="28"/>
          <w:szCs w:val="28"/>
        </w:rPr>
      </w:pPr>
      <w:r w:rsidRPr="00446E03">
        <w:rPr>
          <w:color w:val="000000"/>
          <w:sz w:val="28"/>
          <w:szCs w:val="28"/>
        </w:rPr>
        <w:t xml:space="preserve"> </w:t>
      </w:r>
      <w:r w:rsidR="00C416A3">
        <w:rPr>
          <w:color w:val="000000"/>
          <w:sz w:val="28"/>
          <w:szCs w:val="28"/>
        </w:rPr>
        <w:t>-</w:t>
      </w:r>
      <w:r w:rsidRPr="00446E03">
        <w:rPr>
          <w:color w:val="000000"/>
          <w:sz w:val="28"/>
          <w:szCs w:val="28"/>
        </w:rPr>
        <w:t xml:space="preserve">усвоение норм и ценностей, принятых в обществе, включая моральные и нравственные ценности; </w:t>
      </w:r>
    </w:p>
    <w:p w:rsidR="00446E03" w:rsidRDefault="00C416A3" w:rsidP="00446E03">
      <w:pPr>
        <w:shd w:val="clear" w:color="auto" w:fill="FFFFFF"/>
        <w:jc w:val="both"/>
        <w:rPr>
          <w:color w:val="000000"/>
          <w:sz w:val="28"/>
          <w:szCs w:val="28"/>
        </w:rPr>
      </w:pPr>
      <w:r>
        <w:rPr>
          <w:color w:val="000000"/>
          <w:sz w:val="28"/>
          <w:szCs w:val="28"/>
        </w:rPr>
        <w:t>-</w:t>
      </w:r>
      <w:r w:rsidR="00446E03" w:rsidRPr="00446E03">
        <w:rPr>
          <w:color w:val="000000"/>
          <w:sz w:val="28"/>
          <w:szCs w:val="28"/>
        </w:rPr>
        <w:t xml:space="preserve">развитие общения и взаимодействия ребенка </w:t>
      </w:r>
      <w:proofErr w:type="gramStart"/>
      <w:r w:rsidR="00446E03" w:rsidRPr="00446E03">
        <w:rPr>
          <w:color w:val="000000"/>
          <w:sz w:val="28"/>
          <w:szCs w:val="28"/>
        </w:rPr>
        <w:t>со</w:t>
      </w:r>
      <w:proofErr w:type="gramEnd"/>
      <w:r w:rsidR="00446E03" w:rsidRPr="00446E03">
        <w:rPr>
          <w:color w:val="000000"/>
          <w:sz w:val="28"/>
          <w:szCs w:val="28"/>
        </w:rPr>
        <w:t xml:space="preserve"> взрослыми и сверстниками; становление самостоятельности, целенаправленности и саморегуляции собственных действий; </w:t>
      </w:r>
    </w:p>
    <w:p w:rsidR="00C416A3" w:rsidRDefault="00C416A3" w:rsidP="00446E03">
      <w:pPr>
        <w:shd w:val="clear" w:color="auto" w:fill="FFFFFF"/>
        <w:jc w:val="both"/>
        <w:rPr>
          <w:color w:val="000000"/>
          <w:sz w:val="28"/>
          <w:szCs w:val="28"/>
        </w:rPr>
      </w:pPr>
      <w:r>
        <w:rPr>
          <w:color w:val="000000"/>
          <w:sz w:val="28"/>
          <w:szCs w:val="28"/>
        </w:rPr>
        <w:t>-</w:t>
      </w:r>
      <w:r w:rsidR="00446E03" w:rsidRPr="00446E03">
        <w:rPr>
          <w:color w:val="000000"/>
          <w:sz w:val="28"/>
          <w:szCs w:val="28"/>
        </w:rPr>
        <w:t>развитие социального и эмоционального интеллекта, эмоциональной отзывчивости, сопереживания, формирование готовности к совместн</w:t>
      </w:r>
      <w:r>
        <w:rPr>
          <w:color w:val="000000"/>
          <w:sz w:val="28"/>
          <w:szCs w:val="28"/>
        </w:rPr>
        <w:t>ой деятельности со сверстниками;</w:t>
      </w:r>
      <w:r w:rsidR="00446E03" w:rsidRPr="00446E03">
        <w:rPr>
          <w:color w:val="000000"/>
          <w:sz w:val="28"/>
          <w:szCs w:val="28"/>
        </w:rPr>
        <w:t xml:space="preserve"> </w:t>
      </w:r>
    </w:p>
    <w:p w:rsidR="00C416A3" w:rsidRDefault="00C416A3" w:rsidP="00446E03">
      <w:pPr>
        <w:shd w:val="clear" w:color="auto" w:fill="FFFFFF"/>
        <w:jc w:val="both"/>
        <w:rPr>
          <w:color w:val="000000"/>
          <w:sz w:val="28"/>
          <w:szCs w:val="28"/>
        </w:rPr>
      </w:pPr>
      <w:r>
        <w:rPr>
          <w:color w:val="000000"/>
          <w:sz w:val="28"/>
          <w:szCs w:val="28"/>
        </w:rPr>
        <w:t>-</w:t>
      </w:r>
      <w:r w:rsidR="00446E03" w:rsidRPr="00446E03">
        <w:rPr>
          <w:color w:val="000000"/>
          <w:sz w:val="28"/>
          <w:szCs w:val="28"/>
        </w:rPr>
        <w:t xml:space="preserve">формирование уважительного отношения и чувства принадлежности к своей семье и к сообществу детей и взрослых в Организации; </w:t>
      </w:r>
    </w:p>
    <w:p w:rsidR="00C416A3" w:rsidRDefault="00C416A3" w:rsidP="00446E03">
      <w:pPr>
        <w:shd w:val="clear" w:color="auto" w:fill="FFFFFF"/>
        <w:jc w:val="both"/>
        <w:rPr>
          <w:color w:val="000000"/>
          <w:sz w:val="28"/>
          <w:szCs w:val="28"/>
        </w:rPr>
      </w:pPr>
      <w:r>
        <w:rPr>
          <w:color w:val="000000"/>
          <w:sz w:val="28"/>
          <w:szCs w:val="28"/>
        </w:rPr>
        <w:lastRenderedPageBreak/>
        <w:t>-</w:t>
      </w:r>
      <w:r w:rsidR="00446E03" w:rsidRPr="00446E03">
        <w:rPr>
          <w:color w:val="000000"/>
          <w:sz w:val="28"/>
          <w:szCs w:val="28"/>
        </w:rPr>
        <w:t xml:space="preserve">формирование позитивных установок к различным видам труда и творчества; </w:t>
      </w:r>
    </w:p>
    <w:p w:rsidR="00446E03" w:rsidRPr="000908CA" w:rsidRDefault="00C416A3" w:rsidP="00446E03">
      <w:pPr>
        <w:shd w:val="clear" w:color="auto" w:fill="FFFFFF"/>
        <w:jc w:val="both"/>
        <w:rPr>
          <w:color w:val="000000"/>
        </w:rPr>
      </w:pPr>
      <w:r>
        <w:rPr>
          <w:color w:val="000000"/>
          <w:sz w:val="28"/>
          <w:szCs w:val="28"/>
        </w:rPr>
        <w:t>-</w:t>
      </w:r>
      <w:r w:rsidR="00446E03" w:rsidRPr="00446E03">
        <w:rPr>
          <w:color w:val="000000"/>
          <w:sz w:val="28"/>
          <w:szCs w:val="28"/>
        </w:rPr>
        <w:t>формирование основ безопасного поведения в быту, социуме, природе</w:t>
      </w:r>
      <w:r w:rsidR="00446E03" w:rsidRPr="000908CA">
        <w:rPr>
          <w:color w:val="000000"/>
        </w:rPr>
        <w:t>.</w:t>
      </w:r>
    </w:p>
    <w:p w:rsidR="001B2AEC" w:rsidRDefault="001B2AEC" w:rsidP="005022BA">
      <w:pPr>
        <w:shd w:val="clear" w:color="auto" w:fill="FFFFFF"/>
        <w:tabs>
          <w:tab w:val="left" w:pos="770"/>
        </w:tabs>
        <w:spacing w:before="4"/>
        <w:ind w:right="2"/>
        <w:jc w:val="center"/>
        <w:rPr>
          <w:b/>
          <w:sz w:val="28"/>
          <w:szCs w:val="28"/>
        </w:rPr>
      </w:pPr>
    </w:p>
    <w:p w:rsidR="008C1668" w:rsidRPr="004152C6" w:rsidRDefault="008C1668" w:rsidP="008C1668">
      <w:pPr>
        <w:spacing w:before="100" w:beforeAutospacing="1" w:after="100" w:afterAutospacing="1"/>
        <w:rPr>
          <w:sz w:val="28"/>
          <w:szCs w:val="28"/>
        </w:rPr>
      </w:pPr>
      <w:r w:rsidRPr="004152C6">
        <w:rPr>
          <w:i/>
          <w:iCs/>
          <w:sz w:val="28"/>
          <w:szCs w:val="28"/>
        </w:rPr>
        <w:t>Задачи работы с детьми младшего дошкольного возраста.</w:t>
      </w:r>
    </w:p>
    <w:p w:rsidR="008C1668" w:rsidRPr="004152C6" w:rsidRDefault="008C1668" w:rsidP="008C1668">
      <w:pPr>
        <w:spacing w:before="100" w:beforeAutospacing="1" w:after="100" w:afterAutospacing="1"/>
        <w:ind w:left="360"/>
        <w:rPr>
          <w:sz w:val="28"/>
          <w:szCs w:val="28"/>
        </w:rPr>
      </w:pPr>
      <w:r w:rsidRPr="004152C6">
        <w:rPr>
          <w:sz w:val="28"/>
          <w:szCs w:val="28"/>
        </w:rPr>
        <w:t>Постепенно развивать игровой опыт каждого ребенка.</w:t>
      </w:r>
    </w:p>
    <w:p w:rsidR="008C1668" w:rsidRPr="004152C6" w:rsidRDefault="008C1668" w:rsidP="00045EA2">
      <w:pPr>
        <w:numPr>
          <w:ilvl w:val="0"/>
          <w:numId w:val="9"/>
        </w:numPr>
        <w:spacing w:before="100" w:beforeAutospacing="1" w:after="100" w:afterAutospacing="1"/>
        <w:rPr>
          <w:sz w:val="28"/>
          <w:szCs w:val="28"/>
        </w:rPr>
      </w:pPr>
      <w:r w:rsidRPr="004152C6">
        <w:rPr>
          <w:sz w:val="28"/>
          <w:szCs w:val="28"/>
        </w:rPr>
        <w:t>Помогать открывать новые возможности игрового отражения мира.</w:t>
      </w:r>
    </w:p>
    <w:p w:rsidR="008C1668" w:rsidRPr="004152C6" w:rsidRDefault="008C1668" w:rsidP="00045EA2">
      <w:pPr>
        <w:numPr>
          <w:ilvl w:val="0"/>
          <w:numId w:val="9"/>
        </w:numPr>
        <w:spacing w:before="100" w:beforeAutospacing="1" w:after="100" w:afterAutospacing="1"/>
        <w:rPr>
          <w:sz w:val="28"/>
          <w:szCs w:val="28"/>
        </w:rPr>
      </w:pPr>
      <w:r w:rsidRPr="004152C6">
        <w:rPr>
          <w:sz w:val="28"/>
          <w:szCs w:val="28"/>
        </w:rPr>
        <w:t>Пробуждать интерес к творческим проявлениям в игре и игровому общению со сверстниками.</w:t>
      </w:r>
    </w:p>
    <w:p w:rsidR="008C1668" w:rsidRPr="004152C6" w:rsidRDefault="008C1668" w:rsidP="008C1668">
      <w:pPr>
        <w:spacing w:before="100" w:beforeAutospacing="1" w:after="100" w:afterAutospacing="1"/>
        <w:rPr>
          <w:sz w:val="28"/>
          <w:szCs w:val="28"/>
        </w:rPr>
      </w:pPr>
      <w:r w:rsidRPr="004152C6">
        <w:rPr>
          <w:sz w:val="28"/>
          <w:szCs w:val="28"/>
        </w:rPr>
        <w:t>Путь развития игры – это совместная игра воспитателя с детьми, создание обогащенной игровой среды, побуждающей к самостоятельному игровому творчеству в свободном взаимодействии малышей с игрушками, предметами, предметами-заместителями и воспитание доброго отношения детей друг к другу.</w:t>
      </w:r>
    </w:p>
    <w:p w:rsidR="008C1668" w:rsidRPr="004152C6" w:rsidRDefault="008C1668" w:rsidP="00045EA2">
      <w:pPr>
        <w:numPr>
          <w:ilvl w:val="0"/>
          <w:numId w:val="10"/>
        </w:numPr>
        <w:spacing w:before="100" w:beforeAutospacing="1" w:after="100" w:afterAutospacing="1"/>
        <w:rPr>
          <w:sz w:val="28"/>
          <w:szCs w:val="28"/>
        </w:rPr>
      </w:pPr>
      <w:r w:rsidRPr="004152C6">
        <w:rPr>
          <w:sz w:val="28"/>
          <w:szCs w:val="28"/>
        </w:rPr>
        <w:t>Развивать доброжелательное отношение детей к близким людям – любовь к родителям, привязанность и доверие к воспитателю, симпатию к сверстникам.</w:t>
      </w:r>
    </w:p>
    <w:p w:rsidR="008C1668" w:rsidRPr="004152C6" w:rsidRDefault="008C1668" w:rsidP="00045EA2">
      <w:pPr>
        <w:numPr>
          <w:ilvl w:val="0"/>
          <w:numId w:val="10"/>
        </w:numPr>
        <w:spacing w:before="100" w:beforeAutospacing="1" w:after="100" w:afterAutospacing="1"/>
        <w:rPr>
          <w:sz w:val="28"/>
          <w:szCs w:val="28"/>
        </w:rPr>
      </w:pPr>
      <w:r w:rsidRPr="004152C6">
        <w:rPr>
          <w:sz w:val="28"/>
          <w:szCs w:val="28"/>
        </w:rPr>
        <w:t>Пробуждать эмоциональную отзывчивость детей на состояние близких людей, сверстников, а также героев сказок, животных и желание помочь – пожалеть, утешить, сказать ласковое слово.</w:t>
      </w:r>
    </w:p>
    <w:p w:rsidR="008C1668" w:rsidRPr="004152C6" w:rsidRDefault="008C1668" w:rsidP="00045EA2">
      <w:pPr>
        <w:numPr>
          <w:ilvl w:val="0"/>
          <w:numId w:val="10"/>
        </w:numPr>
        <w:spacing w:before="100" w:beforeAutospacing="1" w:after="100" w:afterAutospacing="1"/>
        <w:rPr>
          <w:sz w:val="28"/>
          <w:szCs w:val="28"/>
        </w:rPr>
      </w:pPr>
      <w:r w:rsidRPr="004152C6">
        <w:rPr>
          <w:sz w:val="28"/>
          <w:szCs w:val="28"/>
        </w:rPr>
        <w:t xml:space="preserve">Помогать детям осваивать разные способы взаимодействия </w:t>
      </w:r>
      <w:proofErr w:type="gramStart"/>
      <w:r w:rsidRPr="004152C6">
        <w:rPr>
          <w:sz w:val="28"/>
          <w:szCs w:val="28"/>
        </w:rPr>
        <w:t>со</w:t>
      </w:r>
      <w:proofErr w:type="gramEnd"/>
      <w:r w:rsidRPr="004152C6">
        <w:rPr>
          <w:sz w:val="28"/>
          <w:szCs w:val="28"/>
        </w:rPr>
        <w:t xml:space="preserve"> взрослыми и сверстниками в игре, в повседневном общении и бытовой деятельности.</w:t>
      </w:r>
    </w:p>
    <w:p w:rsidR="008C1668" w:rsidRPr="004152C6" w:rsidRDefault="008C1668" w:rsidP="00045EA2">
      <w:pPr>
        <w:numPr>
          <w:ilvl w:val="0"/>
          <w:numId w:val="10"/>
        </w:numPr>
        <w:spacing w:before="100" w:beforeAutospacing="1" w:after="100" w:afterAutospacing="1"/>
        <w:rPr>
          <w:sz w:val="28"/>
          <w:szCs w:val="28"/>
        </w:rPr>
      </w:pPr>
      <w:r w:rsidRPr="004152C6">
        <w:rPr>
          <w:sz w:val="28"/>
          <w:szCs w:val="28"/>
        </w:rPr>
        <w:t>Постепенно приучать детей к выполнению элементарных правил культуры поведения.</w:t>
      </w:r>
    </w:p>
    <w:p w:rsidR="008C1668" w:rsidRPr="004152C6" w:rsidRDefault="008C1668" w:rsidP="00045EA2">
      <w:pPr>
        <w:numPr>
          <w:ilvl w:val="0"/>
          <w:numId w:val="10"/>
        </w:numPr>
        <w:spacing w:before="100" w:beforeAutospacing="1" w:after="100" w:afterAutospacing="1"/>
        <w:rPr>
          <w:sz w:val="28"/>
          <w:szCs w:val="28"/>
        </w:rPr>
      </w:pPr>
      <w:r w:rsidRPr="004152C6">
        <w:rPr>
          <w:sz w:val="28"/>
          <w:szCs w:val="28"/>
        </w:rPr>
        <w:t>Развивать умение передавать равные эмоциональные состояния в имитационно-образных играх, сопереживать настроению сверстников в общих делах, играх, занятиях, совместных праздниках.</w:t>
      </w:r>
    </w:p>
    <w:p w:rsidR="008C1668" w:rsidRPr="004152C6" w:rsidRDefault="008C1668" w:rsidP="00045EA2">
      <w:pPr>
        <w:numPr>
          <w:ilvl w:val="0"/>
          <w:numId w:val="10"/>
        </w:numPr>
        <w:spacing w:before="100" w:beforeAutospacing="1" w:after="100" w:afterAutospacing="1"/>
        <w:rPr>
          <w:sz w:val="28"/>
          <w:szCs w:val="28"/>
        </w:rPr>
      </w:pPr>
      <w:r w:rsidRPr="004152C6">
        <w:rPr>
          <w:sz w:val="28"/>
          <w:szCs w:val="28"/>
        </w:rPr>
        <w:t>Обогащать представления детей о людях (взрослых и сверстниках), об особенностях их внешнего вида, половых различиях, о ярко выраженных эмоциональных состояниях, о добрых поступках людей, о семье и родственных отношениях.</w:t>
      </w:r>
    </w:p>
    <w:p w:rsidR="008C1668" w:rsidRPr="004152C6" w:rsidRDefault="008C1668" w:rsidP="008C1668">
      <w:pPr>
        <w:spacing w:before="100" w:beforeAutospacing="1" w:after="100" w:afterAutospacing="1"/>
        <w:rPr>
          <w:sz w:val="28"/>
          <w:szCs w:val="28"/>
        </w:rPr>
      </w:pPr>
      <w:r w:rsidRPr="004152C6">
        <w:rPr>
          <w:i/>
          <w:iCs/>
          <w:sz w:val="28"/>
          <w:szCs w:val="28"/>
        </w:rPr>
        <w:t>Задачи работы с детьми 4-5 лет.</w:t>
      </w:r>
    </w:p>
    <w:p w:rsidR="008C1668" w:rsidRPr="004152C6" w:rsidRDefault="008C1668" w:rsidP="00045EA2">
      <w:pPr>
        <w:numPr>
          <w:ilvl w:val="0"/>
          <w:numId w:val="11"/>
        </w:numPr>
        <w:spacing w:before="100" w:beforeAutospacing="1" w:after="100" w:afterAutospacing="1"/>
        <w:rPr>
          <w:sz w:val="28"/>
          <w:szCs w:val="28"/>
        </w:rPr>
      </w:pPr>
      <w:r w:rsidRPr="004152C6">
        <w:rPr>
          <w:sz w:val="28"/>
          <w:szCs w:val="28"/>
        </w:rPr>
        <w:t>Способствовать обогащению самостоятельного игрового опыта детей.</w:t>
      </w:r>
    </w:p>
    <w:p w:rsidR="008C1668" w:rsidRPr="004152C6" w:rsidRDefault="008C1668" w:rsidP="008C1668">
      <w:pPr>
        <w:spacing w:before="100" w:beforeAutospacing="1" w:after="100" w:afterAutospacing="1"/>
        <w:rPr>
          <w:sz w:val="28"/>
          <w:szCs w:val="28"/>
        </w:rPr>
      </w:pPr>
      <w:proofErr w:type="gramStart"/>
      <w:r w:rsidRPr="004152C6">
        <w:rPr>
          <w:sz w:val="28"/>
          <w:szCs w:val="28"/>
        </w:rPr>
        <w:t>а) способствовать развитию всех компонентов детской игры (обогащению арсенала игровых действий, сюжетов, тематики игр, умений устанавливать ролевые отношения, вести ролевой диалог, создавать игровую обстановку, используя для этого реальные предметы и их заместители, действовать в реальной и воображаемой ситуациях).</w:t>
      </w:r>
      <w:proofErr w:type="gramEnd"/>
    </w:p>
    <w:p w:rsidR="008C1668" w:rsidRPr="004152C6" w:rsidRDefault="008C1668" w:rsidP="008C1668">
      <w:pPr>
        <w:spacing w:before="100" w:beforeAutospacing="1" w:after="100" w:afterAutospacing="1"/>
        <w:rPr>
          <w:sz w:val="28"/>
          <w:szCs w:val="28"/>
        </w:rPr>
      </w:pPr>
      <w:r w:rsidRPr="004152C6">
        <w:rPr>
          <w:sz w:val="28"/>
          <w:szCs w:val="28"/>
        </w:rPr>
        <w:lastRenderedPageBreak/>
        <w:t>б) создавать содержательную основу для развития игровой деятельности (обогащать представления детей о мире, расширять круг их интересов с помощью детской литературы, просмотра кукольных спектаклей, развивать воображение и творчество).</w:t>
      </w:r>
    </w:p>
    <w:p w:rsidR="008C1668" w:rsidRPr="004152C6" w:rsidRDefault="008C1668" w:rsidP="008C1668">
      <w:pPr>
        <w:spacing w:before="100" w:beforeAutospacing="1" w:after="100" w:afterAutospacing="1"/>
        <w:rPr>
          <w:sz w:val="28"/>
          <w:szCs w:val="28"/>
        </w:rPr>
      </w:pPr>
      <w:r w:rsidRPr="004152C6">
        <w:rPr>
          <w:sz w:val="28"/>
          <w:szCs w:val="28"/>
        </w:rPr>
        <w:t>в) воспитывать доброжелательные отношения между детьми.</w:t>
      </w:r>
    </w:p>
    <w:p w:rsidR="008C1668" w:rsidRPr="004152C6" w:rsidRDefault="008C1668" w:rsidP="008C1668">
      <w:pPr>
        <w:spacing w:before="100" w:beforeAutospacing="1" w:after="100" w:afterAutospacing="1"/>
        <w:rPr>
          <w:sz w:val="28"/>
          <w:szCs w:val="28"/>
        </w:rPr>
      </w:pPr>
      <w:r w:rsidRPr="004152C6">
        <w:rPr>
          <w:sz w:val="28"/>
          <w:szCs w:val="28"/>
        </w:rPr>
        <w:t>2.   Развивать умение понимать окружающих людей, проявлять к ним доброжелательное отношение, стремиться к общению и взаимодействию.</w:t>
      </w:r>
    </w:p>
    <w:p w:rsidR="008C1668" w:rsidRPr="004152C6" w:rsidRDefault="008C1668" w:rsidP="008C1668">
      <w:pPr>
        <w:spacing w:before="100" w:beforeAutospacing="1" w:after="100" w:afterAutospacing="1"/>
        <w:rPr>
          <w:sz w:val="28"/>
          <w:szCs w:val="28"/>
        </w:rPr>
      </w:pPr>
      <w:r w:rsidRPr="004152C6">
        <w:rPr>
          <w:sz w:val="28"/>
          <w:szCs w:val="28"/>
        </w:rPr>
        <w:t>3.      Активное практическое приобщение дошкольников к доступным формам гуманного и культурного поведения.</w:t>
      </w:r>
    </w:p>
    <w:p w:rsidR="008C1668" w:rsidRPr="004152C6" w:rsidRDefault="008C1668" w:rsidP="008C1668">
      <w:pPr>
        <w:spacing w:before="100" w:beforeAutospacing="1" w:after="100" w:afterAutospacing="1"/>
        <w:rPr>
          <w:sz w:val="28"/>
          <w:szCs w:val="28"/>
        </w:rPr>
      </w:pPr>
      <w:r w:rsidRPr="004152C6">
        <w:rPr>
          <w:i/>
          <w:iCs/>
          <w:sz w:val="28"/>
          <w:szCs w:val="28"/>
        </w:rPr>
        <w:t>Задачи работы с детьми старшего дошкольного возраста.</w:t>
      </w:r>
    </w:p>
    <w:p w:rsidR="008C1668" w:rsidRPr="004152C6" w:rsidRDefault="008C1668" w:rsidP="00045EA2">
      <w:pPr>
        <w:numPr>
          <w:ilvl w:val="0"/>
          <w:numId w:val="12"/>
        </w:numPr>
        <w:spacing w:before="100" w:beforeAutospacing="1" w:after="100" w:afterAutospacing="1"/>
        <w:rPr>
          <w:sz w:val="28"/>
          <w:szCs w:val="28"/>
        </w:rPr>
      </w:pPr>
      <w:r w:rsidRPr="004152C6">
        <w:rPr>
          <w:sz w:val="28"/>
          <w:szCs w:val="28"/>
        </w:rPr>
        <w:t>Создать условия для активной, разнообразной, самостоятельной, творческой игровой деятельности.</w:t>
      </w:r>
    </w:p>
    <w:p w:rsidR="008C1668" w:rsidRPr="004152C6" w:rsidRDefault="008C1668" w:rsidP="00045EA2">
      <w:pPr>
        <w:numPr>
          <w:ilvl w:val="0"/>
          <w:numId w:val="12"/>
        </w:numPr>
        <w:spacing w:before="100" w:beforeAutospacing="1" w:after="100" w:afterAutospacing="1"/>
        <w:rPr>
          <w:sz w:val="28"/>
          <w:szCs w:val="28"/>
        </w:rPr>
      </w:pPr>
      <w:r w:rsidRPr="004152C6">
        <w:rPr>
          <w:sz w:val="28"/>
          <w:szCs w:val="28"/>
        </w:rPr>
        <w:t>Обогатить впечатления детей о социальном мире, вызвать интерес, желание сделаться участниками тех или иных событий.</w:t>
      </w:r>
    </w:p>
    <w:p w:rsidR="008C1668" w:rsidRPr="004152C6" w:rsidRDefault="008C1668" w:rsidP="00045EA2">
      <w:pPr>
        <w:numPr>
          <w:ilvl w:val="0"/>
          <w:numId w:val="12"/>
        </w:numPr>
        <w:spacing w:before="100" w:beforeAutospacing="1" w:after="100" w:afterAutospacing="1"/>
        <w:rPr>
          <w:sz w:val="28"/>
          <w:szCs w:val="28"/>
        </w:rPr>
      </w:pPr>
      <w:r w:rsidRPr="004152C6">
        <w:rPr>
          <w:sz w:val="28"/>
          <w:szCs w:val="28"/>
        </w:rPr>
        <w:t>Сохранить самостоятельность игры и пробудить игровое творчество детей, желание вносить новое, совместно придумывать сюжеты, ролевые диалоги, элементы игровой обстановки.</w:t>
      </w:r>
    </w:p>
    <w:p w:rsidR="008C1668" w:rsidRPr="004152C6" w:rsidRDefault="008C1668" w:rsidP="00045EA2">
      <w:pPr>
        <w:numPr>
          <w:ilvl w:val="0"/>
          <w:numId w:val="12"/>
        </w:numPr>
        <w:spacing w:before="100" w:beforeAutospacing="1" w:after="100" w:afterAutospacing="1"/>
        <w:rPr>
          <w:sz w:val="28"/>
          <w:szCs w:val="28"/>
        </w:rPr>
      </w:pPr>
      <w:r w:rsidRPr="004152C6">
        <w:rPr>
          <w:sz w:val="28"/>
          <w:szCs w:val="28"/>
        </w:rPr>
        <w:t>Обогащать представления дошкольников о людях, их взаимоотношениях, эмоциональных и физических состояниях.</w:t>
      </w:r>
    </w:p>
    <w:p w:rsidR="008C1668" w:rsidRPr="004152C6" w:rsidRDefault="008C1668" w:rsidP="00045EA2">
      <w:pPr>
        <w:numPr>
          <w:ilvl w:val="0"/>
          <w:numId w:val="12"/>
        </w:numPr>
        <w:spacing w:before="100" w:beforeAutospacing="1" w:after="100" w:afterAutospacing="1"/>
        <w:rPr>
          <w:sz w:val="28"/>
          <w:szCs w:val="28"/>
        </w:rPr>
      </w:pPr>
      <w:r w:rsidRPr="004152C6">
        <w:rPr>
          <w:sz w:val="28"/>
          <w:szCs w:val="28"/>
        </w:rPr>
        <w:t>Учить «прочитывать» эмоции в мимике, жестах, интонации речи и соответственно реагировать.</w:t>
      </w:r>
    </w:p>
    <w:p w:rsidR="008C1668" w:rsidRPr="004152C6" w:rsidRDefault="008C1668" w:rsidP="00045EA2">
      <w:pPr>
        <w:numPr>
          <w:ilvl w:val="0"/>
          <w:numId w:val="12"/>
        </w:numPr>
        <w:spacing w:before="100" w:beforeAutospacing="1" w:after="100" w:afterAutospacing="1"/>
        <w:rPr>
          <w:sz w:val="28"/>
          <w:szCs w:val="28"/>
        </w:rPr>
      </w:pPr>
      <w:proofErr w:type="gramStart"/>
      <w:r w:rsidRPr="004152C6">
        <w:rPr>
          <w:sz w:val="28"/>
          <w:szCs w:val="28"/>
        </w:rPr>
        <w:t>Побуждать детей к активному проявлению эмоциональной отзывчивости: пожалеть обиженного, утешить, угостить, разделить переживаемые чувства.</w:t>
      </w:r>
      <w:proofErr w:type="gramEnd"/>
    </w:p>
    <w:p w:rsidR="008C1668" w:rsidRPr="004152C6" w:rsidRDefault="008C1668" w:rsidP="00045EA2">
      <w:pPr>
        <w:numPr>
          <w:ilvl w:val="0"/>
          <w:numId w:val="12"/>
        </w:numPr>
        <w:spacing w:before="100" w:beforeAutospacing="1" w:after="100" w:afterAutospacing="1"/>
        <w:rPr>
          <w:sz w:val="28"/>
          <w:szCs w:val="28"/>
        </w:rPr>
      </w:pPr>
      <w:r w:rsidRPr="004152C6">
        <w:rPr>
          <w:sz w:val="28"/>
          <w:szCs w:val="28"/>
        </w:rPr>
        <w:t>Углублять представления о семье, родственных отношениях.</w:t>
      </w:r>
    </w:p>
    <w:p w:rsidR="008C1668" w:rsidRPr="004152C6" w:rsidRDefault="008C1668" w:rsidP="00045EA2">
      <w:pPr>
        <w:numPr>
          <w:ilvl w:val="0"/>
          <w:numId w:val="12"/>
        </w:numPr>
        <w:spacing w:before="100" w:beforeAutospacing="1" w:after="100" w:afterAutospacing="1"/>
        <w:rPr>
          <w:sz w:val="28"/>
          <w:szCs w:val="28"/>
        </w:rPr>
      </w:pPr>
      <w:r w:rsidRPr="004152C6">
        <w:rPr>
          <w:sz w:val="28"/>
          <w:szCs w:val="28"/>
        </w:rPr>
        <w:t xml:space="preserve">Формировать культуру общения </w:t>
      </w:r>
      <w:proofErr w:type="gramStart"/>
      <w:r w:rsidRPr="004152C6">
        <w:rPr>
          <w:sz w:val="28"/>
          <w:szCs w:val="28"/>
        </w:rPr>
        <w:t>со</w:t>
      </w:r>
      <w:proofErr w:type="gramEnd"/>
      <w:r w:rsidRPr="004152C6">
        <w:rPr>
          <w:sz w:val="28"/>
          <w:szCs w:val="28"/>
        </w:rPr>
        <w:t xml:space="preserve"> взрослыми и сверстниками, культуру поведения в общественных местах.</w:t>
      </w:r>
    </w:p>
    <w:p w:rsidR="008C1668" w:rsidRPr="004152C6" w:rsidRDefault="008C1668" w:rsidP="00045EA2">
      <w:pPr>
        <w:numPr>
          <w:ilvl w:val="0"/>
          <w:numId w:val="12"/>
        </w:numPr>
        <w:spacing w:before="100" w:beforeAutospacing="1" w:after="100" w:afterAutospacing="1"/>
        <w:rPr>
          <w:sz w:val="28"/>
          <w:szCs w:val="28"/>
        </w:rPr>
      </w:pPr>
      <w:r w:rsidRPr="004152C6">
        <w:rPr>
          <w:sz w:val="28"/>
          <w:szCs w:val="28"/>
        </w:rPr>
        <w:t xml:space="preserve">Развивать умения элементарного самоконтроля и </w:t>
      </w:r>
      <w:proofErr w:type="gramStart"/>
      <w:r w:rsidRPr="004152C6">
        <w:rPr>
          <w:sz w:val="28"/>
          <w:szCs w:val="28"/>
        </w:rPr>
        <w:t>само регуляции</w:t>
      </w:r>
      <w:proofErr w:type="gramEnd"/>
      <w:r w:rsidRPr="004152C6">
        <w:rPr>
          <w:sz w:val="28"/>
          <w:szCs w:val="28"/>
        </w:rPr>
        <w:t xml:space="preserve"> своих действий, взаимоотношений с окружающими.</w:t>
      </w:r>
    </w:p>
    <w:p w:rsidR="008C1668" w:rsidRDefault="008C1668" w:rsidP="00045EA2">
      <w:pPr>
        <w:numPr>
          <w:ilvl w:val="0"/>
          <w:numId w:val="12"/>
        </w:numPr>
        <w:spacing w:before="100" w:beforeAutospacing="1" w:after="100" w:afterAutospacing="1"/>
        <w:rPr>
          <w:sz w:val="28"/>
          <w:szCs w:val="28"/>
        </w:rPr>
      </w:pPr>
      <w:r w:rsidRPr="004152C6">
        <w:rPr>
          <w:sz w:val="28"/>
          <w:szCs w:val="28"/>
        </w:rPr>
        <w:t>Углублять представления о себе, о своем организме, о своих личностных качествах, возможностях, достижениях.</w:t>
      </w:r>
    </w:p>
    <w:p w:rsidR="008C1668" w:rsidRDefault="00574C2C" w:rsidP="00574C2C">
      <w:pPr>
        <w:spacing w:before="100" w:beforeAutospacing="1" w:after="100" w:afterAutospacing="1"/>
        <w:ind w:left="360"/>
        <w:rPr>
          <w:sz w:val="28"/>
          <w:szCs w:val="28"/>
        </w:rPr>
      </w:pPr>
      <w:r w:rsidRPr="008C1668">
        <w:rPr>
          <w:sz w:val="28"/>
          <w:szCs w:val="28"/>
          <w:u w:val="single"/>
        </w:rPr>
        <w:t>Цел</w:t>
      </w:r>
      <w:r>
        <w:rPr>
          <w:sz w:val="28"/>
          <w:szCs w:val="28"/>
          <w:u w:val="single"/>
        </w:rPr>
        <w:t>и</w:t>
      </w:r>
      <w:r w:rsidRPr="00574C2C">
        <w:rPr>
          <w:b/>
          <w:sz w:val="28"/>
          <w:szCs w:val="28"/>
          <w:u w:val="single"/>
        </w:rPr>
        <w:t>:</w:t>
      </w:r>
      <w:r>
        <w:rPr>
          <w:b/>
          <w:sz w:val="28"/>
          <w:szCs w:val="28"/>
          <w:u w:val="single"/>
        </w:rPr>
        <w:t xml:space="preserve"> </w:t>
      </w:r>
      <w:r w:rsidRPr="00574C2C">
        <w:rPr>
          <w:b/>
          <w:sz w:val="28"/>
          <w:szCs w:val="28"/>
          <w:u w:val="single"/>
        </w:rPr>
        <w:t xml:space="preserve"> </w:t>
      </w:r>
      <w:r w:rsidRPr="00823876">
        <w:rPr>
          <w:sz w:val="28"/>
          <w:szCs w:val="28"/>
        </w:rPr>
        <w:t>формирование основ безопасности собственной жизнедеятельности и</w:t>
      </w:r>
      <w:r w:rsidRPr="002E69E5">
        <w:rPr>
          <w:sz w:val="28"/>
          <w:szCs w:val="28"/>
        </w:rPr>
        <w:t xml:space="preserve"> формирование предпосылок экологического сознания</w:t>
      </w:r>
    </w:p>
    <w:p w:rsidR="00574C2C" w:rsidRDefault="00574C2C" w:rsidP="00574C2C">
      <w:pPr>
        <w:spacing w:line="360" w:lineRule="auto"/>
        <w:ind w:firstLine="709"/>
        <w:jc w:val="both"/>
        <w:rPr>
          <w:sz w:val="28"/>
          <w:szCs w:val="28"/>
        </w:rPr>
      </w:pPr>
      <w:r>
        <w:rPr>
          <w:sz w:val="28"/>
          <w:szCs w:val="28"/>
        </w:rPr>
        <w:t>формирование представлений об опасных  для человека и окружающего мира   природы ситуациях и способах поведения в них;</w:t>
      </w:r>
    </w:p>
    <w:p w:rsidR="00574C2C" w:rsidRDefault="00574C2C" w:rsidP="00574C2C">
      <w:pPr>
        <w:spacing w:line="360" w:lineRule="auto"/>
        <w:ind w:firstLine="709"/>
        <w:jc w:val="both"/>
        <w:rPr>
          <w:sz w:val="28"/>
          <w:szCs w:val="28"/>
        </w:rPr>
      </w:pPr>
      <w:r>
        <w:rPr>
          <w:sz w:val="28"/>
          <w:szCs w:val="28"/>
        </w:rPr>
        <w:t>– приобщение к  правилам безопасного для человека и окружающего мира природы поведения;</w:t>
      </w:r>
    </w:p>
    <w:p w:rsidR="00574C2C" w:rsidRDefault="00574C2C" w:rsidP="00574C2C">
      <w:pPr>
        <w:spacing w:line="360" w:lineRule="auto"/>
        <w:ind w:firstLine="709"/>
        <w:jc w:val="both"/>
        <w:rPr>
          <w:sz w:val="28"/>
          <w:szCs w:val="28"/>
        </w:rPr>
      </w:pPr>
      <w:r>
        <w:rPr>
          <w:sz w:val="28"/>
          <w:szCs w:val="28"/>
        </w:rPr>
        <w:lastRenderedPageBreak/>
        <w:t>– передачу детям знаний о правилах безопасности дорожного движения в качестве пешехода и пассажира транспортного средства;</w:t>
      </w:r>
    </w:p>
    <w:p w:rsidR="00574C2C" w:rsidRDefault="00574C2C" w:rsidP="00574C2C">
      <w:pPr>
        <w:spacing w:line="360" w:lineRule="auto"/>
        <w:ind w:firstLine="709"/>
        <w:jc w:val="both"/>
        <w:rPr>
          <w:sz w:val="28"/>
          <w:szCs w:val="28"/>
        </w:rPr>
      </w:pPr>
      <w:r>
        <w:rPr>
          <w:sz w:val="28"/>
          <w:szCs w:val="28"/>
        </w:rPr>
        <w:t>– формирование осторожного и осмотрительного отношения к потенциально опасным для человека и окружающего мира природы ситуациям.</w:t>
      </w:r>
    </w:p>
    <w:p w:rsidR="00574C2C" w:rsidRPr="002E69E5" w:rsidRDefault="00574C2C" w:rsidP="00574C2C">
      <w:pPr>
        <w:spacing w:before="100" w:beforeAutospacing="1" w:after="100" w:afterAutospacing="1"/>
        <w:rPr>
          <w:sz w:val="28"/>
          <w:szCs w:val="28"/>
        </w:rPr>
      </w:pPr>
      <w:r w:rsidRPr="002E69E5">
        <w:rPr>
          <w:i/>
          <w:iCs/>
          <w:sz w:val="28"/>
          <w:szCs w:val="28"/>
        </w:rPr>
        <w:t>Задачи работы с детьми младшего возраста.</w:t>
      </w:r>
    </w:p>
    <w:p w:rsidR="00574C2C" w:rsidRDefault="00574C2C" w:rsidP="00574C2C">
      <w:pPr>
        <w:rPr>
          <w:sz w:val="28"/>
          <w:szCs w:val="28"/>
        </w:rPr>
      </w:pPr>
      <w:r>
        <w:rPr>
          <w:sz w:val="28"/>
          <w:szCs w:val="28"/>
        </w:rPr>
        <w:t xml:space="preserve">     -</w:t>
      </w:r>
      <w:r w:rsidRPr="002E69E5">
        <w:rPr>
          <w:sz w:val="28"/>
          <w:szCs w:val="28"/>
        </w:rPr>
        <w:t xml:space="preserve">Усвоение детьми первоначальных знаний о правилах поведения </w:t>
      </w:r>
      <w:proofErr w:type="gramStart"/>
      <w:r w:rsidRPr="002E69E5">
        <w:rPr>
          <w:sz w:val="28"/>
          <w:szCs w:val="28"/>
        </w:rPr>
        <w:t>на</w:t>
      </w:r>
      <w:proofErr w:type="gramEnd"/>
      <w:r w:rsidRPr="002E69E5">
        <w:rPr>
          <w:sz w:val="28"/>
          <w:szCs w:val="28"/>
        </w:rPr>
        <w:t xml:space="preserve"> </w:t>
      </w:r>
      <w:r>
        <w:rPr>
          <w:sz w:val="28"/>
          <w:szCs w:val="28"/>
        </w:rPr>
        <w:t xml:space="preserve"> </w:t>
      </w:r>
    </w:p>
    <w:p w:rsidR="00574C2C" w:rsidRDefault="00574C2C" w:rsidP="00574C2C">
      <w:pPr>
        <w:rPr>
          <w:sz w:val="28"/>
          <w:szCs w:val="28"/>
        </w:rPr>
      </w:pPr>
      <w:r>
        <w:rPr>
          <w:sz w:val="28"/>
          <w:szCs w:val="28"/>
        </w:rPr>
        <w:t xml:space="preserve">         </w:t>
      </w:r>
      <w:r w:rsidRPr="002E69E5">
        <w:rPr>
          <w:sz w:val="28"/>
          <w:szCs w:val="28"/>
        </w:rPr>
        <w:t xml:space="preserve">улице, дома, в общественных местах. О предметах требующих </w:t>
      </w:r>
      <w:r>
        <w:rPr>
          <w:sz w:val="28"/>
          <w:szCs w:val="28"/>
        </w:rPr>
        <w:t xml:space="preserve">  </w:t>
      </w:r>
    </w:p>
    <w:p w:rsidR="00574C2C" w:rsidRPr="002E69E5" w:rsidRDefault="00574C2C" w:rsidP="00574C2C">
      <w:pPr>
        <w:rPr>
          <w:sz w:val="28"/>
          <w:szCs w:val="28"/>
        </w:rPr>
      </w:pPr>
      <w:r>
        <w:rPr>
          <w:sz w:val="28"/>
          <w:szCs w:val="28"/>
        </w:rPr>
        <w:t xml:space="preserve">         </w:t>
      </w:r>
      <w:r w:rsidRPr="002E69E5">
        <w:rPr>
          <w:sz w:val="28"/>
          <w:szCs w:val="28"/>
        </w:rPr>
        <w:t>осторожного обращения, о   предметах опасных для жизни и здоровья.</w:t>
      </w:r>
    </w:p>
    <w:p w:rsidR="00574C2C" w:rsidRPr="002E69E5" w:rsidRDefault="00574C2C" w:rsidP="00574C2C">
      <w:pPr>
        <w:spacing w:before="100" w:beforeAutospacing="1" w:after="100" w:afterAutospacing="1"/>
        <w:ind w:left="360"/>
        <w:rPr>
          <w:sz w:val="28"/>
          <w:szCs w:val="28"/>
        </w:rPr>
      </w:pPr>
      <w:r>
        <w:rPr>
          <w:sz w:val="28"/>
          <w:szCs w:val="28"/>
        </w:rPr>
        <w:t xml:space="preserve"> - </w:t>
      </w:r>
      <w:r w:rsidRPr="002E69E5">
        <w:rPr>
          <w:sz w:val="28"/>
          <w:szCs w:val="28"/>
        </w:rPr>
        <w:t>Развивать способности к предвидению возможной опасности и построению адекватного, безопасного поведения.</w:t>
      </w:r>
    </w:p>
    <w:p w:rsidR="00574C2C" w:rsidRPr="002E69E5" w:rsidRDefault="00574C2C" w:rsidP="00574C2C">
      <w:pPr>
        <w:spacing w:before="100" w:beforeAutospacing="1" w:after="100" w:afterAutospacing="1"/>
        <w:ind w:left="360"/>
        <w:rPr>
          <w:sz w:val="28"/>
          <w:szCs w:val="28"/>
        </w:rPr>
      </w:pPr>
      <w:r>
        <w:rPr>
          <w:sz w:val="28"/>
          <w:szCs w:val="28"/>
        </w:rPr>
        <w:t xml:space="preserve"> </w:t>
      </w:r>
    </w:p>
    <w:p w:rsidR="00574C2C" w:rsidRPr="002E69E5" w:rsidRDefault="00574C2C" w:rsidP="00574C2C">
      <w:pPr>
        <w:spacing w:before="100" w:beforeAutospacing="1" w:after="100" w:afterAutospacing="1"/>
        <w:rPr>
          <w:sz w:val="28"/>
          <w:szCs w:val="28"/>
        </w:rPr>
      </w:pPr>
      <w:r w:rsidRPr="002E69E5">
        <w:rPr>
          <w:i/>
          <w:iCs/>
          <w:sz w:val="28"/>
          <w:szCs w:val="28"/>
        </w:rPr>
        <w:t>Задачи работы с детьми 4-5 лет.</w:t>
      </w:r>
    </w:p>
    <w:p w:rsidR="00574C2C" w:rsidRPr="002E69E5" w:rsidRDefault="00574C2C" w:rsidP="00574C2C">
      <w:pPr>
        <w:spacing w:before="100" w:beforeAutospacing="1" w:after="100" w:afterAutospacing="1"/>
        <w:rPr>
          <w:sz w:val="28"/>
          <w:szCs w:val="28"/>
        </w:rPr>
      </w:pPr>
      <w:r w:rsidRPr="002E69E5">
        <w:rPr>
          <w:sz w:val="28"/>
          <w:szCs w:val="28"/>
        </w:rPr>
        <w:t>Активизировать знания детей, приобретенные при изучении основ безопасной жизнедеятельности:</w:t>
      </w:r>
    </w:p>
    <w:p w:rsidR="00574C2C" w:rsidRPr="002E69E5" w:rsidRDefault="00574C2C" w:rsidP="00574C2C">
      <w:pPr>
        <w:spacing w:before="100" w:beforeAutospacing="1" w:after="100" w:afterAutospacing="1"/>
        <w:rPr>
          <w:sz w:val="28"/>
          <w:szCs w:val="28"/>
        </w:rPr>
      </w:pPr>
      <w:r w:rsidRPr="002E69E5">
        <w:rPr>
          <w:sz w:val="28"/>
          <w:szCs w:val="28"/>
        </w:rPr>
        <w:t>- знать о том, какую опасность таят в себе спички, об опасности шалостей с огнем, о последствиях пожаров.</w:t>
      </w:r>
    </w:p>
    <w:p w:rsidR="00574C2C" w:rsidRPr="002E69E5" w:rsidRDefault="00574C2C" w:rsidP="00574C2C">
      <w:pPr>
        <w:spacing w:before="100" w:beforeAutospacing="1" w:after="100" w:afterAutospacing="1"/>
        <w:rPr>
          <w:sz w:val="28"/>
          <w:szCs w:val="28"/>
        </w:rPr>
      </w:pPr>
      <w:r w:rsidRPr="002E69E5">
        <w:rPr>
          <w:sz w:val="28"/>
          <w:szCs w:val="28"/>
        </w:rPr>
        <w:t>- активизировать знания о сигналах светофора, о правилах перехода улицы, о правилах поведения в транспорте и на  проезжей части.</w:t>
      </w:r>
    </w:p>
    <w:p w:rsidR="00574C2C" w:rsidRPr="002E69E5" w:rsidRDefault="00574C2C" w:rsidP="00574C2C">
      <w:pPr>
        <w:spacing w:before="100" w:beforeAutospacing="1" w:after="100" w:afterAutospacing="1"/>
        <w:rPr>
          <w:sz w:val="28"/>
          <w:szCs w:val="28"/>
        </w:rPr>
      </w:pPr>
      <w:r w:rsidRPr="002E69E5">
        <w:rPr>
          <w:sz w:val="28"/>
          <w:szCs w:val="28"/>
        </w:rPr>
        <w:t>- об опасностях при контактах с животными.</w:t>
      </w:r>
    </w:p>
    <w:p w:rsidR="00574C2C" w:rsidRPr="002E69E5" w:rsidRDefault="00574C2C" w:rsidP="00574C2C">
      <w:pPr>
        <w:spacing w:before="100" w:beforeAutospacing="1" w:after="100" w:afterAutospacing="1"/>
        <w:rPr>
          <w:sz w:val="28"/>
          <w:szCs w:val="28"/>
        </w:rPr>
      </w:pPr>
      <w:r w:rsidRPr="002E69E5">
        <w:rPr>
          <w:sz w:val="28"/>
          <w:szCs w:val="28"/>
        </w:rPr>
        <w:t>- об осторожном поведении при контактах с незнакомыми людьми.</w:t>
      </w:r>
    </w:p>
    <w:p w:rsidR="00574C2C" w:rsidRPr="002E69E5" w:rsidRDefault="00574C2C" w:rsidP="00574C2C">
      <w:pPr>
        <w:spacing w:before="100" w:beforeAutospacing="1" w:after="100" w:afterAutospacing="1"/>
        <w:rPr>
          <w:sz w:val="28"/>
          <w:szCs w:val="28"/>
        </w:rPr>
      </w:pPr>
      <w:r w:rsidRPr="002E69E5">
        <w:rPr>
          <w:sz w:val="28"/>
          <w:szCs w:val="28"/>
        </w:rPr>
        <w:t>- о микробах и вирусах.</w:t>
      </w:r>
    </w:p>
    <w:p w:rsidR="00574C2C" w:rsidRPr="002E69E5" w:rsidRDefault="00574C2C" w:rsidP="00574C2C">
      <w:pPr>
        <w:spacing w:before="100" w:beforeAutospacing="1" w:after="100" w:afterAutospacing="1"/>
        <w:rPr>
          <w:sz w:val="28"/>
          <w:szCs w:val="28"/>
        </w:rPr>
      </w:pPr>
      <w:r w:rsidRPr="002E69E5">
        <w:rPr>
          <w:sz w:val="28"/>
          <w:szCs w:val="28"/>
        </w:rPr>
        <w:t>- о бытовых опасностях.</w:t>
      </w:r>
    </w:p>
    <w:p w:rsidR="00574C2C" w:rsidRPr="002E69E5" w:rsidRDefault="00574C2C" w:rsidP="00574C2C">
      <w:pPr>
        <w:spacing w:before="100" w:beforeAutospacing="1" w:after="100" w:afterAutospacing="1"/>
        <w:rPr>
          <w:sz w:val="28"/>
          <w:szCs w:val="28"/>
        </w:rPr>
      </w:pPr>
      <w:r w:rsidRPr="002E69E5">
        <w:rPr>
          <w:sz w:val="28"/>
          <w:szCs w:val="28"/>
        </w:rPr>
        <w:t>- о взаимосвязи и взаимодействии в природе.</w:t>
      </w:r>
    </w:p>
    <w:p w:rsidR="00574C2C" w:rsidRPr="002E69E5" w:rsidRDefault="00574C2C" w:rsidP="00574C2C">
      <w:pPr>
        <w:spacing w:before="100" w:beforeAutospacing="1" w:after="100" w:afterAutospacing="1"/>
        <w:rPr>
          <w:sz w:val="28"/>
          <w:szCs w:val="28"/>
        </w:rPr>
      </w:pPr>
      <w:r w:rsidRPr="002E69E5">
        <w:rPr>
          <w:i/>
          <w:iCs/>
          <w:sz w:val="28"/>
          <w:szCs w:val="28"/>
        </w:rPr>
        <w:t>Задачи работы с детьми старшего дошкольного возраста.</w:t>
      </w:r>
    </w:p>
    <w:p w:rsidR="00574C2C" w:rsidRPr="002E69E5" w:rsidRDefault="00574C2C" w:rsidP="00574C2C">
      <w:pPr>
        <w:spacing w:before="100" w:beforeAutospacing="1" w:after="100" w:afterAutospacing="1"/>
        <w:rPr>
          <w:sz w:val="28"/>
          <w:szCs w:val="28"/>
        </w:rPr>
      </w:pPr>
      <w:r w:rsidRPr="002E69E5">
        <w:rPr>
          <w:sz w:val="28"/>
          <w:szCs w:val="28"/>
        </w:rPr>
        <w:t>- формирование у детей знаний об осторожном обращении с опасными предметами, легко воспламеняющимися предметами, о последствиях пожаров, о действиях при возник</w:t>
      </w:r>
      <w:r w:rsidR="00B90F3A">
        <w:rPr>
          <w:sz w:val="28"/>
          <w:szCs w:val="28"/>
        </w:rPr>
        <w:t xml:space="preserve">новении пожара, об опасностях в </w:t>
      </w:r>
      <w:r w:rsidRPr="002E69E5">
        <w:rPr>
          <w:sz w:val="28"/>
          <w:szCs w:val="28"/>
        </w:rPr>
        <w:t>быту.                                                                                          </w:t>
      </w:r>
    </w:p>
    <w:p w:rsidR="00574C2C" w:rsidRPr="002E69E5" w:rsidRDefault="00574C2C" w:rsidP="00574C2C">
      <w:pPr>
        <w:spacing w:before="100" w:beforeAutospacing="1" w:after="100" w:afterAutospacing="1"/>
        <w:rPr>
          <w:sz w:val="28"/>
          <w:szCs w:val="28"/>
        </w:rPr>
      </w:pPr>
      <w:r w:rsidRPr="002E69E5">
        <w:rPr>
          <w:sz w:val="28"/>
          <w:szCs w:val="28"/>
        </w:rPr>
        <w:lastRenderedPageBreak/>
        <w:t xml:space="preserve"> - осторожном </w:t>
      </w:r>
      <w:proofErr w:type="gramStart"/>
      <w:r w:rsidRPr="002E69E5">
        <w:rPr>
          <w:sz w:val="28"/>
          <w:szCs w:val="28"/>
        </w:rPr>
        <w:t>поведении</w:t>
      </w:r>
      <w:proofErr w:type="gramEnd"/>
      <w:r w:rsidRPr="002E69E5">
        <w:rPr>
          <w:sz w:val="28"/>
          <w:szCs w:val="28"/>
        </w:rPr>
        <w:t xml:space="preserve"> при контактах с незнакомыми людьми, о конфликтных ситуациях со сверстниками.</w:t>
      </w:r>
    </w:p>
    <w:p w:rsidR="00574C2C" w:rsidRPr="002E69E5" w:rsidRDefault="00574C2C" w:rsidP="00574C2C">
      <w:pPr>
        <w:spacing w:before="100" w:beforeAutospacing="1" w:after="100" w:afterAutospacing="1"/>
        <w:rPr>
          <w:sz w:val="28"/>
          <w:szCs w:val="28"/>
        </w:rPr>
      </w:pPr>
      <w:r w:rsidRPr="002E69E5">
        <w:rPr>
          <w:sz w:val="28"/>
          <w:szCs w:val="28"/>
        </w:rPr>
        <w:t xml:space="preserve">- безопасном </w:t>
      </w:r>
      <w:proofErr w:type="gramStart"/>
      <w:r w:rsidRPr="002E69E5">
        <w:rPr>
          <w:sz w:val="28"/>
          <w:szCs w:val="28"/>
        </w:rPr>
        <w:t>поведении</w:t>
      </w:r>
      <w:proofErr w:type="gramEnd"/>
      <w:r w:rsidRPr="002E69E5">
        <w:rPr>
          <w:sz w:val="28"/>
          <w:szCs w:val="28"/>
        </w:rPr>
        <w:t xml:space="preserve"> во дворе, на улице, дороге, в городском транспорте, о правилах дорожного движения.</w:t>
      </w:r>
    </w:p>
    <w:p w:rsidR="00574C2C" w:rsidRPr="002E69E5" w:rsidRDefault="00574C2C" w:rsidP="00574C2C">
      <w:pPr>
        <w:spacing w:before="100" w:beforeAutospacing="1" w:after="100" w:afterAutospacing="1"/>
        <w:rPr>
          <w:sz w:val="28"/>
          <w:szCs w:val="28"/>
        </w:rPr>
      </w:pPr>
      <w:r w:rsidRPr="002E69E5">
        <w:rPr>
          <w:sz w:val="28"/>
          <w:szCs w:val="28"/>
        </w:rPr>
        <w:t>- о бережном отношении к природе, о правилах безопасного поведения на природе,  о функциях организма человека, о личной гигиене, микробах и вирусах, здоровье и болезнях.</w:t>
      </w:r>
    </w:p>
    <w:p w:rsidR="00574C2C" w:rsidRPr="002E69E5" w:rsidRDefault="00574C2C" w:rsidP="00574C2C">
      <w:pPr>
        <w:spacing w:before="100" w:beforeAutospacing="1" w:after="100" w:afterAutospacing="1"/>
        <w:rPr>
          <w:sz w:val="28"/>
          <w:szCs w:val="28"/>
        </w:rPr>
      </w:pPr>
      <w:r w:rsidRPr="002E69E5">
        <w:rPr>
          <w:sz w:val="28"/>
          <w:szCs w:val="28"/>
        </w:rPr>
        <w:t>- развитие способности к предвиденью возможной опасности в конкретно меняющейся ситуации и построению адекватного, безопасного поведения.</w:t>
      </w:r>
    </w:p>
    <w:p w:rsidR="00574C2C" w:rsidRDefault="00574C2C" w:rsidP="00574C2C">
      <w:pPr>
        <w:spacing w:before="100" w:beforeAutospacing="1" w:after="100" w:afterAutospacing="1"/>
        <w:rPr>
          <w:sz w:val="28"/>
          <w:szCs w:val="28"/>
        </w:rPr>
      </w:pPr>
      <w:r w:rsidRPr="002E69E5">
        <w:rPr>
          <w:sz w:val="28"/>
          <w:szCs w:val="28"/>
        </w:rPr>
        <w:t>-дать детям возможность оценить свои достижения, ощутить радость в проявлении своих знаний.</w:t>
      </w:r>
    </w:p>
    <w:p w:rsidR="00574C2C" w:rsidRDefault="00574C2C" w:rsidP="00566160">
      <w:pPr>
        <w:ind w:firstLine="709"/>
        <w:jc w:val="both"/>
        <w:rPr>
          <w:sz w:val="28"/>
          <w:szCs w:val="28"/>
        </w:rPr>
      </w:pPr>
      <w:r>
        <w:rPr>
          <w:b/>
          <w:sz w:val="28"/>
          <w:szCs w:val="28"/>
          <w:u w:val="single"/>
        </w:rPr>
        <w:t>Цели</w:t>
      </w:r>
      <w:r>
        <w:rPr>
          <w:b/>
          <w:sz w:val="28"/>
          <w:szCs w:val="28"/>
        </w:rPr>
        <w:t xml:space="preserve">: </w:t>
      </w:r>
      <w:r w:rsidRPr="00823876">
        <w:rPr>
          <w:sz w:val="28"/>
          <w:szCs w:val="28"/>
        </w:rPr>
        <w:t>формирование положительного отношения к труду</w:t>
      </w:r>
      <w:r>
        <w:rPr>
          <w:b/>
          <w:sz w:val="28"/>
          <w:szCs w:val="28"/>
        </w:rPr>
        <w:t xml:space="preserve"> </w:t>
      </w:r>
      <w:r>
        <w:rPr>
          <w:sz w:val="28"/>
          <w:szCs w:val="28"/>
        </w:rPr>
        <w:t>через решение следующих задач:</w:t>
      </w:r>
    </w:p>
    <w:p w:rsidR="00574C2C" w:rsidRDefault="00574C2C" w:rsidP="00566160">
      <w:pPr>
        <w:ind w:firstLine="709"/>
        <w:jc w:val="both"/>
        <w:rPr>
          <w:sz w:val="28"/>
          <w:szCs w:val="28"/>
        </w:rPr>
      </w:pPr>
      <w:r>
        <w:rPr>
          <w:sz w:val="28"/>
          <w:szCs w:val="28"/>
        </w:rPr>
        <w:t>– развитие трудовой деятельности;</w:t>
      </w:r>
    </w:p>
    <w:p w:rsidR="00574C2C" w:rsidRDefault="00574C2C" w:rsidP="00566160">
      <w:pPr>
        <w:ind w:firstLine="709"/>
        <w:jc w:val="both"/>
        <w:rPr>
          <w:sz w:val="28"/>
          <w:szCs w:val="28"/>
        </w:rPr>
      </w:pPr>
      <w:r>
        <w:rPr>
          <w:sz w:val="28"/>
          <w:szCs w:val="28"/>
        </w:rPr>
        <w:t>– воспитание ценностного отношения к собственному труду, труду других людей и его результатам;</w:t>
      </w:r>
    </w:p>
    <w:p w:rsidR="00574C2C" w:rsidRDefault="00574C2C" w:rsidP="00566160">
      <w:pPr>
        <w:ind w:firstLine="709"/>
        <w:jc w:val="both"/>
        <w:rPr>
          <w:sz w:val="28"/>
          <w:szCs w:val="28"/>
        </w:rPr>
      </w:pPr>
      <w:r>
        <w:rPr>
          <w:sz w:val="28"/>
          <w:szCs w:val="28"/>
        </w:rPr>
        <w:t>– формирование первичных представлений о труде взрослых, его роли в обществе и жизни каждого человека.</w:t>
      </w:r>
    </w:p>
    <w:p w:rsidR="00574C2C" w:rsidRPr="00361DF6" w:rsidRDefault="00574C2C" w:rsidP="00574C2C">
      <w:pPr>
        <w:spacing w:before="100" w:beforeAutospacing="1" w:after="100" w:afterAutospacing="1"/>
        <w:rPr>
          <w:sz w:val="28"/>
          <w:szCs w:val="28"/>
        </w:rPr>
      </w:pPr>
      <w:r w:rsidRPr="00361DF6">
        <w:rPr>
          <w:i/>
          <w:iCs/>
          <w:sz w:val="28"/>
          <w:szCs w:val="28"/>
        </w:rPr>
        <w:t>Задачи работы с детьми младшего дошкольного возраста.</w:t>
      </w:r>
    </w:p>
    <w:p w:rsidR="00574C2C" w:rsidRPr="00361DF6" w:rsidRDefault="00574C2C" w:rsidP="00045EA2">
      <w:pPr>
        <w:numPr>
          <w:ilvl w:val="0"/>
          <w:numId w:val="13"/>
        </w:numPr>
        <w:spacing w:before="100" w:beforeAutospacing="1" w:after="100" w:afterAutospacing="1"/>
        <w:rPr>
          <w:sz w:val="28"/>
          <w:szCs w:val="28"/>
        </w:rPr>
      </w:pPr>
      <w:r w:rsidRPr="00361DF6">
        <w:rPr>
          <w:sz w:val="28"/>
          <w:szCs w:val="28"/>
        </w:rPr>
        <w:t>Помочь ребенку получить отчетливые представления о предметах ближайшего окружения, необходимые для правильного и безопасного использования их в разнообразных видах детской деятельности.</w:t>
      </w:r>
    </w:p>
    <w:p w:rsidR="00574C2C" w:rsidRPr="00361DF6" w:rsidRDefault="00574C2C" w:rsidP="00045EA2">
      <w:pPr>
        <w:numPr>
          <w:ilvl w:val="0"/>
          <w:numId w:val="13"/>
        </w:numPr>
        <w:spacing w:before="100" w:beforeAutospacing="1" w:after="100" w:afterAutospacing="1"/>
        <w:rPr>
          <w:sz w:val="28"/>
          <w:szCs w:val="28"/>
        </w:rPr>
      </w:pPr>
      <w:r w:rsidRPr="00361DF6">
        <w:rPr>
          <w:sz w:val="28"/>
          <w:szCs w:val="28"/>
        </w:rPr>
        <w:t>Воспитать ценностное, бережное отношение к предметам.</w:t>
      </w:r>
    </w:p>
    <w:p w:rsidR="00574C2C" w:rsidRPr="00361DF6" w:rsidRDefault="00574C2C" w:rsidP="00045EA2">
      <w:pPr>
        <w:numPr>
          <w:ilvl w:val="0"/>
          <w:numId w:val="13"/>
        </w:numPr>
        <w:spacing w:before="100" w:beforeAutospacing="1" w:after="100" w:afterAutospacing="1"/>
        <w:rPr>
          <w:sz w:val="28"/>
          <w:szCs w:val="28"/>
        </w:rPr>
      </w:pPr>
      <w:r w:rsidRPr="00361DF6">
        <w:rPr>
          <w:sz w:val="28"/>
          <w:szCs w:val="28"/>
        </w:rPr>
        <w:t>Обеспечить правильное восприятие ребенком простейших трудовых  процессов.</w:t>
      </w:r>
    </w:p>
    <w:p w:rsidR="00574C2C" w:rsidRPr="00361DF6" w:rsidRDefault="00574C2C" w:rsidP="00045EA2">
      <w:pPr>
        <w:numPr>
          <w:ilvl w:val="0"/>
          <w:numId w:val="13"/>
        </w:numPr>
        <w:spacing w:before="100" w:beforeAutospacing="1" w:after="100" w:afterAutospacing="1"/>
        <w:rPr>
          <w:sz w:val="28"/>
          <w:szCs w:val="28"/>
        </w:rPr>
      </w:pPr>
      <w:r w:rsidRPr="00361DF6">
        <w:rPr>
          <w:sz w:val="28"/>
          <w:szCs w:val="28"/>
        </w:rPr>
        <w:t>Помочь увидеть направленность результатов труда взрослых в конкретных  трудовых процессах на заботу о детях.</w:t>
      </w:r>
    </w:p>
    <w:p w:rsidR="00574C2C" w:rsidRPr="00361DF6" w:rsidRDefault="00574C2C" w:rsidP="00045EA2">
      <w:pPr>
        <w:numPr>
          <w:ilvl w:val="0"/>
          <w:numId w:val="13"/>
        </w:numPr>
        <w:spacing w:before="100" w:beforeAutospacing="1" w:after="100" w:afterAutospacing="1"/>
        <w:rPr>
          <w:sz w:val="28"/>
          <w:szCs w:val="28"/>
        </w:rPr>
      </w:pPr>
      <w:r w:rsidRPr="00361DF6">
        <w:rPr>
          <w:sz w:val="28"/>
          <w:szCs w:val="28"/>
        </w:rPr>
        <w:t>Воспитывать добрые чувства к близким, бережное отношение к предметам и игрушкам, как результатам труда взрослых, побуждать к отражению полученных впечатлений в играх.</w:t>
      </w:r>
    </w:p>
    <w:p w:rsidR="00C72132" w:rsidRDefault="00C72132" w:rsidP="00574C2C">
      <w:pPr>
        <w:spacing w:before="100" w:beforeAutospacing="1" w:after="100" w:afterAutospacing="1"/>
        <w:rPr>
          <w:i/>
          <w:iCs/>
          <w:sz w:val="28"/>
          <w:szCs w:val="28"/>
        </w:rPr>
      </w:pPr>
    </w:p>
    <w:p w:rsidR="00C72132" w:rsidRDefault="00C72132" w:rsidP="00574C2C">
      <w:pPr>
        <w:spacing w:before="100" w:beforeAutospacing="1" w:after="100" w:afterAutospacing="1"/>
        <w:rPr>
          <w:i/>
          <w:iCs/>
          <w:sz w:val="28"/>
          <w:szCs w:val="28"/>
        </w:rPr>
      </w:pPr>
    </w:p>
    <w:p w:rsidR="002719AA" w:rsidRDefault="002719AA" w:rsidP="00574C2C">
      <w:pPr>
        <w:spacing w:before="100" w:beforeAutospacing="1" w:after="100" w:afterAutospacing="1"/>
        <w:rPr>
          <w:i/>
          <w:iCs/>
          <w:sz w:val="28"/>
          <w:szCs w:val="28"/>
        </w:rPr>
      </w:pPr>
    </w:p>
    <w:p w:rsidR="002719AA" w:rsidRDefault="002719AA" w:rsidP="00574C2C">
      <w:pPr>
        <w:spacing w:before="100" w:beforeAutospacing="1" w:after="100" w:afterAutospacing="1"/>
        <w:rPr>
          <w:i/>
          <w:iCs/>
          <w:sz w:val="28"/>
          <w:szCs w:val="28"/>
        </w:rPr>
      </w:pPr>
    </w:p>
    <w:p w:rsidR="00574C2C" w:rsidRPr="00361DF6" w:rsidRDefault="00574C2C" w:rsidP="00574C2C">
      <w:pPr>
        <w:spacing w:before="100" w:beforeAutospacing="1" w:after="100" w:afterAutospacing="1"/>
        <w:rPr>
          <w:sz w:val="28"/>
          <w:szCs w:val="28"/>
        </w:rPr>
      </w:pPr>
      <w:r w:rsidRPr="00361DF6">
        <w:rPr>
          <w:i/>
          <w:iCs/>
          <w:sz w:val="28"/>
          <w:szCs w:val="28"/>
        </w:rPr>
        <w:lastRenderedPageBreak/>
        <w:t>Задачи работы с детьми 4-5 лет.</w:t>
      </w:r>
    </w:p>
    <w:p w:rsidR="00574C2C" w:rsidRPr="00361DF6" w:rsidRDefault="00574C2C" w:rsidP="00574C2C">
      <w:pPr>
        <w:spacing w:before="100" w:beforeAutospacing="1" w:after="100" w:afterAutospacing="1"/>
        <w:rPr>
          <w:sz w:val="28"/>
          <w:szCs w:val="28"/>
        </w:rPr>
      </w:pPr>
      <w:r w:rsidRPr="00361DF6">
        <w:rPr>
          <w:sz w:val="28"/>
          <w:szCs w:val="28"/>
        </w:rPr>
        <w:t>Интенсивное развитие психики дает возможность ребенку этого возраста сделать важные шаги в приобщении к миру взрослых людей и созданных их трудом предметов, осознать ценность предметов как результатов труда человека.</w:t>
      </w:r>
    </w:p>
    <w:p w:rsidR="00574C2C" w:rsidRPr="00361DF6" w:rsidRDefault="00574C2C" w:rsidP="00045EA2">
      <w:pPr>
        <w:numPr>
          <w:ilvl w:val="0"/>
          <w:numId w:val="14"/>
        </w:numPr>
        <w:spacing w:before="100" w:beforeAutospacing="1" w:after="100" w:afterAutospacing="1"/>
        <w:rPr>
          <w:sz w:val="28"/>
          <w:szCs w:val="28"/>
        </w:rPr>
      </w:pPr>
      <w:r w:rsidRPr="00361DF6">
        <w:rPr>
          <w:sz w:val="28"/>
          <w:szCs w:val="28"/>
        </w:rPr>
        <w:t>Учить детей рассматривать предметы, выделяя особенности их строения, связывая их качества и свойства с назначением, разумным способом поведения в предметном мире.</w:t>
      </w:r>
    </w:p>
    <w:p w:rsidR="00574C2C" w:rsidRPr="00361DF6" w:rsidRDefault="00574C2C" w:rsidP="00045EA2">
      <w:pPr>
        <w:numPr>
          <w:ilvl w:val="0"/>
          <w:numId w:val="14"/>
        </w:numPr>
        <w:spacing w:before="100" w:beforeAutospacing="1" w:after="100" w:afterAutospacing="1"/>
        <w:rPr>
          <w:sz w:val="28"/>
          <w:szCs w:val="28"/>
        </w:rPr>
      </w:pPr>
      <w:r w:rsidRPr="00361DF6">
        <w:rPr>
          <w:sz w:val="28"/>
          <w:szCs w:val="28"/>
        </w:rPr>
        <w:t>Учить пользоваться всеми простейшими способами сенсорного анализа для использования предметов в разных видах детской деятельности.</w:t>
      </w:r>
    </w:p>
    <w:p w:rsidR="00574C2C" w:rsidRPr="00361DF6" w:rsidRDefault="00574C2C" w:rsidP="00045EA2">
      <w:pPr>
        <w:numPr>
          <w:ilvl w:val="0"/>
          <w:numId w:val="14"/>
        </w:numPr>
        <w:spacing w:before="100" w:beforeAutospacing="1" w:after="100" w:afterAutospacing="1"/>
        <w:rPr>
          <w:sz w:val="28"/>
          <w:szCs w:val="28"/>
        </w:rPr>
      </w:pPr>
      <w:r w:rsidRPr="00361DF6">
        <w:rPr>
          <w:sz w:val="28"/>
          <w:szCs w:val="28"/>
        </w:rPr>
        <w:t>Воспитывать бережное отношение к предметному миру; способствовать формированию осознанного способа безопасного для ребенка поведения.</w:t>
      </w:r>
    </w:p>
    <w:p w:rsidR="00574C2C" w:rsidRPr="00361DF6" w:rsidRDefault="00574C2C" w:rsidP="00045EA2">
      <w:pPr>
        <w:numPr>
          <w:ilvl w:val="0"/>
          <w:numId w:val="14"/>
        </w:numPr>
        <w:spacing w:before="100" w:beforeAutospacing="1" w:after="100" w:afterAutospacing="1"/>
        <w:rPr>
          <w:sz w:val="28"/>
          <w:szCs w:val="28"/>
        </w:rPr>
      </w:pPr>
      <w:r w:rsidRPr="00361DF6">
        <w:rPr>
          <w:sz w:val="28"/>
          <w:szCs w:val="28"/>
        </w:rPr>
        <w:t>Помочь ребенку в освоении соответствующего словаря, в умении точно и ясно выражать свои суждения и предположения.</w:t>
      </w:r>
    </w:p>
    <w:p w:rsidR="00574C2C" w:rsidRPr="00361DF6" w:rsidRDefault="00574C2C" w:rsidP="00045EA2">
      <w:pPr>
        <w:numPr>
          <w:ilvl w:val="0"/>
          <w:numId w:val="14"/>
        </w:numPr>
        <w:spacing w:before="100" w:beforeAutospacing="1" w:after="100" w:afterAutospacing="1"/>
        <w:rPr>
          <w:sz w:val="28"/>
          <w:szCs w:val="28"/>
        </w:rPr>
      </w:pPr>
      <w:r w:rsidRPr="00361DF6">
        <w:rPr>
          <w:sz w:val="28"/>
          <w:szCs w:val="28"/>
        </w:rPr>
        <w:t>Познакомить детей с конкретными  трудовыми процессами, помочь увидеть их направленность на достижение результата и удовлетворение потребностей людей, показать компоненты трудовых процессов.</w:t>
      </w:r>
    </w:p>
    <w:p w:rsidR="00574C2C" w:rsidRPr="00361DF6" w:rsidRDefault="00574C2C" w:rsidP="00045EA2">
      <w:pPr>
        <w:numPr>
          <w:ilvl w:val="0"/>
          <w:numId w:val="14"/>
        </w:numPr>
        <w:spacing w:before="100" w:beforeAutospacing="1" w:after="100" w:afterAutospacing="1"/>
        <w:rPr>
          <w:sz w:val="28"/>
          <w:szCs w:val="28"/>
        </w:rPr>
      </w:pPr>
      <w:r w:rsidRPr="00361DF6">
        <w:rPr>
          <w:sz w:val="28"/>
          <w:szCs w:val="28"/>
        </w:rPr>
        <w:t>Учить ребенка выполнять трудовые процессы целостно, осваивать рациональные способы трудовых действий, самостоятельно контролировать качество результатов труда.</w:t>
      </w:r>
    </w:p>
    <w:p w:rsidR="00574C2C" w:rsidRPr="00361DF6" w:rsidRDefault="00574C2C" w:rsidP="00574C2C">
      <w:pPr>
        <w:spacing w:before="100" w:beforeAutospacing="1" w:after="100" w:afterAutospacing="1"/>
        <w:rPr>
          <w:sz w:val="28"/>
          <w:szCs w:val="28"/>
        </w:rPr>
      </w:pPr>
      <w:r w:rsidRPr="00361DF6">
        <w:rPr>
          <w:i/>
          <w:iCs/>
          <w:sz w:val="28"/>
          <w:szCs w:val="28"/>
        </w:rPr>
        <w:t>Задачи работы с детьми старшего дошкольного возраста.</w:t>
      </w:r>
    </w:p>
    <w:p w:rsidR="00574C2C" w:rsidRPr="00361DF6" w:rsidRDefault="00574C2C" w:rsidP="00574C2C">
      <w:pPr>
        <w:spacing w:before="100" w:beforeAutospacing="1" w:after="100" w:afterAutospacing="1"/>
        <w:rPr>
          <w:sz w:val="28"/>
          <w:szCs w:val="28"/>
        </w:rPr>
      </w:pPr>
      <w:r w:rsidRPr="00361DF6">
        <w:rPr>
          <w:sz w:val="28"/>
          <w:szCs w:val="28"/>
        </w:rPr>
        <w:t>В старшем дошкольном возрасте особое значение для полноценного развития детской личности приобретает дальнейшее приобщение к миру взрослых людей и созданных их трудом предметов.</w:t>
      </w:r>
    </w:p>
    <w:p w:rsidR="00574C2C" w:rsidRPr="00361DF6" w:rsidRDefault="00574C2C" w:rsidP="00045EA2">
      <w:pPr>
        <w:numPr>
          <w:ilvl w:val="0"/>
          <w:numId w:val="15"/>
        </w:numPr>
        <w:spacing w:before="100" w:beforeAutospacing="1" w:after="100" w:afterAutospacing="1"/>
        <w:rPr>
          <w:sz w:val="28"/>
          <w:szCs w:val="28"/>
        </w:rPr>
      </w:pPr>
      <w:r w:rsidRPr="00361DF6">
        <w:rPr>
          <w:sz w:val="28"/>
          <w:szCs w:val="28"/>
        </w:rPr>
        <w:t>Формировать умение свободно ориентироваться, правильно использовать по назначению и ценить предметы материальной культуры, которые окружают его в повседневной жизни дома, в детском саду, на улице.</w:t>
      </w:r>
    </w:p>
    <w:p w:rsidR="00574C2C" w:rsidRPr="00361DF6" w:rsidRDefault="00574C2C" w:rsidP="00045EA2">
      <w:pPr>
        <w:numPr>
          <w:ilvl w:val="0"/>
          <w:numId w:val="15"/>
        </w:numPr>
        <w:spacing w:before="100" w:beforeAutospacing="1" w:after="100" w:afterAutospacing="1"/>
        <w:rPr>
          <w:sz w:val="28"/>
          <w:szCs w:val="28"/>
        </w:rPr>
      </w:pPr>
      <w:r w:rsidRPr="00361DF6">
        <w:rPr>
          <w:sz w:val="28"/>
          <w:szCs w:val="28"/>
        </w:rPr>
        <w:t>Обеспечить условия для накопления и обобщения знаний о предметном и рукотворном мире в целях развития разнообразных видов детской деятельности.</w:t>
      </w:r>
    </w:p>
    <w:p w:rsidR="00574C2C" w:rsidRPr="00361DF6" w:rsidRDefault="00574C2C" w:rsidP="00045EA2">
      <w:pPr>
        <w:numPr>
          <w:ilvl w:val="0"/>
          <w:numId w:val="15"/>
        </w:numPr>
        <w:spacing w:before="100" w:beforeAutospacing="1" w:after="100" w:afterAutospacing="1"/>
        <w:rPr>
          <w:sz w:val="28"/>
          <w:szCs w:val="28"/>
        </w:rPr>
      </w:pPr>
      <w:r w:rsidRPr="00361DF6">
        <w:rPr>
          <w:sz w:val="28"/>
          <w:szCs w:val="28"/>
        </w:rPr>
        <w:t>Помочь ребенку обрести целостный образ взрослых на основе интеграции их личностных  и профессиональных качеств, осознания значимости трудовой деятельности взрослых.</w:t>
      </w:r>
    </w:p>
    <w:p w:rsidR="00574C2C" w:rsidRPr="00361DF6" w:rsidRDefault="00574C2C" w:rsidP="00045EA2">
      <w:pPr>
        <w:numPr>
          <w:ilvl w:val="0"/>
          <w:numId w:val="15"/>
        </w:numPr>
        <w:spacing w:before="100" w:beforeAutospacing="1" w:after="100" w:afterAutospacing="1"/>
        <w:rPr>
          <w:sz w:val="28"/>
          <w:szCs w:val="28"/>
        </w:rPr>
      </w:pPr>
      <w:r w:rsidRPr="00361DF6">
        <w:rPr>
          <w:sz w:val="28"/>
          <w:szCs w:val="28"/>
        </w:rPr>
        <w:t>Подвести к выводу, что правильным выбором профессии определяется жизненный успех.</w:t>
      </w:r>
    </w:p>
    <w:p w:rsidR="00574C2C" w:rsidRPr="00361DF6" w:rsidRDefault="00574C2C" w:rsidP="00045EA2">
      <w:pPr>
        <w:numPr>
          <w:ilvl w:val="0"/>
          <w:numId w:val="15"/>
        </w:numPr>
        <w:spacing w:before="100" w:beforeAutospacing="1" w:after="100" w:afterAutospacing="1"/>
        <w:rPr>
          <w:sz w:val="28"/>
          <w:szCs w:val="28"/>
        </w:rPr>
      </w:pPr>
      <w:r w:rsidRPr="00361DF6">
        <w:rPr>
          <w:sz w:val="28"/>
          <w:szCs w:val="28"/>
        </w:rPr>
        <w:t>Помочь ребенку освоить позицию субъекта элементарной трудовой деятельности.</w:t>
      </w:r>
    </w:p>
    <w:p w:rsidR="00574C2C" w:rsidRPr="00574C2C" w:rsidRDefault="00574C2C" w:rsidP="00045EA2">
      <w:pPr>
        <w:numPr>
          <w:ilvl w:val="0"/>
          <w:numId w:val="15"/>
        </w:numPr>
        <w:spacing w:before="100" w:beforeAutospacing="1" w:after="100" w:afterAutospacing="1"/>
        <w:rPr>
          <w:sz w:val="28"/>
          <w:szCs w:val="28"/>
        </w:rPr>
      </w:pPr>
      <w:r w:rsidRPr="00361DF6">
        <w:rPr>
          <w:sz w:val="28"/>
          <w:szCs w:val="28"/>
        </w:rPr>
        <w:t>Помочь осознать свои способности, найти наиболее значимый для него вид трудовой деятельности, где проявятся неповторимая детская индивидуальность, творческие способности.</w:t>
      </w:r>
    </w:p>
    <w:p w:rsidR="00574C2C" w:rsidRPr="00EA4B8B" w:rsidRDefault="00574C2C" w:rsidP="008C1668">
      <w:pPr>
        <w:spacing w:before="100" w:beforeAutospacing="1" w:after="100" w:afterAutospacing="1"/>
        <w:ind w:left="720"/>
        <w:rPr>
          <w:sz w:val="28"/>
          <w:szCs w:val="28"/>
        </w:rPr>
      </w:pPr>
    </w:p>
    <w:p w:rsidR="008C1668" w:rsidRPr="00003BD2" w:rsidRDefault="008C1668" w:rsidP="008C1668">
      <w:pPr>
        <w:ind w:firstLine="708"/>
        <w:rPr>
          <w:b/>
          <w:sz w:val="28"/>
          <w:szCs w:val="28"/>
        </w:rPr>
      </w:pPr>
      <w:r>
        <w:rPr>
          <w:sz w:val="28"/>
          <w:szCs w:val="28"/>
        </w:rPr>
        <w:t xml:space="preserve">Виды  интеграции в области </w:t>
      </w:r>
      <w:r>
        <w:rPr>
          <w:b/>
          <w:sz w:val="28"/>
          <w:szCs w:val="28"/>
        </w:rPr>
        <w:t>Социально-коммуникативное развитие</w:t>
      </w:r>
    </w:p>
    <w:tbl>
      <w:tblPr>
        <w:tblW w:w="10602"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4"/>
        <w:gridCol w:w="5498"/>
      </w:tblGrid>
      <w:tr w:rsidR="008C1668" w:rsidRPr="008655B1">
        <w:tc>
          <w:tcPr>
            <w:tcW w:w="5104" w:type="dxa"/>
            <w:shd w:val="clear" w:color="auto" w:fill="auto"/>
          </w:tcPr>
          <w:p w:rsidR="008C1668" w:rsidRPr="008655B1" w:rsidRDefault="008C1668" w:rsidP="008C1668">
            <w:pPr>
              <w:jc w:val="center"/>
              <w:rPr>
                <w:sz w:val="28"/>
                <w:szCs w:val="28"/>
              </w:rPr>
            </w:pPr>
            <w:r>
              <w:rPr>
                <w:sz w:val="28"/>
                <w:szCs w:val="28"/>
              </w:rPr>
              <w:t xml:space="preserve">По задачам и содержанию </w:t>
            </w:r>
          </w:p>
          <w:p w:rsidR="008C1668" w:rsidRPr="008655B1" w:rsidRDefault="008C1668" w:rsidP="00223196">
            <w:pPr>
              <w:jc w:val="center"/>
              <w:rPr>
                <w:sz w:val="28"/>
                <w:szCs w:val="28"/>
              </w:rPr>
            </w:pPr>
            <w:r w:rsidRPr="008655B1">
              <w:rPr>
                <w:sz w:val="28"/>
                <w:szCs w:val="28"/>
              </w:rPr>
              <w:t xml:space="preserve"> работы</w:t>
            </w:r>
          </w:p>
          <w:p w:rsidR="008C1668" w:rsidRPr="008655B1" w:rsidRDefault="008C1668" w:rsidP="00223196">
            <w:pPr>
              <w:rPr>
                <w:sz w:val="28"/>
                <w:szCs w:val="28"/>
              </w:rPr>
            </w:pPr>
          </w:p>
        </w:tc>
        <w:tc>
          <w:tcPr>
            <w:tcW w:w="5498" w:type="dxa"/>
            <w:shd w:val="clear" w:color="auto" w:fill="auto"/>
          </w:tcPr>
          <w:p w:rsidR="008C1668" w:rsidRPr="008655B1" w:rsidRDefault="008C1668" w:rsidP="00223196">
            <w:pPr>
              <w:autoSpaceDE w:val="0"/>
              <w:autoSpaceDN w:val="0"/>
              <w:adjustRightInd w:val="0"/>
              <w:jc w:val="center"/>
              <w:rPr>
                <w:sz w:val="28"/>
                <w:szCs w:val="28"/>
              </w:rPr>
            </w:pPr>
            <w:r w:rsidRPr="008655B1">
              <w:rPr>
                <w:sz w:val="28"/>
                <w:szCs w:val="28"/>
              </w:rPr>
              <w:t>По средствам организации и</w:t>
            </w:r>
          </w:p>
          <w:p w:rsidR="008C1668" w:rsidRPr="008655B1" w:rsidRDefault="008C1668" w:rsidP="00223196">
            <w:pPr>
              <w:jc w:val="center"/>
              <w:rPr>
                <w:sz w:val="28"/>
                <w:szCs w:val="28"/>
              </w:rPr>
            </w:pPr>
            <w:r w:rsidRPr="008655B1">
              <w:rPr>
                <w:sz w:val="28"/>
                <w:szCs w:val="28"/>
              </w:rPr>
              <w:t>оптимизации образовательного процесса</w:t>
            </w:r>
          </w:p>
        </w:tc>
      </w:tr>
      <w:tr w:rsidR="008C1668" w:rsidRPr="008655B1">
        <w:tc>
          <w:tcPr>
            <w:tcW w:w="5104" w:type="dxa"/>
            <w:shd w:val="clear" w:color="auto" w:fill="auto"/>
          </w:tcPr>
          <w:p w:rsidR="008C1668" w:rsidRPr="008655B1" w:rsidRDefault="00574C2C" w:rsidP="00223196">
            <w:pPr>
              <w:autoSpaceDE w:val="0"/>
              <w:autoSpaceDN w:val="0"/>
              <w:adjustRightInd w:val="0"/>
              <w:rPr>
                <w:rFonts w:eastAsia="Times-Italic"/>
                <w:i/>
                <w:iCs/>
                <w:sz w:val="28"/>
                <w:szCs w:val="28"/>
                <w:u w:val="single"/>
              </w:rPr>
            </w:pPr>
            <w:r>
              <w:rPr>
                <w:sz w:val="28"/>
                <w:szCs w:val="28"/>
                <w:u w:val="single"/>
              </w:rPr>
              <w:t>Физкультурное  развитие</w:t>
            </w:r>
          </w:p>
          <w:p w:rsidR="008C1668" w:rsidRPr="008655B1" w:rsidRDefault="008C1668" w:rsidP="00223196">
            <w:pPr>
              <w:autoSpaceDE w:val="0"/>
              <w:autoSpaceDN w:val="0"/>
              <w:adjustRightInd w:val="0"/>
              <w:rPr>
                <w:sz w:val="28"/>
                <w:szCs w:val="28"/>
              </w:rPr>
            </w:pPr>
            <w:r w:rsidRPr="008655B1">
              <w:rPr>
                <w:rFonts w:eastAsia="Times-Roman"/>
                <w:sz w:val="28"/>
                <w:szCs w:val="28"/>
              </w:rPr>
              <w:t>(</w:t>
            </w:r>
            <w:r w:rsidRPr="008655B1">
              <w:rPr>
                <w:sz w:val="28"/>
                <w:szCs w:val="28"/>
              </w:rPr>
              <w:t>развитие игровой деятельности в части подвижных игр с правилами и других видов совместной  двигательной деятельности с детьми и взрослыми</w:t>
            </w:r>
            <w:r w:rsidRPr="008655B1">
              <w:rPr>
                <w:rFonts w:eastAsia="Times-Roman"/>
                <w:sz w:val="28"/>
                <w:szCs w:val="28"/>
              </w:rPr>
              <w:t>).</w:t>
            </w:r>
          </w:p>
          <w:p w:rsidR="00574C2C" w:rsidRDefault="00574C2C" w:rsidP="00223196">
            <w:pPr>
              <w:autoSpaceDE w:val="0"/>
              <w:autoSpaceDN w:val="0"/>
              <w:adjustRightInd w:val="0"/>
              <w:rPr>
                <w:rFonts w:eastAsia="Times-Roman"/>
                <w:sz w:val="28"/>
                <w:szCs w:val="28"/>
                <w:u w:val="single"/>
              </w:rPr>
            </w:pPr>
            <w:r w:rsidRPr="00574C2C">
              <w:rPr>
                <w:sz w:val="28"/>
                <w:szCs w:val="28"/>
                <w:u w:val="single"/>
              </w:rPr>
              <w:t>Социально-коммуникативное развитие</w:t>
            </w:r>
            <w:r w:rsidR="008C1668" w:rsidRPr="00574C2C">
              <w:rPr>
                <w:rFonts w:eastAsia="Times-Italic"/>
                <w:i/>
                <w:iCs/>
                <w:sz w:val="28"/>
                <w:szCs w:val="28"/>
                <w:u w:val="single"/>
              </w:rPr>
              <w:t xml:space="preserve"> </w:t>
            </w:r>
            <w:r>
              <w:rPr>
                <w:rFonts w:eastAsia="Times-Roman"/>
                <w:sz w:val="28"/>
                <w:szCs w:val="28"/>
                <w:u w:val="single"/>
              </w:rPr>
              <w:t xml:space="preserve">   </w:t>
            </w:r>
          </w:p>
          <w:p w:rsidR="008C1668" w:rsidRPr="008655B1" w:rsidRDefault="00574C2C" w:rsidP="00223196">
            <w:pPr>
              <w:autoSpaceDE w:val="0"/>
              <w:autoSpaceDN w:val="0"/>
              <w:adjustRightInd w:val="0"/>
              <w:rPr>
                <w:sz w:val="28"/>
                <w:szCs w:val="28"/>
              </w:rPr>
            </w:pPr>
            <w:r w:rsidRPr="00574C2C">
              <w:rPr>
                <w:rFonts w:eastAsia="Times-Roman"/>
                <w:sz w:val="28"/>
                <w:szCs w:val="28"/>
              </w:rPr>
              <w:t>1)</w:t>
            </w:r>
            <w:r w:rsidR="008C1668" w:rsidRPr="008655B1">
              <w:rPr>
                <w:sz w:val="28"/>
                <w:szCs w:val="28"/>
              </w:rPr>
              <w:t>формирование представлений о труде</w:t>
            </w:r>
            <w:r w:rsidR="008C1668" w:rsidRPr="008655B1">
              <w:rPr>
                <w:rFonts w:eastAsia="Times-Roman"/>
                <w:sz w:val="28"/>
                <w:szCs w:val="28"/>
              </w:rPr>
              <w:t xml:space="preserve">, </w:t>
            </w:r>
            <w:r w:rsidR="008C1668" w:rsidRPr="008655B1">
              <w:rPr>
                <w:sz w:val="28"/>
                <w:szCs w:val="28"/>
              </w:rPr>
              <w:t>профессиях</w:t>
            </w:r>
            <w:r w:rsidR="008C1668" w:rsidRPr="008655B1">
              <w:rPr>
                <w:rFonts w:eastAsia="Times-Roman"/>
                <w:sz w:val="28"/>
                <w:szCs w:val="28"/>
              </w:rPr>
              <w:t xml:space="preserve">, </w:t>
            </w:r>
            <w:r w:rsidR="008C1668" w:rsidRPr="008655B1">
              <w:rPr>
                <w:sz w:val="28"/>
                <w:szCs w:val="28"/>
              </w:rPr>
              <w:t>людях труда</w:t>
            </w:r>
            <w:r w:rsidR="008C1668" w:rsidRPr="008655B1">
              <w:rPr>
                <w:rFonts w:eastAsia="Times-Roman"/>
                <w:sz w:val="28"/>
                <w:szCs w:val="28"/>
              </w:rPr>
              <w:t xml:space="preserve">, </w:t>
            </w:r>
            <w:r w:rsidR="008C1668" w:rsidRPr="008655B1">
              <w:rPr>
                <w:sz w:val="28"/>
                <w:szCs w:val="28"/>
              </w:rPr>
              <w:t>желания  трудиться</w:t>
            </w:r>
            <w:r w:rsidR="008C1668" w:rsidRPr="008655B1">
              <w:rPr>
                <w:rFonts w:eastAsia="Times-Roman"/>
                <w:sz w:val="28"/>
                <w:szCs w:val="28"/>
              </w:rPr>
              <w:t xml:space="preserve">, </w:t>
            </w:r>
            <w:r w:rsidR="008C1668" w:rsidRPr="008655B1">
              <w:rPr>
                <w:sz w:val="28"/>
                <w:szCs w:val="28"/>
              </w:rPr>
              <w:t xml:space="preserve">устанавливать взаимоотношения </w:t>
            </w:r>
            <w:proofErr w:type="gramStart"/>
            <w:r w:rsidR="008C1668" w:rsidRPr="008655B1">
              <w:rPr>
                <w:sz w:val="28"/>
                <w:szCs w:val="28"/>
              </w:rPr>
              <w:t>со</w:t>
            </w:r>
            <w:proofErr w:type="gramEnd"/>
            <w:r w:rsidR="008C1668" w:rsidRPr="008655B1">
              <w:rPr>
                <w:sz w:val="28"/>
                <w:szCs w:val="28"/>
              </w:rPr>
              <w:t xml:space="preserve"> взрослыми и сверстниками </w:t>
            </w:r>
            <w:r>
              <w:rPr>
                <w:sz w:val="28"/>
                <w:szCs w:val="28"/>
              </w:rPr>
              <w:t xml:space="preserve"> </w:t>
            </w:r>
            <w:r w:rsidR="008C1668" w:rsidRPr="008655B1">
              <w:rPr>
                <w:sz w:val="28"/>
                <w:szCs w:val="28"/>
              </w:rPr>
              <w:t>в процессе трудовой деятельности</w:t>
            </w:r>
            <w:r w:rsidR="008C1668" w:rsidRPr="008655B1">
              <w:rPr>
                <w:rFonts w:eastAsia="Times-Roman"/>
                <w:sz w:val="28"/>
                <w:szCs w:val="28"/>
              </w:rPr>
              <w:t>.</w:t>
            </w:r>
          </w:p>
          <w:p w:rsidR="008C1668" w:rsidRPr="008655B1" w:rsidRDefault="00574C2C" w:rsidP="00223196">
            <w:pPr>
              <w:autoSpaceDE w:val="0"/>
              <w:autoSpaceDN w:val="0"/>
              <w:adjustRightInd w:val="0"/>
              <w:rPr>
                <w:sz w:val="28"/>
                <w:szCs w:val="28"/>
              </w:rPr>
            </w:pPr>
            <w:proofErr w:type="gramStart"/>
            <w:r>
              <w:rPr>
                <w:rFonts w:eastAsia="Times-Italic"/>
                <w:i/>
                <w:iCs/>
                <w:sz w:val="28"/>
                <w:szCs w:val="28"/>
                <w:u w:val="single"/>
              </w:rPr>
              <w:t>2)</w:t>
            </w:r>
            <w:r w:rsidR="008C1668" w:rsidRPr="008655B1">
              <w:rPr>
                <w:sz w:val="28"/>
                <w:szCs w:val="28"/>
              </w:rPr>
              <w:t>формирование основ безопасности собственной жизнедеятельности в семье и обществе</w:t>
            </w:r>
            <w:r w:rsidR="008C1668" w:rsidRPr="008655B1">
              <w:rPr>
                <w:rFonts w:eastAsia="Times-Roman"/>
                <w:sz w:val="28"/>
                <w:szCs w:val="28"/>
              </w:rPr>
              <w:t xml:space="preserve">, </w:t>
            </w:r>
            <w:r w:rsidR="008C1668" w:rsidRPr="008655B1">
              <w:rPr>
                <w:sz w:val="28"/>
                <w:szCs w:val="28"/>
              </w:rPr>
              <w:t>а также безопасности окружающего мира</w:t>
            </w:r>
            <w:r w:rsidR="008C1668" w:rsidRPr="008655B1">
              <w:rPr>
                <w:rFonts w:eastAsia="Times-Roman"/>
                <w:sz w:val="28"/>
                <w:szCs w:val="28"/>
              </w:rPr>
              <w:t>).</w:t>
            </w:r>
            <w:proofErr w:type="gramEnd"/>
          </w:p>
          <w:p w:rsidR="008C1668" w:rsidRPr="008655B1" w:rsidRDefault="00574C2C" w:rsidP="00223196">
            <w:pPr>
              <w:autoSpaceDE w:val="0"/>
              <w:autoSpaceDN w:val="0"/>
              <w:adjustRightInd w:val="0"/>
              <w:rPr>
                <w:rFonts w:eastAsia="Times-Italic"/>
                <w:i/>
                <w:iCs/>
                <w:sz w:val="28"/>
                <w:szCs w:val="28"/>
                <w:u w:val="single"/>
              </w:rPr>
            </w:pPr>
            <w:r>
              <w:rPr>
                <w:sz w:val="28"/>
                <w:szCs w:val="28"/>
                <w:u w:val="single"/>
              </w:rPr>
              <w:t>Речевое развитие</w:t>
            </w:r>
          </w:p>
          <w:p w:rsidR="008C1668" w:rsidRPr="008655B1" w:rsidRDefault="008C1668" w:rsidP="00223196">
            <w:pPr>
              <w:autoSpaceDE w:val="0"/>
              <w:autoSpaceDN w:val="0"/>
              <w:adjustRightInd w:val="0"/>
              <w:rPr>
                <w:sz w:val="28"/>
                <w:szCs w:val="28"/>
              </w:rPr>
            </w:pPr>
            <w:r w:rsidRPr="008655B1">
              <w:rPr>
                <w:rFonts w:eastAsia="Times-Italic"/>
                <w:i/>
                <w:iCs/>
                <w:sz w:val="28"/>
                <w:szCs w:val="28"/>
              </w:rPr>
              <w:t xml:space="preserve"> </w:t>
            </w:r>
            <w:r w:rsidRPr="008655B1">
              <w:rPr>
                <w:rFonts w:eastAsia="Times-Roman"/>
                <w:sz w:val="28"/>
                <w:szCs w:val="28"/>
              </w:rPr>
              <w:t>(</w:t>
            </w:r>
            <w:r w:rsidRPr="008655B1">
              <w:rPr>
                <w:sz w:val="28"/>
                <w:szCs w:val="28"/>
              </w:rPr>
              <w:t xml:space="preserve">развитие свободного  общения </w:t>
            </w:r>
            <w:proofErr w:type="gramStart"/>
            <w:r w:rsidRPr="008655B1">
              <w:rPr>
                <w:sz w:val="28"/>
                <w:szCs w:val="28"/>
              </w:rPr>
              <w:t>со</w:t>
            </w:r>
            <w:proofErr w:type="gramEnd"/>
            <w:r w:rsidRPr="008655B1">
              <w:rPr>
                <w:sz w:val="28"/>
                <w:szCs w:val="28"/>
              </w:rPr>
              <w:t xml:space="preserve"> взрослыми и детьми в части</w:t>
            </w:r>
          </w:p>
          <w:p w:rsidR="008C1668" w:rsidRPr="008655B1" w:rsidRDefault="008C1668" w:rsidP="00223196">
            <w:pPr>
              <w:autoSpaceDE w:val="0"/>
              <w:autoSpaceDN w:val="0"/>
              <w:adjustRightInd w:val="0"/>
              <w:rPr>
                <w:sz w:val="28"/>
                <w:szCs w:val="28"/>
              </w:rPr>
            </w:pPr>
            <w:r w:rsidRPr="008655B1">
              <w:rPr>
                <w:sz w:val="28"/>
                <w:szCs w:val="28"/>
              </w:rPr>
              <w:t xml:space="preserve">формирования </w:t>
            </w:r>
            <w:proofErr w:type="gramStart"/>
            <w:r w:rsidRPr="008655B1">
              <w:rPr>
                <w:sz w:val="28"/>
                <w:szCs w:val="28"/>
              </w:rPr>
              <w:t>первичных</w:t>
            </w:r>
            <w:proofErr w:type="gramEnd"/>
            <w:r w:rsidRPr="008655B1">
              <w:rPr>
                <w:sz w:val="28"/>
                <w:szCs w:val="28"/>
              </w:rPr>
              <w:t xml:space="preserve"> ценностных</w:t>
            </w:r>
          </w:p>
          <w:p w:rsidR="008C1668" w:rsidRPr="008655B1" w:rsidRDefault="008C1668" w:rsidP="00223196">
            <w:pPr>
              <w:autoSpaceDE w:val="0"/>
              <w:autoSpaceDN w:val="0"/>
              <w:adjustRightInd w:val="0"/>
              <w:rPr>
                <w:rFonts w:eastAsia="Times-Roman"/>
                <w:sz w:val="28"/>
                <w:szCs w:val="28"/>
              </w:rPr>
            </w:pPr>
            <w:r w:rsidRPr="008655B1">
              <w:rPr>
                <w:sz w:val="28"/>
                <w:szCs w:val="28"/>
              </w:rPr>
              <w:t>представлений</w:t>
            </w:r>
            <w:r w:rsidRPr="008655B1">
              <w:rPr>
                <w:rFonts w:eastAsia="Times-Roman"/>
                <w:sz w:val="28"/>
                <w:szCs w:val="28"/>
              </w:rPr>
              <w:t xml:space="preserve">, </w:t>
            </w:r>
            <w:r w:rsidRPr="008655B1">
              <w:rPr>
                <w:sz w:val="28"/>
                <w:szCs w:val="28"/>
              </w:rPr>
              <w:t>представлений о себе</w:t>
            </w:r>
            <w:r w:rsidRPr="008655B1">
              <w:rPr>
                <w:rFonts w:eastAsia="Times-Roman"/>
                <w:sz w:val="28"/>
                <w:szCs w:val="28"/>
              </w:rPr>
              <w:t xml:space="preserve">, </w:t>
            </w:r>
            <w:r w:rsidRPr="008655B1">
              <w:rPr>
                <w:sz w:val="28"/>
                <w:szCs w:val="28"/>
              </w:rPr>
              <w:t>семье</w:t>
            </w:r>
            <w:r w:rsidRPr="008655B1">
              <w:rPr>
                <w:rFonts w:eastAsia="Times-Roman"/>
                <w:sz w:val="28"/>
                <w:szCs w:val="28"/>
              </w:rPr>
              <w:t xml:space="preserve">, </w:t>
            </w:r>
            <w:r w:rsidRPr="008655B1">
              <w:rPr>
                <w:sz w:val="28"/>
                <w:szCs w:val="28"/>
              </w:rPr>
              <w:t>обществе</w:t>
            </w:r>
            <w:r w:rsidRPr="008655B1">
              <w:rPr>
                <w:rFonts w:eastAsia="Times-Roman"/>
                <w:sz w:val="28"/>
                <w:szCs w:val="28"/>
              </w:rPr>
              <w:t xml:space="preserve">, </w:t>
            </w:r>
            <w:r w:rsidRPr="008655B1">
              <w:rPr>
                <w:sz w:val="28"/>
                <w:szCs w:val="28"/>
              </w:rPr>
              <w:t>государстве</w:t>
            </w:r>
            <w:r w:rsidRPr="008655B1">
              <w:rPr>
                <w:rFonts w:eastAsia="Times-Roman"/>
                <w:sz w:val="28"/>
                <w:szCs w:val="28"/>
              </w:rPr>
              <w:t xml:space="preserve">, </w:t>
            </w:r>
            <w:r w:rsidRPr="008655B1">
              <w:rPr>
                <w:sz w:val="28"/>
                <w:szCs w:val="28"/>
              </w:rPr>
              <w:t>мире</w:t>
            </w:r>
            <w:r w:rsidRPr="008655B1">
              <w:rPr>
                <w:rFonts w:eastAsia="Times-Roman"/>
                <w:sz w:val="28"/>
                <w:szCs w:val="28"/>
              </w:rPr>
              <w:t xml:space="preserve">, </w:t>
            </w:r>
            <w:r w:rsidRPr="008655B1">
              <w:rPr>
                <w:sz w:val="28"/>
                <w:szCs w:val="28"/>
              </w:rPr>
              <w:t>а также</w:t>
            </w:r>
            <w:r w:rsidRPr="008655B1">
              <w:rPr>
                <w:rFonts w:eastAsia="Times-Roman"/>
                <w:sz w:val="28"/>
                <w:szCs w:val="28"/>
              </w:rPr>
              <w:t xml:space="preserve"> </w:t>
            </w:r>
            <w:r w:rsidRPr="008655B1">
              <w:rPr>
                <w:sz w:val="28"/>
                <w:szCs w:val="28"/>
              </w:rPr>
              <w:t>соблюдения элементарных общепринятых</w:t>
            </w:r>
            <w:r w:rsidRPr="008655B1">
              <w:rPr>
                <w:rFonts w:eastAsia="Times-Roman"/>
                <w:sz w:val="28"/>
                <w:szCs w:val="28"/>
              </w:rPr>
              <w:t xml:space="preserve">  </w:t>
            </w:r>
            <w:r w:rsidRPr="008655B1">
              <w:rPr>
                <w:sz w:val="28"/>
                <w:szCs w:val="28"/>
              </w:rPr>
              <w:t>норм и правил поведения</w:t>
            </w:r>
            <w:r w:rsidRPr="008655B1">
              <w:rPr>
                <w:rFonts w:eastAsia="Times-Roman"/>
                <w:sz w:val="28"/>
                <w:szCs w:val="28"/>
              </w:rPr>
              <w:t>).</w:t>
            </w:r>
          </w:p>
          <w:p w:rsidR="008C1668" w:rsidRPr="008655B1" w:rsidRDefault="00574C2C" w:rsidP="00223196">
            <w:pPr>
              <w:autoSpaceDE w:val="0"/>
              <w:autoSpaceDN w:val="0"/>
              <w:adjustRightInd w:val="0"/>
              <w:rPr>
                <w:rFonts w:eastAsia="Times-Italic"/>
                <w:i/>
                <w:iCs/>
                <w:sz w:val="28"/>
                <w:szCs w:val="28"/>
              </w:rPr>
            </w:pPr>
            <w:r>
              <w:rPr>
                <w:sz w:val="28"/>
                <w:szCs w:val="28"/>
                <w:u w:val="single"/>
              </w:rPr>
              <w:t>Познавательное развитие</w:t>
            </w:r>
          </w:p>
          <w:p w:rsidR="008C1668" w:rsidRPr="008655B1" w:rsidRDefault="008C1668" w:rsidP="00223196">
            <w:pPr>
              <w:autoSpaceDE w:val="0"/>
              <w:autoSpaceDN w:val="0"/>
              <w:adjustRightInd w:val="0"/>
              <w:rPr>
                <w:sz w:val="28"/>
                <w:szCs w:val="28"/>
              </w:rPr>
            </w:pPr>
            <w:proofErr w:type="gramStart"/>
            <w:r w:rsidRPr="008655B1">
              <w:rPr>
                <w:rFonts w:eastAsia="Times-Roman"/>
                <w:sz w:val="28"/>
                <w:szCs w:val="28"/>
              </w:rPr>
              <w:t>(</w:t>
            </w:r>
            <w:r w:rsidRPr="008655B1">
              <w:rPr>
                <w:sz w:val="28"/>
                <w:szCs w:val="28"/>
              </w:rPr>
              <w:t>формирование целостной</w:t>
            </w:r>
            <w:proofErr w:type="gramEnd"/>
          </w:p>
          <w:p w:rsidR="008C1668" w:rsidRPr="008655B1" w:rsidRDefault="008C1668" w:rsidP="00223196">
            <w:pPr>
              <w:autoSpaceDE w:val="0"/>
              <w:autoSpaceDN w:val="0"/>
              <w:adjustRightInd w:val="0"/>
              <w:rPr>
                <w:sz w:val="28"/>
                <w:szCs w:val="28"/>
              </w:rPr>
            </w:pPr>
            <w:r w:rsidRPr="008655B1">
              <w:rPr>
                <w:sz w:val="28"/>
                <w:szCs w:val="28"/>
              </w:rPr>
              <w:t xml:space="preserve">картины мира и расширение кругозора </w:t>
            </w:r>
            <w:proofErr w:type="gramStart"/>
            <w:r w:rsidRPr="008655B1">
              <w:rPr>
                <w:sz w:val="28"/>
                <w:szCs w:val="28"/>
              </w:rPr>
              <w:t>в</w:t>
            </w:r>
            <w:proofErr w:type="gramEnd"/>
          </w:p>
          <w:p w:rsidR="008C1668" w:rsidRPr="008655B1" w:rsidRDefault="008C1668" w:rsidP="00223196">
            <w:pPr>
              <w:autoSpaceDE w:val="0"/>
              <w:autoSpaceDN w:val="0"/>
              <w:adjustRightInd w:val="0"/>
              <w:rPr>
                <w:sz w:val="28"/>
                <w:szCs w:val="28"/>
              </w:rPr>
            </w:pPr>
            <w:r w:rsidRPr="008655B1">
              <w:rPr>
                <w:sz w:val="28"/>
                <w:szCs w:val="28"/>
              </w:rPr>
              <w:t>части представлений о себе</w:t>
            </w:r>
            <w:r w:rsidRPr="008655B1">
              <w:rPr>
                <w:rFonts w:eastAsia="Times-Roman"/>
                <w:sz w:val="28"/>
                <w:szCs w:val="28"/>
              </w:rPr>
              <w:t xml:space="preserve">, </w:t>
            </w:r>
            <w:r w:rsidRPr="008655B1">
              <w:rPr>
                <w:sz w:val="28"/>
                <w:szCs w:val="28"/>
              </w:rPr>
              <w:t>семье</w:t>
            </w:r>
            <w:r w:rsidRPr="008655B1">
              <w:rPr>
                <w:rFonts w:eastAsia="Times-Roman"/>
                <w:sz w:val="28"/>
                <w:szCs w:val="28"/>
              </w:rPr>
              <w:t xml:space="preserve">, </w:t>
            </w:r>
            <w:r w:rsidRPr="008655B1">
              <w:rPr>
                <w:sz w:val="28"/>
                <w:szCs w:val="28"/>
              </w:rPr>
              <w:t>гендерной  принадлежности</w:t>
            </w:r>
            <w:r w:rsidRPr="008655B1">
              <w:rPr>
                <w:rFonts w:eastAsia="Times-Roman"/>
                <w:sz w:val="28"/>
                <w:szCs w:val="28"/>
              </w:rPr>
              <w:t xml:space="preserve">, </w:t>
            </w:r>
            <w:r w:rsidRPr="008655B1">
              <w:rPr>
                <w:sz w:val="28"/>
                <w:szCs w:val="28"/>
              </w:rPr>
              <w:t>социуме</w:t>
            </w:r>
            <w:r w:rsidRPr="008655B1">
              <w:rPr>
                <w:rFonts w:eastAsia="Times-Roman"/>
                <w:sz w:val="28"/>
                <w:szCs w:val="28"/>
              </w:rPr>
              <w:t xml:space="preserve">, </w:t>
            </w:r>
            <w:r w:rsidRPr="008655B1">
              <w:rPr>
                <w:sz w:val="28"/>
                <w:szCs w:val="28"/>
              </w:rPr>
              <w:t>государстве</w:t>
            </w:r>
            <w:r w:rsidRPr="008655B1">
              <w:rPr>
                <w:rFonts w:eastAsia="Times-Roman"/>
                <w:sz w:val="28"/>
                <w:szCs w:val="28"/>
              </w:rPr>
              <w:t>,</w:t>
            </w:r>
            <w:r w:rsidRPr="008655B1">
              <w:rPr>
                <w:sz w:val="28"/>
                <w:szCs w:val="28"/>
              </w:rPr>
              <w:t xml:space="preserve"> мире</w:t>
            </w:r>
            <w:r w:rsidRPr="008655B1">
              <w:rPr>
                <w:rFonts w:eastAsia="Times-Roman"/>
                <w:sz w:val="28"/>
                <w:szCs w:val="28"/>
              </w:rPr>
              <w:t>)</w:t>
            </w:r>
          </w:p>
          <w:p w:rsidR="008C1668" w:rsidRPr="008655B1" w:rsidRDefault="008C1668" w:rsidP="00223196">
            <w:pPr>
              <w:rPr>
                <w:sz w:val="28"/>
                <w:szCs w:val="28"/>
              </w:rPr>
            </w:pPr>
          </w:p>
        </w:tc>
        <w:tc>
          <w:tcPr>
            <w:tcW w:w="5498" w:type="dxa"/>
            <w:shd w:val="clear" w:color="auto" w:fill="auto"/>
          </w:tcPr>
          <w:p w:rsidR="008C1668" w:rsidRPr="008655B1" w:rsidRDefault="008C1668" w:rsidP="00223196">
            <w:pPr>
              <w:autoSpaceDE w:val="0"/>
              <w:autoSpaceDN w:val="0"/>
              <w:adjustRightInd w:val="0"/>
              <w:rPr>
                <w:rFonts w:eastAsia="Times-Roman"/>
                <w:sz w:val="28"/>
                <w:szCs w:val="28"/>
              </w:rPr>
            </w:pPr>
            <w:r w:rsidRPr="008655B1">
              <w:rPr>
                <w:rFonts w:eastAsia="Times-Roman"/>
                <w:sz w:val="28"/>
                <w:szCs w:val="28"/>
              </w:rPr>
              <w:t>использование</w:t>
            </w:r>
          </w:p>
          <w:p w:rsidR="008C1668" w:rsidRPr="008655B1" w:rsidRDefault="008C1668" w:rsidP="00223196">
            <w:pPr>
              <w:autoSpaceDE w:val="0"/>
              <w:autoSpaceDN w:val="0"/>
              <w:adjustRightInd w:val="0"/>
              <w:rPr>
                <w:rFonts w:eastAsia="Times-Roman"/>
                <w:sz w:val="28"/>
                <w:szCs w:val="28"/>
              </w:rPr>
            </w:pPr>
            <w:r w:rsidRPr="008655B1">
              <w:rPr>
                <w:rFonts w:eastAsia="Times-Roman"/>
                <w:sz w:val="28"/>
                <w:szCs w:val="28"/>
              </w:rPr>
              <w:t>подвижных игр и физических упражнений для реализации  обра</w:t>
            </w:r>
            <w:r w:rsidR="00FB4A81">
              <w:rPr>
                <w:rFonts w:eastAsia="Times-Roman"/>
                <w:sz w:val="28"/>
                <w:szCs w:val="28"/>
              </w:rPr>
              <w:t>зовательной области</w:t>
            </w:r>
            <w:r w:rsidR="00823876">
              <w:rPr>
                <w:rFonts w:eastAsia="Times-Roman"/>
                <w:sz w:val="28"/>
                <w:szCs w:val="28"/>
              </w:rPr>
              <w:t>;</w:t>
            </w:r>
            <w:r w:rsidR="00FB4A81">
              <w:rPr>
                <w:rFonts w:eastAsia="Times-Roman"/>
                <w:sz w:val="28"/>
                <w:szCs w:val="28"/>
              </w:rPr>
              <w:t xml:space="preserve"> </w:t>
            </w:r>
          </w:p>
          <w:p w:rsidR="008C1668" w:rsidRPr="008655B1" w:rsidRDefault="008C1668" w:rsidP="00223196">
            <w:pPr>
              <w:autoSpaceDE w:val="0"/>
              <w:autoSpaceDN w:val="0"/>
              <w:adjustRightInd w:val="0"/>
              <w:rPr>
                <w:rFonts w:eastAsia="Times-Italic"/>
                <w:i/>
                <w:iCs/>
                <w:sz w:val="28"/>
                <w:szCs w:val="28"/>
              </w:rPr>
            </w:pPr>
          </w:p>
          <w:p w:rsidR="008C1668" w:rsidRPr="008655B1" w:rsidRDefault="008C1668" w:rsidP="00223196">
            <w:pPr>
              <w:autoSpaceDE w:val="0"/>
              <w:autoSpaceDN w:val="0"/>
              <w:adjustRightInd w:val="0"/>
              <w:rPr>
                <w:rFonts w:eastAsia="Times-Roman"/>
                <w:sz w:val="28"/>
                <w:szCs w:val="28"/>
              </w:rPr>
            </w:pPr>
            <w:r w:rsidRPr="008655B1">
              <w:rPr>
                <w:rFonts w:eastAsia="Times-Roman"/>
                <w:sz w:val="28"/>
                <w:szCs w:val="28"/>
              </w:rPr>
              <w:t xml:space="preserve">использование </w:t>
            </w:r>
            <w:proofErr w:type="gramStart"/>
            <w:r w:rsidRPr="008655B1">
              <w:rPr>
                <w:rFonts w:eastAsia="Times-Roman"/>
                <w:sz w:val="28"/>
                <w:szCs w:val="28"/>
              </w:rPr>
              <w:t>сюжетно-ролевых</w:t>
            </w:r>
            <w:proofErr w:type="gramEnd"/>
            <w:r w:rsidRPr="008655B1">
              <w:rPr>
                <w:rFonts w:eastAsia="Times-Roman"/>
                <w:sz w:val="28"/>
                <w:szCs w:val="28"/>
              </w:rPr>
              <w:t>,</w:t>
            </w:r>
          </w:p>
          <w:p w:rsidR="008C1668" w:rsidRPr="008655B1" w:rsidRDefault="008C1668" w:rsidP="00223196">
            <w:pPr>
              <w:autoSpaceDE w:val="0"/>
              <w:autoSpaceDN w:val="0"/>
              <w:adjustRightInd w:val="0"/>
              <w:rPr>
                <w:rFonts w:eastAsia="Times-Roman"/>
                <w:sz w:val="28"/>
                <w:szCs w:val="28"/>
              </w:rPr>
            </w:pPr>
            <w:r w:rsidRPr="008655B1">
              <w:rPr>
                <w:rFonts w:eastAsia="Times-Roman"/>
                <w:sz w:val="28"/>
                <w:szCs w:val="28"/>
              </w:rPr>
              <w:t>режиссёрских игр и игр с правилами как</w:t>
            </w:r>
          </w:p>
          <w:p w:rsidR="008C1668" w:rsidRPr="008655B1" w:rsidRDefault="008C1668" w:rsidP="00223196">
            <w:pPr>
              <w:autoSpaceDE w:val="0"/>
              <w:autoSpaceDN w:val="0"/>
              <w:adjustRightInd w:val="0"/>
              <w:rPr>
                <w:rFonts w:eastAsia="Times-Roman"/>
                <w:sz w:val="28"/>
                <w:szCs w:val="28"/>
              </w:rPr>
            </w:pPr>
            <w:r w:rsidRPr="008655B1">
              <w:rPr>
                <w:rFonts w:eastAsia="Times-Roman"/>
                <w:sz w:val="28"/>
                <w:szCs w:val="28"/>
              </w:rPr>
              <w:t xml:space="preserve">средства реализации </w:t>
            </w:r>
            <w:proofErr w:type="gramStart"/>
            <w:r w:rsidRPr="008655B1">
              <w:rPr>
                <w:rFonts w:eastAsia="Times-Roman"/>
                <w:sz w:val="28"/>
                <w:szCs w:val="28"/>
              </w:rPr>
              <w:t>указанных</w:t>
            </w:r>
            <w:proofErr w:type="gramEnd"/>
          </w:p>
          <w:p w:rsidR="008C1668" w:rsidRPr="008655B1" w:rsidRDefault="008C1668" w:rsidP="00223196">
            <w:pPr>
              <w:autoSpaceDE w:val="0"/>
              <w:autoSpaceDN w:val="0"/>
              <w:adjustRightInd w:val="0"/>
              <w:rPr>
                <w:rFonts w:eastAsia="Times-Roman"/>
                <w:sz w:val="28"/>
                <w:szCs w:val="28"/>
              </w:rPr>
            </w:pPr>
            <w:r w:rsidRPr="008655B1">
              <w:rPr>
                <w:rFonts w:eastAsia="Times-Roman"/>
                <w:sz w:val="28"/>
                <w:szCs w:val="28"/>
              </w:rPr>
              <w:t>образовательных областей).</w:t>
            </w:r>
          </w:p>
          <w:p w:rsidR="008C1668" w:rsidRPr="008655B1" w:rsidRDefault="008C1668" w:rsidP="00223196">
            <w:pPr>
              <w:autoSpaceDE w:val="0"/>
              <w:autoSpaceDN w:val="0"/>
              <w:adjustRightInd w:val="0"/>
              <w:rPr>
                <w:rFonts w:eastAsia="Times-Italic"/>
                <w:i/>
                <w:iCs/>
                <w:sz w:val="28"/>
                <w:szCs w:val="28"/>
              </w:rPr>
            </w:pPr>
            <w:r w:rsidRPr="008655B1">
              <w:rPr>
                <w:rFonts w:eastAsia="Times-Italic"/>
                <w:i/>
                <w:iCs/>
                <w:sz w:val="28"/>
                <w:szCs w:val="28"/>
              </w:rPr>
              <w:t>Чтение художественной литературы</w:t>
            </w:r>
          </w:p>
          <w:p w:rsidR="008C1668" w:rsidRPr="008655B1" w:rsidRDefault="008C1668" w:rsidP="00223196">
            <w:pPr>
              <w:autoSpaceDE w:val="0"/>
              <w:autoSpaceDN w:val="0"/>
              <w:adjustRightInd w:val="0"/>
              <w:rPr>
                <w:rFonts w:eastAsia="Times-Roman"/>
                <w:sz w:val="28"/>
                <w:szCs w:val="28"/>
              </w:rPr>
            </w:pPr>
            <w:r w:rsidRPr="008655B1">
              <w:rPr>
                <w:rFonts w:eastAsia="Times-Roman"/>
                <w:sz w:val="28"/>
                <w:szCs w:val="28"/>
              </w:rPr>
              <w:t xml:space="preserve">использование </w:t>
            </w:r>
            <w:proofErr w:type="gramStart"/>
            <w:r w:rsidRPr="008655B1">
              <w:rPr>
                <w:rFonts w:eastAsia="Times-Roman"/>
                <w:sz w:val="28"/>
                <w:szCs w:val="28"/>
              </w:rPr>
              <w:t>художественных</w:t>
            </w:r>
            <w:proofErr w:type="gramEnd"/>
          </w:p>
          <w:p w:rsidR="008C1668" w:rsidRPr="008655B1" w:rsidRDefault="008C1668" w:rsidP="00223196">
            <w:pPr>
              <w:autoSpaceDE w:val="0"/>
              <w:autoSpaceDN w:val="0"/>
              <w:adjustRightInd w:val="0"/>
              <w:rPr>
                <w:rFonts w:eastAsia="Times-Roman"/>
                <w:sz w:val="28"/>
                <w:szCs w:val="28"/>
              </w:rPr>
            </w:pPr>
            <w:r w:rsidRPr="008655B1">
              <w:rPr>
                <w:rFonts w:eastAsia="Times-Roman"/>
                <w:sz w:val="28"/>
                <w:szCs w:val="28"/>
              </w:rPr>
              <w:t>произведений для формирования первичных</w:t>
            </w:r>
            <w:r w:rsidR="0079314C">
              <w:rPr>
                <w:rFonts w:eastAsia="Times-Roman"/>
                <w:sz w:val="28"/>
                <w:szCs w:val="28"/>
              </w:rPr>
              <w:t xml:space="preserve"> </w:t>
            </w:r>
            <w:r w:rsidRPr="008655B1">
              <w:rPr>
                <w:rFonts w:eastAsia="Times-Roman"/>
                <w:sz w:val="28"/>
                <w:szCs w:val="28"/>
              </w:rPr>
              <w:t>ценностных представлений, представлений о</w:t>
            </w:r>
            <w:r w:rsidR="00823876">
              <w:rPr>
                <w:rFonts w:eastAsia="Times-Roman"/>
                <w:sz w:val="28"/>
                <w:szCs w:val="28"/>
              </w:rPr>
              <w:t xml:space="preserve"> себе, семье и окружающем мире;</w:t>
            </w:r>
            <w:r w:rsidR="0079314C">
              <w:rPr>
                <w:rFonts w:eastAsia="Times-Roman"/>
                <w:sz w:val="28"/>
                <w:szCs w:val="28"/>
              </w:rPr>
              <w:t xml:space="preserve"> </w:t>
            </w:r>
            <w:r w:rsidRPr="008655B1">
              <w:rPr>
                <w:rFonts w:eastAsia="Times-Roman"/>
                <w:sz w:val="28"/>
                <w:szCs w:val="28"/>
              </w:rPr>
              <w:t>использование</w:t>
            </w:r>
            <w:r w:rsidR="0079314C">
              <w:rPr>
                <w:rFonts w:eastAsia="Times-Roman"/>
                <w:sz w:val="28"/>
                <w:szCs w:val="28"/>
              </w:rPr>
              <w:t xml:space="preserve"> </w:t>
            </w:r>
            <w:r w:rsidR="00823876">
              <w:rPr>
                <w:rFonts w:eastAsia="Times-Roman"/>
                <w:sz w:val="28"/>
                <w:szCs w:val="28"/>
              </w:rPr>
              <w:t>дидактической игры;</w:t>
            </w:r>
          </w:p>
          <w:p w:rsidR="008C1668" w:rsidRPr="008655B1" w:rsidRDefault="00823876" w:rsidP="00223196">
            <w:pPr>
              <w:autoSpaceDE w:val="0"/>
              <w:autoSpaceDN w:val="0"/>
              <w:adjustRightInd w:val="0"/>
              <w:rPr>
                <w:rFonts w:eastAsia="Times-Roman"/>
                <w:sz w:val="28"/>
                <w:szCs w:val="28"/>
              </w:rPr>
            </w:pPr>
            <w:r w:rsidRPr="008655B1">
              <w:rPr>
                <w:rFonts w:eastAsia="Times-Roman"/>
                <w:sz w:val="28"/>
                <w:szCs w:val="28"/>
              </w:rPr>
              <w:t xml:space="preserve"> </w:t>
            </w:r>
            <w:r w:rsidR="008C1668" w:rsidRPr="008655B1">
              <w:rPr>
                <w:rFonts w:eastAsia="Times-Roman"/>
                <w:sz w:val="28"/>
                <w:szCs w:val="28"/>
              </w:rPr>
              <w:t>использование продуктивных видов</w:t>
            </w:r>
          </w:p>
          <w:p w:rsidR="008C1668" w:rsidRPr="008655B1" w:rsidRDefault="008C1668" w:rsidP="00223196">
            <w:pPr>
              <w:autoSpaceDE w:val="0"/>
              <w:autoSpaceDN w:val="0"/>
              <w:adjustRightInd w:val="0"/>
              <w:rPr>
                <w:rFonts w:eastAsia="Times-Roman"/>
                <w:sz w:val="28"/>
                <w:szCs w:val="28"/>
              </w:rPr>
            </w:pPr>
            <w:r w:rsidRPr="008655B1">
              <w:rPr>
                <w:rFonts w:eastAsia="Times-Roman"/>
                <w:sz w:val="28"/>
                <w:szCs w:val="28"/>
              </w:rPr>
              <w:t>деятельности для обогащения содержания</w:t>
            </w:r>
            <w:r w:rsidR="00823876">
              <w:rPr>
                <w:rFonts w:eastAsia="Times-Roman"/>
                <w:sz w:val="28"/>
                <w:szCs w:val="28"/>
              </w:rPr>
              <w:t xml:space="preserve"> образовательной области</w:t>
            </w:r>
            <w:r w:rsidRPr="008655B1">
              <w:rPr>
                <w:rFonts w:eastAsia="Times-Roman"/>
                <w:sz w:val="28"/>
                <w:szCs w:val="28"/>
              </w:rPr>
              <w:t>,</w:t>
            </w:r>
          </w:p>
          <w:p w:rsidR="008C1668" w:rsidRPr="008655B1" w:rsidRDefault="008C1668" w:rsidP="00223196">
            <w:pPr>
              <w:autoSpaceDE w:val="0"/>
              <w:autoSpaceDN w:val="0"/>
              <w:adjustRightInd w:val="0"/>
              <w:rPr>
                <w:rFonts w:eastAsia="Times-Roman"/>
                <w:sz w:val="28"/>
                <w:szCs w:val="28"/>
              </w:rPr>
            </w:pPr>
          </w:p>
          <w:p w:rsidR="008C1668" w:rsidRPr="008655B1" w:rsidRDefault="008C1668" w:rsidP="00223196">
            <w:pPr>
              <w:rPr>
                <w:rFonts w:ascii="Arial Black" w:hAnsi="Arial Black"/>
                <w:sz w:val="28"/>
                <w:szCs w:val="28"/>
              </w:rPr>
            </w:pPr>
          </w:p>
        </w:tc>
      </w:tr>
    </w:tbl>
    <w:p w:rsidR="00154BF4" w:rsidRDefault="00154BF4" w:rsidP="005022BA">
      <w:pPr>
        <w:shd w:val="clear" w:color="auto" w:fill="FFFFFF"/>
        <w:tabs>
          <w:tab w:val="left" w:pos="770"/>
        </w:tabs>
        <w:spacing w:before="4"/>
        <w:ind w:right="2"/>
        <w:jc w:val="center"/>
        <w:rPr>
          <w:b/>
          <w:sz w:val="28"/>
          <w:szCs w:val="28"/>
        </w:rPr>
      </w:pPr>
    </w:p>
    <w:p w:rsidR="00C72132" w:rsidRDefault="00C72132" w:rsidP="005022BA">
      <w:pPr>
        <w:shd w:val="clear" w:color="auto" w:fill="FFFFFF"/>
        <w:tabs>
          <w:tab w:val="left" w:pos="770"/>
        </w:tabs>
        <w:spacing w:before="4"/>
        <w:ind w:right="2"/>
        <w:jc w:val="center"/>
        <w:rPr>
          <w:b/>
          <w:sz w:val="28"/>
          <w:szCs w:val="28"/>
        </w:rPr>
      </w:pPr>
    </w:p>
    <w:p w:rsidR="00C72132" w:rsidRDefault="00C72132" w:rsidP="005022BA">
      <w:pPr>
        <w:shd w:val="clear" w:color="auto" w:fill="FFFFFF"/>
        <w:tabs>
          <w:tab w:val="left" w:pos="770"/>
        </w:tabs>
        <w:spacing w:before="4"/>
        <w:ind w:right="2"/>
        <w:jc w:val="center"/>
        <w:rPr>
          <w:b/>
          <w:sz w:val="28"/>
          <w:szCs w:val="28"/>
        </w:rPr>
      </w:pPr>
    </w:p>
    <w:p w:rsidR="00C72132" w:rsidRDefault="00C72132" w:rsidP="005022BA">
      <w:pPr>
        <w:shd w:val="clear" w:color="auto" w:fill="FFFFFF"/>
        <w:tabs>
          <w:tab w:val="left" w:pos="770"/>
        </w:tabs>
        <w:spacing w:before="4"/>
        <w:ind w:right="2"/>
        <w:jc w:val="center"/>
        <w:rPr>
          <w:b/>
          <w:sz w:val="28"/>
          <w:szCs w:val="28"/>
        </w:rPr>
      </w:pPr>
    </w:p>
    <w:p w:rsidR="00C72132" w:rsidRDefault="00C72132" w:rsidP="00C72132">
      <w:pPr>
        <w:shd w:val="clear" w:color="auto" w:fill="FFFFFF"/>
        <w:tabs>
          <w:tab w:val="left" w:pos="770"/>
        </w:tabs>
        <w:spacing w:before="4"/>
        <w:ind w:right="2"/>
        <w:jc w:val="center"/>
        <w:rPr>
          <w:b/>
          <w:sz w:val="28"/>
          <w:szCs w:val="28"/>
        </w:rPr>
      </w:pPr>
    </w:p>
    <w:p w:rsidR="00C72132" w:rsidRDefault="00C72132" w:rsidP="00C72132">
      <w:pPr>
        <w:spacing w:line="360" w:lineRule="auto"/>
        <w:rPr>
          <w:sz w:val="28"/>
          <w:szCs w:val="28"/>
        </w:rPr>
      </w:pPr>
    </w:p>
    <w:p w:rsidR="00C72132" w:rsidRDefault="00C72132" w:rsidP="00C72132">
      <w:pPr>
        <w:shd w:val="clear" w:color="auto" w:fill="FFFFFF"/>
        <w:tabs>
          <w:tab w:val="left" w:pos="770"/>
        </w:tabs>
        <w:spacing w:before="4"/>
        <w:ind w:right="2"/>
        <w:jc w:val="center"/>
        <w:rPr>
          <w:b/>
          <w:sz w:val="28"/>
          <w:szCs w:val="28"/>
        </w:rPr>
      </w:pPr>
    </w:p>
    <w:p w:rsidR="00CB646A" w:rsidRDefault="00CB646A" w:rsidP="00CB646A">
      <w:pPr>
        <w:ind w:firstLine="567"/>
        <w:jc w:val="both"/>
        <w:rPr>
          <w:b/>
        </w:rPr>
      </w:pPr>
      <w:r>
        <w:rPr>
          <w:b/>
        </w:rPr>
        <w:t>Методическое обеспечение:</w:t>
      </w:r>
    </w:p>
    <w:p w:rsidR="002719AA" w:rsidRDefault="002719AA" w:rsidP="00CB646A">
      <w:pPr>
        <w:ind w:firstLine="567"/>
        <w:jc w:val="both"/>
        <w:rPr>
          <w:b/>
        </w:rPr>
      </w:pPr>
    </w:p>
    <w:p w:rsidR="00EA31F9" w:rsidRDefault="00EA31F9" w:rsidP="00EA31F9">
      <w:pPr>
        <w:pStyle w:val="aa"/>
        <w:numPr>
          <w:ilvl w:val="0"/>
          <w:numId w:val="71"/>
        </w:numPr>
        <w:spacing w:after="200" w:line="276" w:lineRule="auto"/>
      </w:pPr>
      <w:r w:rsidRPr="00475BE5">
        <w:t xml:space="preserve">Лыкова И.А., Шипунова В.А. </w:t>
      </w:r>
      <w:r>
        <w:t xml:space="preserve"> </w:t>
      </w:r>
      <w:r w:rsidRPr="00475BE5">
        <w:t>Дорожная азбука. Детская безопасность: учебно-методическое пособие для педагогов</w:t>
      </w:r>
      <w:r>
        <w:t>, практическое руководство для родителей. – М.:Издательский дом «Цветной мир», 2015. – 96 с., илл.</w:t>
      </w:r>
    </w:p>
    <w:p w:rsidR="00EA31F9" w:rsidRDefault="00CB646A" w:rsidP="00EA31F9">
      <w:pPr>
        <w:pStyle w:val="aa"/>
        <w:numPr>
          <w:ilvl w:val="0"/>
          <w:numId w:val="71"/>
        </w:numPr>
        <w:spacing w:after="200" w:line="276" w:lineRule="auto"/>
      </w:pPr>
      <w:r>
        <w:t xml:space="preserve"> </w:t>
      </w:r>
      <w:r w:rsidRPr="006D0BEE">
        <w:t xml:space="preserve">Шорыгина Т.А. Беседы </w:t>
      </w:r>
      <w:proofErr w:type="gramStart"/>
      <w:r w:rsidRPr="006D0BEE">
        <w:t>о</w:t>
      </w:r>
      <w:proofErr w:type="gramEnd"/>
      <w:r w:rsidRPr="006D0BEE">
        <w:t xml:space="preserve"> </w:t>
      </w:r>
      <w:proofErr w:type="gramStart"/>
      <w:r w:rsidR="00EA31F9">
        <w:t>Шорыгина</w:t>
      </w:r>
      <w:proofErr w:type="gramEnd"/>
      <w:r w:rsidR="00EA31F9">
        <w:t xml:space="preserve"> Т.А. Добрые сказки. Беседы с детьми о человеческом участии и добродетели. – М.: ТЦ Сфера, 2016. – 96 с. – (Сказк</w:t>
      </w:r>
      <w:proofErr w:type="gramStart"/>
      <w:r w:rsidR="00EA31F9">
        <w:t>и-</w:t>
      </w:r>
      <w:proofErr w:type="gramEnd"/>
      <w:r w:rsidR="00EA31F9">
        <w:t xml:space="preserve"> подсказки).</w:t>
      </w:r>
    </w:p>
    <w:p w:rsidR="008D265E" w:rsidRDefault="008D265E" w:rsidP="008D265E">
      <w:pPr>
        <w:pStyle w:val="aa"/>
        <w:numPr>
          <w:ilvl w:val="0"/>
          <w:numId w:val="71"/>
        </w:numPr>
        <w:spacing w:after="200" w:line="276" w:lineRule="auto"/>
      </w:pPr>
      <w:r>
        <w:t xml:space="preserve">Новикова В.П., Тихонова Л.И. Геометрическая мозаика в интегрированных занятиях: Игровые занятия с детьми в детском саду и начальной школе. Методическое пособие. </w:t>
      </w:r>
      <w:proofErr w:type="gramStart"/>
      <w:r>
        <w:t>–М</w:t>
      </w:r>
      <w:proofErr w:type="gramEnd"/>
      <w:r>
        <w:t>.: МОЗАИКА – СИНТЕЗ, 2009. – 80 с., цв. вкл.</w:t>
      </w:r>
    </w:p>
    <w:p w:rsidR="008D265E" w:rsidRDefault="008D265E" w:rsidP="008D265E">
      <w:pPr>
        <w:pStyle w:val="aa"/>
        <w:numPr>
          <w:ilvl w:val="0"/>
          <w:numId w:val="71"/>
        </w:numPr>
        <w:spacing w:after="200" w:line="276" w:lineRule="auto"/>
      </w:pPr>
      <w:r>
        <w:t>Шипунова В.А. Пожарная безопасность. Беседы с ребенком.  – М.: ООО «Издательство КАРАПУЗ», 2015</w:t>
      </w:r>
    </w:p>
    <w:p w:rsidR="008D265E" w:rsidRDefault="008D265E" w:rsidP="008D265E">
      <w:pPr>
        <w:pStyle w:val="aa"/>
        <w:numPr>
          <w:ilvl w:val="0"/>
          <w:numId w:val="71"/>
        </w:numPr>
        <w:spacing w:after="200" w:line="276" w:lineRule="auto"/>
      </w:pPr>
      <w:r>
        <w:t>Шипунова В.А. Защитники Отечества. Беседы с ребенком. – М.: ООО «Издательство КАРАПУЗ», 2014.</w:t>
      </w:r>
    </w:p>
    <w:p w:rsidR="008D265E" w:rsidRDefault="008D265E" w:rsidP="008D265E">
      <w:pPr>
        <w:pStyle w:val="aa"/>
        <w:numPr>
          <w:ilvl w:val="0"/>
          <w:numId w:val="71"/>
        </w:numPr>
        <w:spacing w:after="200" w:line="276" w:lineRule="auto"/>
      </w:pPr>
      <w:r>
        <w:t>Шипунова В.А. Безопасность на дороге. Сложные ситуации. – М.: ООО «Издательство КАРАПУЗ», 2015</w:t>
      </w:r>
      <w:r w:rsidR="001F0101">
        <w:t>.</w:t>
      </w:r>
    </w:p>
    <w:p w:rsidR="001F0101" w:rsidRDefault="001F0101" w:rsidP="001F0101">
      <w:pPr>
        <w:pStyle w:val="aa"/>
        <w:numPr>
          <w:ilvl w:val="0"/>
          <w:numId w:val="71"/>
        </w:numPr>
        <w:spacing w:after="200" w:line="276" w:lineRule="auto"/>
      </w:pPr>
      <w:r>
        <w:t xml:space="preserve">Погребняк Л.П. Правовое обеспечение реализации ФГОС дошкольного образования. Учебно-методическое пособие исправленное и дополненное. – М.: Педагогическое общество России, 2015. – 128 </w:t>
      </w:r>
      <w:proofErr w:type="gramStart"/>
      <w:r>
        <w:t>с</w:t>
      </w:r>
      <w:proofErr w:type="gramEnd"/>
      <w:r>
        <w:t>.</w:t>
      </w:r>
    </w:p>
    <w:p w:rsidR="003A7D90" w:rsidRDefault="001F0101" w:rsidP="003A7D90">
      <w:pPr>
        <w:pStyle w:val="aa"/>
        <w:numPr>
          <w:ilvl w:val="0"/>
          <w:numId w:val="71"/>
        </w:numPr>
        <w:spacing w:after="200" w:line="276" w:lineRule="auto"/>
      </w:pPr>
      <w:r>
        <w:t xml:space="preserve">Формирование культуры безопасности. </w:t>
      </w:r>
      <w:proofErr w:type="gramStart"/>
      <w:r>
        <w:t>Планирование образовательной деятельности в подготовительной к школе группе: методическое пособие  (Л.Л.Тимофеева, Е.Е. Корнеичева, Н.И.Грачева и др.; под  общ.</w:t>
      </w:r>
      <w:proofErr w:type="gramEnd"/>
      <w:r>
        <w:t xml:space="preserve"> </w:t>
      </w:r>
      <w:proofErr w:type="gramStart"/>
      <w:r>
        <w:t>Ред. Л.Л.Тимофеевой).</w:t>
      </w:r>
      <w:proofErr w:type="gramEnd"/>
      <w:r>
        <w:t xml:space="preserve"> -  СПб.: ООО «ИЗДАТЕЛЬСТВО «ДЕТСТВ</w:t>
      </w:r>
      <w:proofErr w:type="gramStart"/>
      <w:r>
        <w:t>О-</w:t>
      </w:r>
      <w:proofErr w:type="gramEnd"/>
      <w:r>
        <w:t xml:space="preserve"> ПРЕСС», 2014. – 192 с.</w:t>
      </w:r>
    </w:p>
    <w:p w:rsidR="001B2AEC" w:rsidRDefault="001B2AEC" w:rsidP="00163EFB">
      <w:pPr>
        <w:shd w:val="clear" w:color="auto" w:fill="FFFFFF"/>
        <w:tabs>
          <w:tab w:val="left" w:pos="770"/>
        </w:tabs>
        <w:spacing w:before="4"/>
        <w:ind w:right="2"/>
        <w:jc w:val="center"/>
        <w:rPr>
          <w:b/>
          <w:sz w:val="28"/>
          <w:szCs w:val="28"/>
        </w:rPr>
      </w:pPr>
    </w:p>
    <w:p w:rsidR="00407E09" w:rsidRDefault="00407E09" w:rsidP="00407E09">
      <w:pPr>
        <w:spacing w:line="360" w:lineRule="auto"/>
        <w:ind w:left="735"/>
        <w:rPr>
          <w:b/>
          <w:sz w:val="28"/>
          <w:szCs w:val="28"/>
        </w:rPr>
      </w:pPr>
      <w:r>
        <w:rPr>
          <w:sz w:val="28"/>
          <w:szCs w:val="28"/>
        </w:rPr>
        <w:t>2.3</w:t>
      </w:r>
      <w:r w:rsidRPr="00E27EE3">
        <w:rPr>
          <w:sz w:val="28"/>
          <w:szCs w:val="28"/>
        </w:rPr>
        <w:t>.</w:t>
      </w:r>
      <w:r w:rsidRPr="002B6A74">
        <w:rPr>
          <w:b/>
          <w:sz w:val="28"/>
          <w:szCs w:val="28"/>
        </w:rPr>
        <w:t xml:space="preserve"> </w:t>
      </w:r>
      <w:r>
        <w:rPr>
          <w:b/>
          <w:sz w:val="28"/>
          <w:szCs w:val="28"/>
        </w:rPr>
        <w:t xml:space="preserve">Содержание  работы по освоению   образовательной области      </w:t>
      </w:r>
    </w:p>
    <w:p w:rsidR="0051340D" w:rsidRDefault="0051340D" w:rsidP="0051340D">
      <w:pPr>
        <w:spacing w:line="360" w:lineRule="auto"/>
        <w:jc w:val="center"/>
        <w:rPr>
          <w:b/>
          <w:sz w:val="28"/>
          <w:szCs w:val="28"/>
        </w:rPr>
      </w:pPr>
      <w:r>
        <w:rPr>
          <w:b/>
          <w:sz w:val="28"/>
          <w:szCs w:val="28"/>
          <w:u w:val="single"/>
        </w:rPr>
        <w:t>«Познавательное  развитие»</w:t>
      </w:r>
    </w:p>
    <w:p w:rsidR="00EE437E" w:rsidRDefault="0051340D" w:rsidP="00EE437E">
      <w:pPr>
        <w:ind w:firstLine="709"/>
        <w:jc w:val="both"/>
        <w:rPr>
          <w:b/>
          <w:sz w:val="28"/>
          <w:szCs w:val="28"/>
        </w:rPr>
      </w:pPr>
      <w:r>
        <w:rPr>
          <w:b/>
          <w:sz w:val="28"/>
          <w:szCs w:val="28"/>
          <w:u w:val="single"/>
        </w:rPr>
        <w:t>Цели</w:t>
      </w:r>
      <w:r>
        <w:rPr>
          <w:b/>
          <w:sz w:val="28"/>
          <w:szCs w:val="28"/>
        </w:rPr>
        <w:t xml:space="preserve">: </w:t>
      </w:r>
    </w:p>
    <w:p w:rsidR="00EE437E" w:rsidRDefault="00EE437E" w:rsidP="00EE437E">
      <w:pPr>
        <w:ind w:firstLine="709"/>
        <w:jc w:val="both"/>
        <w:rPr>
          <w:sz w:val="28"/>
          <w:szCs w:val="28"/>
        </w:rPr>
      </w:pPr>
      <w:r>
        <w:rPr>
          <w:b/>
          <w:sz w:val="28"/>
          <w:szCs w:val="28"/>
        </w:rPr>
        <w:t xml:space="preserve">- </w:t>
      </w:r>
      <w:r w:rsidR="0051340D" w:rsidRPr="00446E03">
        <w:rPr>
          <w:sz w:val="28"/>
          <w:szCs w:val="28"/>
        </w:rPr>
        <w:t xml:space="preserve">развитие у детей </w:t>
      </w:r>
      <w:r w:rsidR="0051340D" w:rsidRPr="00EE437E">
        <w:rPr>
          <w:sz w:val="28"/>
          <w:szCs w:val="28"/>
        </w:rPr>
        <w:t>познавательных интересов</w:t>
      </w:r>
      <w:r w:rsidRPr="00EE437E">
        <w:rPr>
          <w:sz w:val="28"/>
          <w:szCs w:val="28"/>
        </w:rPr>
        <w:t xml:space="preserve"> любознательности и </w:t>
      </w:r>
    </w:p>
    <w:p w:rsidR="0051340D" w:rsidRDefault="00EE437E" w:rsidP="00EE437E">
      <w:pPr>
        <w:ind w:firstLine="709"/>
        <w:jc w:val="both"/>
        <w:rPr>
          <w:sz w:val="28"/>
          <w:szCs w:val="28"/>
        </w:rPr>
      </w:pPr>
      <w:r>
        <w:rPr>
          <w:sz w:val="28"/>
          <w:szCs w:val="28"/>
        </w:rPr>
        <w:t xml:space="preserve">  </w:t>
      </w:r>
      <w:r w:rsidRPr="00EE437E">
        <w:rPr>
          <w:sz w:val="28"/>
          <w:szCs w:val="28"/>
        </w:rPr>
        <w:t>познавательной мотивации</w:t>
      </w:r>
      <w:r>
        <w:rPr>
          <w:sz w:val="28"/>
          <w:szCs w:val="28"/>
        </w:rPr>
        <w:t>;</w:t>
      </w:r>
      <w:r w:rsidR="0051340D" w:rsidRPr="00EE437E">
        <w:rPr>
          <w:sz w:val="28"/>
          <w:szCs w:val="28"/>
        </w:rPr>
        <w:t xml:space="preserve"> </w:t>
      </w:r>
    </w:p>
    <w:p w:rsidR="008D3F61" w:rsidRDefault="008D3F61" w:rsidP="00C94239">
      <w:pPr>
        <w:ind w:firstLine="709"/>
        <w:jc w:val="both"/>
        <w:rPr>
          <w:color w:val="000000"/>
          <w:sz w:val="28"/>
          <w:szCs w:val="28"/>
        </w:rPr>
      </w:pPr>
      <w:r>
        <w:rPr>
          <w:sz w:val="28"/>
          <w:szCs w:val="28"/>
        </w:rPr>
        <w:t xml:space="preserve">- </w:t>
      </w:r>
      <w:r w:rsidRPr="008D3F61">
        <w:rPr>
          <w:color w:val="000000"/>
          <w:sz w:val="28"/>
          <w:szCs w:val="28"/>
        </w:rPr>
        <w:t xml:space="preserve">развитие интересов детей, любознательности и познавательной мотивации; </w:t>
      </w:r>
    </w:p>
    <w:p w:rsidR="008D3F61" w:rsidRDefault="008D3F61" w:rsidP="00C94239">
      <w:pPr>
        <w:ind w:firstLine="709"/>
        <w:jc w:val="both"/>
        <w:rPr>
          <w:color w:val="000000"/>
          <w:sz w:val="28"/>
          <w:szCs w:val="28"/>
        </w:rPr>
      </w:pPr>
      <w:r>
        <w:rPr>
          <w:color w:val="000000"/>
          <w:sz w:val="28"/>
          <w:szCs w:val="28"/>
        </w:rPr>
        <w:t xml:space="preserve">- </w:t>
      </w:r>
      <w:r w:rsidRPr="008D3F61">
        <w:rPr>
          <w:color w:val="000000"/>
          <w:sz w:val="28"/>
          <w:szCs w:val="28"/>
        </w:rPr>
        <w:t xml:space="preserve">формирование познавательных действий, становление сознания; </w:t>
      </w:r>
    </w:p>
    <w:p w:rsidR="008D3F61" w:rsidRDefault="008D3F61" w:rsidP="00C94239">
      <w:pPr>
        <w:ind w:firstLine="709"/>
        <w:jc w:val="both"/>
        <w:rPr>
          <w:color w:val="000000"/>
          <w:sz w:val="28"/>
          <w:szCs w:val="28"/>
        </w:rPr>
      </w:pPr>
      <w:r>
        <w:rPr>
          <w:color w:val="000000"/>
          <w:sz w:val="28"/>
          <w:szCs w:val="28"/>
        </w:rPr>
        <w:t xml:space="preserve">- </w:t>
      </w:r>
      <w:r w:rsidRPr="008D3F61">
        <w:rPr>
          <w:color w:val="000000"/>
          <w:sz w:val="28"/>
          <w:szCs w:val="28"/>
        </w:rPr>
        <w:t xml:space="preserve">развитие воображения и творческой активности; </w:t>
      </w:r>
    </w:p>
    <w:p w:rsidR="008D3F61" w:rsidRDefault="008D3F61" w:rsidP="00C94239">
      <w:pPr>
        <w:ind w:firstLine="709"/>
        <w:jc w:val="both"/>
        <w:rPr>
          <w:color w:val="000000"/>
          <w:sz w:val="28"/>
          <w:szCs w:val="28"/>
        </w:rPr>
      </w:pPr>
      <w:r>
        <w:rPr>
          <w:color w:val="000000"/>
          <w:sz w:val="28"/>
          <w:szCs w:val="28"/>
        </w:rPr>
        <w:t>-</w:t>
      </w:r>
      <w:r w:rsidRPr="008D3F61">
        <w:rPr>
          <w:color w:val="000000"/>
          <w:sz w:val="28"/>
          <w:szCs w:val="28"/>
        </w:rPr>
        <w:t xml:space="preserve">формирование первичных представлений о себе, других людях, объектах </w:t>
      </w:r>
      <w:r>
        <w:rPr>
          <w:color w:val="000000"/>
          <w:sz w:val="28"/>
          <w:szCs w:val="28"/>
        </w:rPr>
        <w:t xml:space="preserve"> </w:t>
      </w:r>
    </w:p>
    <w:p w:rsidR="008D3F61" w:rsidRDefault="008D3F61" w:rsidP="00C94239">
      <w:pPr>
        <w:ind w:firstLine="709"/>
        <w:jc w:val="both"/>
        <w:rPr>
          <w:color w:val="000000"/>
          <w:sz w:val="28"/>
          <w:szCs w:val="28"/>
        </w:rPr>
      </w:pPr>
      <w:r>
        <w:rPr>
          <w:color w:val="000000"/>
          <w:sz w:val="28"/>
          <w:szCs w:val="28"/>
        </w:rPr>
        <w:t xml:space="preserve"> </w:t>
      </w:r>
      <w:r w:rsidRPr="008D3F61">
        <w:rPr>
          <w:color w:val="000000"/>
          <w:sz w:val="28"/>
          <w:szCs w:val="28"/>
        </w:rPr>
        <w:t xml:space="preserve">окружающего мира, о свойствах и отношениях объектов окружающего мира </w:t>
      </w:r>
    </w:p>
    <w:p w:rsidR="008D3F61" w:rsidRDefault="008D3F61" w:rsidP="00C94239">
      <w:pPr>
        <w:ind w:firstLine="709"/>
        <w:jc w:val="both"/>
        <w:rPr>
          <w:color w:val="000000"/>
          <w:sz w:val="28"/>
          <w:szCs w:val="28"/>
        </w:rPr>
      </w:pPr>
      <w:proofErr w:type="gramStart"/>
      <w:r w:rsidRPr="008D3F61">
        <w:rPr>
          <w:color w:val="000000"/>
          <w:sz w:val="28"/>
          <w:szCs w:val="28"/>
        </w:rPr>
        <w:t xml:space="preserve">(форме, цвете, размере, материале, звучании, ритме, темпе, количестве, числе, </w:t>
      </w:r>
      <w:proofErr w:type="gramEnd"/>
    </w:p>
    <w:p w:rsidR="008D3F61" w:rsidRDefault="008D3F61" w:rsidP="00C94239">
      <w:pPr>
        <w:ind w:firstLine="709"/>
        <w:jc w:val="both"/>
        <w:rPr>
          <w:color w:val="000000"/>
          <w:sz w:val="28"/>
          <w:szCs w:val="28"/>
        </w:rPr>
      </w:pPr>
      <w:r w:rsidRPr="008D3F61">
        <w:rPr>
          <w:color w:val="000000"/>
          <w:sz w:val="28"/>
          <w:szCs w:val="28"/>
        </w:rPr>
        <w:t xml:space="preserve">части и целом, пространстве и времени, движении и покое, причинах и </w:t>
      </w:r>
    </w:p>
    <w:p w:rsidR="008D3F61" w:rsidRDefault="008D3F61" w:rsidP="00C94239">
      <w:pPr>
        <w:ind w:firstLine="709"/>
        <w:jc w:val="both"/>
        <w:rPr>
          <w:color w:val="000000"/>
          <w:sz w:val="28"/>
          <w:szCs w:val="28"/>
        </w:rPr>
      </w:pPr>
      <w:r w:rsidRPr="008D3F61">
        <w:rPr>
          <w:color w:val="000000"/>
          <w:sz w:val="28"/>
          <w:szCs w:val="28"/>
        </w:rPr>
        <w:t xml:space="preserve">следствиях и др.), о малой родине и Отечестве, представлений </w:t>
      </w:r>
      <w:proofErr w:type="gramStart"/>
      <w:r w:rsidRPr="008D3F61">
        <w:rPr>
          <w:color w:val="000000"/>
          <w:sz w:val="28"/>
          <w:szCs w:val="28"/>
        </w:rPr>
        <w:t>о</w:t>
      </w:r>
      <w:proofErr w:type="gramEnd"/>
      <w:r w:rsidRPr="008D3F61">
        <w:rPr>
          <w:color w:val="000000"/>
          <w:sz w:val="28"/>
          <w:szCs w:val="28"/>
        </w:rPr>
        <w:t xml:space="preserve"> </w:t>
      </w:r>
    </w:p>
    <w:p w:rsidR="008D3F61" w:rsidRDefault="008D3F61" w:rsidP="00C94239">
      <w:pPr>
        <w:ind w:firstLine="709"/>
        <w:jc w:val="both"/>
        <w:rPr>
          <w:color w:val="000000"/>
          <w:sz w:val="28"/>
          <w:szCs w:val="28"/>
        </w:rPr>
      </w:pPr>
      <w:r w:rsidRPr="008D3F61">
        <w:rPr>
          <w:color w:val="000000"/>
          <w:sz w:val="28"/>
          <w:szCs w:val="28"/>
        </w:rPr>
        <w:t xml:space="preserve">социокультурных </w:t>
      </w:r>
      <w:proofErr w:type="gramStart"/>
      <w:r w:rsidRPr="008D3F61">
        <w:rPr>
          <w:color w:val="000000"/>
          <w:sz w:val="28"/>
          <w:szCs w:val="28"/>
        </w:rPr>
        <w:t>ценностях</w:t>
      </w:r>
      <w:proofErr w:type="gramEnd"/>
      <w:r w:rsidRPr="008D3F61">
        <w:rPr>
          <w:color w:val="000000"/>
          <w:sz w:val="28"/>
          <w:szCs w:val="28"/>
        </w:rPr>
        <w:t xml:space="preserve"> нашего народа, об отечественных традициях и </w:t>
      </w:r>
    </w:p>
    <w:p w:rsidR="008D3F61" w:rsidRDefault="008D3F61" w:rsidP="00C94239">
      <w:pPr>
        <w:ind w:firstLine="709"/>
        <w:jc w:val="both"/>
        <w:rPr>
          <w:color w:val="000000"/>
          <w:sz w:val="28"/>
          <w:szCs w:val="28"/>
        </w:rPr>
      </w:pPr>
      <w:proofErr w:type="gramStart"/>
      <w:r w:rsidRPr="008D3F61">
        <w:rPr>
          <w:color w:val="000000"/>
          <w:sz w:val="28"/>
          <w:szCs w:val="28"/>
        </w:rPr>
        <w:t>праздниках</w:t>
      </w:r>
      <w:proofErr w:type="gramEnd"/>
      <w:r w:rsidRPr="008D3F61">
        <w:rPr>
          <w:color w:val="000000"/>
          <w:sz w:val="28"/>
          <w:szCs w:val="28"/>
        </w:rPr>
        <w:t xml:space="preserve">, о планете Земля как общем доме людей, об особенностях ее </w:t>
      </w:r>
    </w:p>
    <w:p w:rsidR="008D3F61" w:rsidRDefault="008D3F61" w:rsidP="00C94239">
      <w:pPr>
        <w:ind w:firstLine="709"/>
        <w:jc w:val="both"/>
        <w:rPr>
          <w:color w:val="000000"/>
          <w:sz w:val="28"/>
          <w:szCs w:val="28"/>
        </w:rPr>
      </w:pPr>
      <w:r w:rsidRPr="008D3F61">
        <w:rPr>
          <w:color w:val="000000"/>
          <w:sz w:val="28"/>
          <w:szCs w:val="28"/>
        </w:rPr>
        <w:t xml:space="preserve">природы, </w:t>
      </w:r>
      <w:proofErr w:type="gramStart"/>
      <w:r w:rsidRPr="008D3F61">
        <w:rPr>
          <w:color w:val="000000"/>
          <w:sz w:val="28"/>
          <w:szCs w:val="28"/>
        </w:rPr>
        <w:t>многообразии</w:t>
      </w:r>
      <w:proofErr w:type="gramEnd"/>
      <w:r w:rsidRPr="008D3F61">
        <w:rPr>
          <w:color w:val="000000"/>
          <w:sz w:val="28"/>
          <w:szCs w:val="28"/>
        </w:rPr>
        <w:t xml:space="preserve"> стран и народов мира.</w:t>
      </w:r>
    </w:p>
    <w:p w:rsidR="002719AA" w:rsidRDefault="002719AA" w:rsidP="00C94239">
      <w:pPr>
        <w:spacing w:before="100" w:beforeAutospacing="1" w:after="100" w:afterAutospacing="1"/>
        <w:jc w:val="both"/>
        <w:rPr>
          <w:i/>
          <w:iCs/>
          <w:sz w:val="28"/>
          <w:szCs w:val="28"/>
        </w:rPr>
      </w:pPr>
    </w:p>
    <w:p w:rsidR="0051340D" w:rsidRPr="00811EC5" w:rsidRDefault="0051340D" w:rsidP="00C94239">
      <w:pPr>
        <w:spacing w:before="100" w:beforeAutospacing="1" w:after="100" w:afterAutospacing="1"/>
        <w:jc w:val="both"/>
        <w:rPr>
          <w:sz w:val="28"/>
          <w:szCs w:val="28"/>
        </w:rPr>
      </w:pPr>
      <w:r w:rsidRPr="00811EC5">
        <w:rPr>
          <w:i/>
          <w:iCs/>
          <w:sz w:val="28"/>
          <w:szCs w:val="28"/>
        </w:rPr>
        <w:lastRenderedPageBreak/>
        <w:t>Задачи работы с детьми младшего дошкольного возраста.</w:t>
      </w:r>
    </w:p>
    <w:p w:rsidR="0051340D" w:rsidRPr="00811EC5" w:rsidRDefault="0051340D" w:rsidP="00045EA2">
      <w:pPr>
        <w:numPr>
          <w:ilvl w:val="0"/>
          <w:numId w:val="16"/>
        </w:numPr>
        <w:spacing w:before="100" w:beforeAutospacing="1" w:after="100" w:afterAutospacing="1"/>
        <w:jc w:val="both"/>
        <w:rPr>
          <w:sz w:val="28"/>
          <w:szCs w:val="28"/>
        </w:rPr>
      </w:pPr>
      <w:r w:rsidRPr="00811EC5">
        <w:rPr>
          <w:sz w:val="28"/>
          <w:szCs w:val="28"/>
        </w:rPr>
        <w:t>Привлекать внимание детей к свойствам и соотношениям окружающих предметов; названии цвета и формы, расположения предметов, их размеров, назначения и количества, уменьшения или увеличения с чисто практической, игровой целью.</w:t>
      </w:r>
    </w:p>
    <w:p w:rsidR="0051340D" w:rsidRPr="00811EC5" w:rsidRDefault="0051340D" w:rsidP="00045EA2">
      <w:pPr>
        <w:numPr>
          <w:ilvl w:val="0"/>
          <w:numId w:val="16"/>
        </w:numPr>
        <w:spacing w:before="100" w:beforeAutospacing="1" w:after="100" w:afterAutospacing="1"/>
        <w:jc w:val="both"/>
        <w:rPr>
          <w:sz w:val="28"/>
          <w:szCs w:val="28"/>
        </w:rPr>
      </w:pPr>
      <w:r w:rsidRPr="00811EC5">
        <w:rPr>
          <w:sz w:val="28"/>
          <w:szCs w:val="28"/>
        </w:rPr>
        <w:t>Способствовать освоению свой</w:t>
      </w:r>
      <w:proofErr w:type="gramStart"/>
      <w:r w:rsidRPr="00811EC5">
        <w:rPr>
          <w:sz w:val="28"/>
          <w:szCs w:val="28"/>
        </w:rPr>
        <w:t>ств пр</w:t>
      </w:r>
      <w:proofErr w:type="gramEnd"/>
      <w:r w:rsidRPr="00811EC5">
        <w:rPr>
          <w:sz w:val="28"/>
          <w:szCs w:val="28"/>
        </w:rPr>
        <w:t>едметов, отношений идентичности, порядка, равенства и неравенства, простых зависимостей между предметами в повседневной детской деятельности и использованию результатов с целью совершенствования игр, практических действий.</w:t>
      </w:r>
    </w:p>
    <w:p w:rsidR="0051340D" w:rsidRPr="00811EC5" w:rsidRDefault="0051340D" w:rsidP="00045EA2">
      <w:pPr>
        <w:numPr>
          <w:ilvl w:val="0"/>
          <w:numId w:val="16"/>
        </w:numPr>
        <w:spacing w:before="100" w:beforeAutospacing="1" w:after="100" w:afterAutospacing="1"/>
        <w:rPr>
          <w:sz w:val="28"/>
          <w:szCs w:val="28"/>
        </w:rPr>
      </w:pPr>
      <w:r w:rsidRPr="00811EC5">
        <w:rPr>
          <w:sz w:val="28"/>
          <w:szCs w:val="28"/>
        </w:rPr>
        <w:t>Развивать самостоятельность познания, поощрять проявление элементов творческой инициативы.</w:t>
      </w:r>
    </w:p>
    <w:p w:rsidR="0051340D" w:rsidRPr="00811EC5" w:rsidRDefault="0051340D" w:rsidP="00045EA2">
      <w:pPr>
        <w:numPr>
          <w:ilvl w:val="0"/>
          <w:numId w:val="16"/>
        </w:numPr>
        <w:spacing w:before="100" w:beforeAutospacing="1" w:after="100" w:afterAutospacing="1"/>
        <w:rPr>
          <w:sz w:val="28"/>
          <w:szCs w:val="28"/>
        </w:rPr>
      </w:pPr>
      <w:r w:rsidRPr="00811EC5">
        <w:rPr>
          <w:sz w:val="28"/>
          <w:szCs w:val="28"/>
        </w:rPr>
        <w:t>Поощрять детей к освоению и применению познавательных и речевых умений по выявлению свойств и отношений, речевых высказываний в разнообразных жизненных ситуациях, рисовании и лепке, природоведческих играх, конструировании.</w:t>
      </w:r>
    </w:p>
    <w:p w:rsidR="0051340D" w:rsidRPr="00811EC5" w:rsidRDefault="0051340D" w:rsidP="00045EA2">
      <w:pPr>
        <w:numPr>
          <w:ilvl w:val="0"/>
          <w:numId w:val="16"/>
        </w:numPr>
        <w:spacing w:before="100" w:beforeAutospacing="1" w:after="100" w:afterAutospacing="1"/>
        <w:rPr>
          <w:sz w:val="28"/>
          <w:szCs w:val="28"/>
        </w:rPr>
      </w:pPr>
      <w:r w:rsidRPr="00811EC5">
        <w:rPr>
          <w:sz w:val="28"/>
          <w:szCs w:val="28"/>
        </w:rPr>
        <w:t>Обогащать представления детей о растениях, животных, о человеке, а также об объектах неживой природы, встречающихся, прежде всего,  ближайшем окружении.</w:t>
      </w:r>
    </w:p>
    <w:p w:rsidR="0051340D" w:rsidRPr="00811EC5" w:rsidRDefault="0051340D" w:rsidP="00045EA2">
      <w:pPr>
        <w:numPr>
          <w:ilvl w:val="0"/>
          <w:numId w:val="16"/>
        </w:numPr>
        <w:spacing w:before="100" w:beforeAutospacing="1" w:after="100" w:afterAutospacing="1"/>
        <w:rPr>
          <w:sz w:val="28"/>
          <w:szCs w:val="28"/>
        </w:rPr>
      </w:pPr>
      <w:r w:rsidRPr="00811EC5">
        <w:rPr>
          <w:sz w:val="28"/>
          <w:szCs w:val="28"/>
        </w:rPr>
        <w:t>Включать малышей в посильную деятельность по уходу за живыми существами, что способствует установлению первых естественных взаимоотношений детей с миром природы.</w:t>
      </w:r>
    </w:p>
    <w:p w:rsidR="0051340D" w:rsidRDefault="0051340D" w:rsidP="00045EA2">
      <w:pPr>
        <w:numPr>
          <w:ilvl w:val="0"/>
          <w:numId w:val="16"/>
        </w:numPr>
        <w:spacing w:before="100" w:beforeAutospacing="1" w:after="100" w:afterAutospacing="1"/>
        <w:rPr>
          <w:sz w:val="28"/>
          <w:szCs w:val="28"/>
        </w:rPr>
      </w:pPr>
      <w:r w:rsidRPr="00811EC5">
        <w:rPr>
          <w:sz w:val="28"/>
          <w:szCs w:val="28"/>
        </w:rPr>
        <w:t>Воспитывать добрые чувства, любопытство, любознательность, эстетическое восприятие, переживания, связанные с красотой природы.</w:t>
      </w:r>
    </w:p>
    <w:p w:rsidR="00566160" w:rsidRPr="00811EC5" w:rsidRDefault="00566160" w:rsidP="00566160">
      <w:pPr>
        <w:spacing w:before="100" w:beforeAutospacing="1" w:after="100" w:afterAutospacing="1"/>
        <w:ind w:left="720"/>
        <w:rPr>
          <w:sz w:val="28"/>
          <w:szCs w:val="28"/>
        </w:rPr>
      </w:pPr>
    </w:p>
    <w:p w:rsidR="0051340D" w:rsidRPr="00811EC5" w:rsidRDefault="0051340D" w:rsidP="0051340D">
      <w:pPr>
        <w:spacing w:before="100" w:beforeAutospacing="1" w:after="100" w:afterAutospacing="1"/>
        <w:rPr>
          <w:sz w:val="28"/>
          <w:szCs w:val="28"/>
        </w:rPr>
      </w:pPr>
      <w:r w:rsidRPr="00811EC5">
        <w:rPr>
          <w:i/>
          <w:iCs/>
          <w:sz w:val="28"/>
          <w:szCs w:val="28"/>
        </w:rPr>
        <w:t>Задачи работы с детьми 4-5 лет.</w:t>
      </w:r>
    </w:p>
    <w:p w:rsidR="0051340D" w:rsidRPr="00811EC5" w:rsidRDefault="0051340D" w:rsidP="00045EA2">
      <w:pPr>
        <w:numPr>
          <w:ilvl w:val="0"/>
          <w:numId w:val="17"/>
        </w:numPr>
        <w:spacing w:before="100" w:beforeAutospacing="1" w:after="100" w:afterAutospacing="1"/>
        <w:rPr>
          <w:sz w:val="28"/>
          <w:szCs w:val="28"/>
        </w:rPr>
      </w:pPr>
      <w:r w:rsidRPr="00811EC5">
        <w:rPr>
          <w:sz w:val="28"/>
          <w:szCs w:val="28"/>
        </w:rPr>
        <w:t>Учить детей оперировать свойствами</w:t>
      </w:r>
      <w:proofErr w:type="gramStart"/>
      <w:r w:rsidRPr="00811EC5">
        <w:rPr>
          <w:sz w:val="28"/>
          <w:szCs w:val="28"/>
        </w:rPr>
        <w:t xml:space="preserve"> ,</w:t>
      </w:r>
      <w:proofErr w:type="gramEnd"/>
      <w:r w:rsidRPr="00811EC5">
        <w:rPr>
          <w:sz w:val="28"/>
          <w:szCs w:val="28"/>
        </w:rPr>
        <w:t xml:space="preserve"> отношениями предметов, числами; выявлять простейшие изменения и зависимости их по форме, размеру.</w:t>
      </w:r>
    </w:p>
    <w:p w:rsidR="0051340D" w:rsidRPr="00811EC5" w:rsidRDefault="0051340D" w:rsidP="00045EA2">
      <w:pPr>
        <w:numPr>
          <w:ilvl w:val="0"/>
          <w:numId w:val="17"/>
        </w:numPr>
        <w:spacing w:before="100" w:beforeAutospacing="1" w:after="100" w:afterAutospacing="1"/>
        <w:rPr>
          <w:sz w:val="28"/>
          <w:szCs w:val="28"/>
        </w:rPr>
      </w:pPr>
      <w:r w:rsidRPr="00811EC5">
        <w:rPr>
          <w:sz w:val="28"/>
          <w:szCs w:val="28"/>
        </w:rPr>
        <w:t>Сравнивать, обобщать группы предметов, соотносить, вычленять закономерности чередования и следования, оперировать в плане представлений, стремиться к творчеству.</w:t>
      </w:r>
    </w:p>
    <w:p w:rsidR="0051340D" w:rsidRPr="00811EC5" w:rsidRDefault="0051340D" w:rsidP="00045EA2">
      <w:pPr>
        <w:numPr>
          <w:ilvl w:val="0"/>
          <w:numId w:val="17"/>
        </w:numPr>
        <w:spacing w:before="100" w:beforeAutospacing="1" w:after="100" w:afterAutospacing="1"/>
        <w:rPr>
          <w:sz w:val="28"/>
          <w:szCs w:val="28"/>
        </w:rPr>
      </w:pPr>
      <w:r w:rsidRPr="00811EC5">
        <w:rPr>
          <w:sz w:val="28"/>
          <w:szCs w:val="28"/>
        </w:rPr>
        <w:t>Проявлять инициативу в деятельности, самостоятельность в уточнении или выдвижении цели, в ходе рассуждений, вы выполнении и достижении результата.</w:t>
      </w:r>
    </w:p>
    <w:p w:rsidR="0051340D" w:rsidRPr="00811EC5" w:rsidRDefault="0051340D" w:rsidP="00045EA2">
      <w:pPr>
        <w:numPr>
          <w:ilvl w:val="0"/>
          <w:numId w:val="17"/>
        </w:numPr>
        <w:spacing w:before="100" w:beforeAutospacing="1" w:after="100" w:afterAutospacing="1"/>
        <w:rPr>
          <w:sz w:val="28"/>
          <w:szCs w:val="28"/>
        </w:rPr>
      </w:pPr>
      <w:r w:rsidRPr="00811EC5">
        <w:rPr>
          <w:sz w:val="28"/>
          <w:szCs w:val="28"/>
        </w:rPr>
        <w:t xml:space="preserve">Рассказывать о выполняемом или выполненном действии, разговаривать </w:t>
      </w:r>
      <w:proofErr w:type="gramStart"/>
      <w:r w:rsidRPr="00811EC5">
        <w:rPr>
          <w:sz w:val="28"/>
          <w:szCs w:val="28"/>
        </w:rPr>
        <w:t>со</w:t>
      </w:r>
      <w:proofErr w:type="gramEnd"/>
      <w:r w:rsidRPr="00811EC5">
        <w:rPr>
          <w:sz w:val="28"/>
          <w:szCs w:val="28"/>
        </w:rPr>
        <w:t xml:space="preserve"> взрослыми, сверстниками по поводу содержания игрового (практического) действия.</w:t>
      </w:r>
    </w:p>
    <w:p w:rsidR="0051340D" w:rsidRPr="00811EC5" w:rsidRDefault="0051340D" w:rsidP="00045EA2">
      <w:pPr>
        <w:numPr>
          <w:ilvl w:val="0"/>
          <w:numId w:val="17"/>
        </w:numPr>
        <w:spacing w:before="100" w:beforeAutospacing="1" w:after="100" w:afterAutospacing="1"/>
        <w:rPr>
          <w:sz w:val="28"/>
          <w:szCs w:val="28"/>
        </w:rPr>
      </w:pPr>
      <w:r w:rsidRPr="00811EC5">
        <w:rPr>
          <w:sz w:val="28"/>
          <w:szCs w:val="28"/>
        </w:rPr>
        <w:t>Удовлетворить детскую любознательность, не подавив при этом интереса к узнаванию природы, сформировать необходимые для разностороннего развития ребенка представления о ней, привить первые навыки активности и самостоятельности мышления.</w:t>
      </w:r>
    </w:p>
    <w:p w:rsidR="0051340D" w:rsidRPr="00811EC5" w:rsidRDefault="0051340D" w:rsidP="00045EA2">
      <w:pPr>
        <w:numPr>
          <w:ilvl w:val="0"/>
          <w:numId w:val="17"/>
        </w:numPr>
        <w:spacing w:before="100" w:beforeAutospacing="1" w:after="100" w:afterAutospacing="1"/>
        <w:rPr>
          <w:sz w:val="28"/>
          <w:szCs w:val="28"/>
        </w:rPr>
      </w:pPr>
      <w:r w:rsidRPr="00811EC5">
        <w:rPr>
          <w:sz w:val="28"/>
          <w:szCs w:val="28"/>
        </w:rPr>
        <w:lastRenderedPageBreak/>
        <w:t>Активно формировать экологически ценный опыт общения с животными и растениями, стимулировать и поощрять гуманные проявления в поведении и деятельности в природе, воспитывать радостные переживания от нравственно положительного поступка.</w:t>
      </w:r>
    </w:p>
    <w:p w:rsidR="0051340D" w:rsidRPr="00811EC5" w:rsidRDefault="0051340D" w:rsidP="0051340D">
      <w:pPr>
        <w:spacing w:before="100" w:beforeAutospacing="1" w:after="100" w:afterAutospacing="1"/>
        <w:rPr>
          <w:sz w:val="28"/>
          <w:szCs w:val="28"/>
        </w:rPr>
      </w:pPr>
      <w:r w:rsidRPr="00811EC5">
        <w:rPr>
          <w:i/>
          <w:iCs/>
          <w:sz w:val="28"/>
          <w:szCs w:val="28"/>
        </w:rPr>
        <w:t>Задачи работы с детьми старшего дошкольного возраста.</w:t>
      </w:r>
    </w:p>
    <w:p w:rsidR="0051340D" w:rsidRPr="00811EC5" w:rsidRDefault="0051340D" w:rsidP="0051340D">
      <w:pPr>
        <w:spacing w:before="100" w:beforeAutospacing="1" w:after="100" w:afterAutospacing="1"/>
        <w:jc w:val="both"/>
        <w:rPr>
          <w:sz w:val="28"/>
          <w:szCs w:val="28"/>
        </w:rPr>
      </w:pPr>
      <w:r>
        <w:rPr>
          <w:sz w:val="28"/>
          <w:szCs w:val="28"/>
        </w:rPr>
        <w:t xml:space="preserve">   </w:t>
      </w:r>
      <w:r w:rsidRPr="00811EC5">
        <w:rPr>
          <w:sz w:val="28"/>
          <w:szCs w:val="28"/>
        </w:rPr>
        <w:t>В старшем дошкольном возрасте дети   проявляют повышенный интерес к знаковым системам и моделированию, выполнению простых арифметических действий с числами, к самостоятельности в решении творческих задач и оценке результата.</w:t>
      </w:r>
    </w:p>
    <w:p w:rsidR="0051340D" w:rsidRPr="00811EC5" w:rsidRDefault="0051340D" w:rsidP="00045EA2">
      <w:pPr>
        <w:numPr>
          <w:ilvl w:val="0"/>
          <w:numId w:val="18"/>
        </w:numPr>
        <w:spacing w:before="100" w:beforeAutospacing="1" w:after="100" w:afterAutospacing="1"/>
        <w:jc w:val="both"/>
        <w:rPr>
          <w:sz w:val="28"/>
          <w:szCs w:val="28"/>
        </w:rPr>
      </w:pPr>
      <w:r w:rsidRPr="00811EC5">
        <w:rPr>
          <w:sz w:val="28"/>
          <w:szCs w:val="28"/>
        </w:rPr>
        <w:t>Воспитание у детей умений: самостоятельно применять доступные  им способы познания (сравнение, измерение, классификацию) с целью освоения зависимостей между предметами, числами, строить простые высказывания о сущности выполненного действия.</w:t>
      </w:r>
    </w:p>
    <w:p w:rsidR="0051340D" w:rsidRPr="00811EC5" w:rsidRDefault="0051340D" w:rsidP="00045EA2">
      <w:pPr>
        <w:numPr>
          <w:ilvl w:val="0"/>
          <w:numId w:val="18"/>
        </w:numPr>
        <w:spacing w:before="100" w:beforeAutospacing="1" w:after="100" w:afterAutospacing="1"/>
        <w:jc w:val="both"/>
        <w:rPr>
          <w:sz w:val="28"/>
          <w:szCs w:val="28"/>
        </w:rPr>
      </w:pPr>
      <w:r w:rsidRPr="00811EC5">
        <w:rPr>
          <w:sz w:val="28"/>
          <w:szCs w:val="28"/>
        </w:rPr>
        <w:t>Учить находить нужный способ выполнения задания. Ведущий к результату наиболее экономным путем.</w:t>
      </w:r>
    </w:p>
    <w:p w:rsidR="0051340D" w:rsidRPr="00811EC5" w:rsidRDefault="00E00E72" w:rsidP="00045EA2">
      <w:pPr>
        <w:numPr>
          <w:ilvl w:val="0"/>
          <w:numId w:val="18"/>
        </w:numPr>
        <w:spacing w:before="100" w:beforeAutospacing="1" w:after="100" w:afterAutospacing="1"/>
        <w:jc w:val="both"/>
        <w:rPr>
          <w:sz w:val="28"/>
          <w:szCs w:val="28"/>
        </w:rPr>
      </w:pPr>
      <w:r>
        <w:rPr>
          <w:sz w:val="28"/>
          <w:szCs w:val="28"/>
        </w:rPr>
        <w:t>А</w:t>
      </w:r>
      <w:r w:rsidR="0051340D" w:rsidRPr="00811EC5">
        <w:rPr>
          <w:sz w:val="28"/>
          <w:szCs w:val="28"/>
        </w:rPr>
        <w:t>ктивно включаться в коллективную игру, помогать сверстнику в случае необходимости.</w:t>
      </w:r>
    </w:p>
    <w:p w:rsidR="0051340D" w:rsidRPr="00811EC5" w:rsidRDefault="0051340D" w:rsidP="00045EA2">
      <w:pPr>
        <w:numPr>
          <w:ilvl w:val="0"/>
          <w:numId w:val="18"/>
        </w:numPr>
        <w:spacing w:before="100" w:beforeAutospacing="1" w:after="100" w:afterAutospacing="1"/>
        <w:jc w:val="both"/>
        <w:rPr>
          <w:sz w:val="28"/>
          <w:szCs w:val="28"/>
        </w:rPr>
      </w:pPr>
      <w:r w:rsidRPr="00811EC5">
        <w:rPr>
          <w:sz w:val="28"/>
          <w:szCs w:val="28"/>
        </w:rPr>
        <w:t xml:space="preserve">Свободно разговаривать </w:t>
      </w:r>
      <w:proofErr w:type="gramStart"/>
      <w:r w:rsidRPr="00811EC5">
        <w:rPr>
          <w:sz w:val="28"/>
          <w:szCs w:val="28"/>
        </w:rPr>
        <w:t>со</w:t>
      </w:r>
      <w:proofErr w:type="gramEnd"/>
      <w:r w:rsidRPr="00811EC5">
        <w:rPr>
          <w:sz w:val="28"/>
          <w:szCs w:val="28"/>
        </w:rPr>
        <w:t xml:space="preserve"> взрослыми по поводу игр, практических заданий, упражнений, в том числе и придуманных детьми.</w:t>
      </w:r>
    </w:p>
    <w:p w:rsidR="0051340D" w:rsidRPr="00811EC5" w:rsidRDefault="0051340D" w:rsidP="00045EA2">
      <w:pPr>
        <w:numPr>
          <w:ilvl w:val="0"/>
          <w:numId w:val="18"/>
        </w:numPr>
        <w:spacing w:before="100" w:beforeAutospacing="1" w:after="100" w:afterAutospacing="1"/>
        <w:jc w:val="both"/>
        <w:rPr>
          <w:sz w:val="28"/>
          <w:szCs w:val="28"/>
        </w:rPr>
      </w:pPr>
      <w:r w:rsidRPr="00811EC5">
        <w:rPr>
          <w:sz w:val="28"/>
          <w:szCs w:val="28"/>
        </w:rPr>
        <w:t>Способствовать расширению и углублению представлений детей о природе.</w:t>
      </w:r>
    </w:p>
    <w:p w:rsidR="0051340D" w:rsidRPr="00811EC5" w:rsidRDefault="0051340D" w:rsidP="00045EA2">
      <w:pPr>
        <w:numPr>
          <w:ilvl w:val="0"/>
          <w:numId w:val="18"/>
        </w:numPr>
        <w:spacing w:before="100" w:beforeAutospacing="1" w:after="100" w:afterAutospacing="1"/>
        <w:jc w:val="both"/>
        <w:rPr>
          <w:sz w:val="28"/>
          <w:szCs w:val="28"/>
        </w:rPr>
      </w:pPr>
      <w:r w:rsidRPr="00811EC5">
        <w:rPr>
          <w:sz w:val="28"/>
          <w:szCs w:val="28"/>
        </w:rPr>
        <w:t>Развивать у детей соответствующие содержанию знаний познавательные и речевые умения.</w:t>
      </w:r>
    </w:p>
    <w:p w:rsidR="0051340D" w:rsidRPr="00811EC5" w:rsidRDefault="0051340D" w:rsidP="00045EA2">
      <w:pPr>
        <w:numPr>
          <w:ilvl w:val="0"/>
          <w:numId w:val="18"/>
        </w:numPr>
        <w:spacing w:before="100" w:beforeAutospacing="1" w:after="100" w:afterAutospacing="1"/>
        <w:jc w:val="both"/>
        <w:rPr>
          <w:sz w:val="28"/>
          <w:szCs w:val="28"/>
        </w:rPr>
      </w:pPr>
      <w:r w:rsidRPr="00811EC5">
        <w:rPr>
          <w:sz w:val="28"/>
          <w:szCs w:val="28"/>
        </w:rPr>
        <w:t>Помочь детям освоить навыки и умения по уходу за животными и растениями  и отдельные способы охраны природы.</w:t>
      </w:r>
    </w:p>
    <w:p w:rsidR="0051340D" w:rsidRPr="00811EC5" w:rsidRDefault="0051340D" w:rsidP="00045EA2">
      <w:pPr>
        <w:numPr>
          <w:ilvl w:val="0"/>
          <w:numId w:val="18"/>
        </w:numPr>
        <w:spacing w:before="100" w:beforeAutospacing="1" w:after="100" w:afterAutospacing="1"/>
        <w:jc w:val="both"/>
        <w:rPr>
          <w:sz w:val="28"/>
          <w:szCs w:val="28"/>
        </w:rPr>
      </w:pPr>
      <w:r w:rsidRPr="00811EC5">
        <w:rPr>
          <w:sz w:val="28"/>
          <w:szCs w:val="28"/>
        </w:rPr>
        <w:t>Воспитание у детей элементов экологического сознания, ценностных ориентаций в поведении и деятельности.</w:t>
      </w:r>
    </w:p>
    <w:p w:rsidR="0051340D" w:rsidRPr="00811EC5" w:rsidRDefault="0051340D" w:rsidP="00045EA2">
      <w:pPr>
        <w:numPr>
          <w:ilvl w:val="0"/>
          <w:numId w:val="18"/>
        </w:numPr>
        <w:spacing w:before="100" w:beforeAutospacing="1" w:after="100" w:afterAutospacing="1"/>
        <w:jc w:val="both"/>
        <w:rPr>
          <w:sz w:val="28"/>
          <w:szCs w:val="28"/>
        </w:rPr>
      </w:pPr>
      <w:r w:rsidRPr="00811EC5">
        <w:rPr>
          <w:sz w:val="28"/>
          <w:szCs w:val="28"/>
        </w:rPr>
        <w:t>Обогащение личного опыта положительного, гуманного взаимодействия ребенка с природой, расширение экологически ценных контактов с растениями и животными, объектами неживой природы.</w:t>
      </w:r>
    </w:p>
    <w:p w:rsidR="0051340D" w:rsidRPr="00811EC5" w:rsidRDefault="0051340D" w:rsidP="00045EA2">
      <w:pPr>
        <w:numPr>
          <w:ilvl w:val="0"/>
          <w:numId w:val="18"/>
        </w:numPr>
        <w:spacing w:before="100" w:beforeAutospacing="1" w:after="100" w:afterAutospacing="1"/>
        <w:jc w:val="both"/>
        <w:rPr>
          <w:sz w:val="28"/>
          <w:szCs w:val="28"/>
        </w:rPr>
      </w:pPr>
      <w:r w:rsidRPr="00811EC5">
        <w:rPr>
          <w:sz w:val="28"/>
          <w:szCs w:val="28"/>
        </w:rPr>
        <w:t>Укрепление познавательного интереса, любви к природе.</w:t>
      </w:r>
    </w:p>
    <w:p w:rsidR="0051340D" w:rsidRDefault="0051340D" w:rsidP="0051340D">
      <w:pPr>
        <w:rPr>
          <w:sz w:val="28"/>
          <w:szCs w:val="28"/>
        </w:rPr>
      </w:pPr>
    </w:p>
    <w:p w:rsidR="0051340D" w:rsidRDefault="0051340D" w:rsidP="0051340D">
      <w:pPr>
        <w:ind w:firstLine="708"/>
        <w:rPr>
          <w:sz w:val="28"/>
          <w:szCs w:val="28"/>
        </w:rPr>
      </w:pPr>
      <w:r>
        <w:rPr>
          <w:sz w:val="28"/>
          <w:szCs w:val="28"/>
        </w:rPr>
        <w:t xml:space="preserve">Виды  интеграции в области  </w:t>
      </w:r>
      <w:r>
        <w:rPr>
          <w:b/>
          <w:sz w:val="28"/>
          <w:szCs w:val="28"/>
        </w:rPr>
        <w:t xml:space="preserve"> Позна</w:t>
      </w:r>
      <w:r w:rsidR="00E505AC">
        <w:rPr>
          <w:b/>
          <w:sz w:val="28"/>
          <w:szCs w:val="28"/>
        </w:rPr>
        <w:t>вательное развитие</w:t>
      </w:r>
    </w:p>
    <w:tbl>
      <w:tblPr>
        <w:tblW w:w="1014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2"/>
        <w:gridCol w:w="5384"/>
      </w:tblGrid>
      <w:tr w:rsidR="0051340D" w:rsidRPr="008655B1">
        <w:tc>
          <w:tcPr>
            <w:tcW w:w="4762" w:type="dxa"/>
            <w:shd w:val="clear" w:color="auto" w:fill="auto"/>
          </w:tcPr>
          <w:p w:rsidR="00E505AC" w:rsidRPr="008655B1" w:rsidRDefault="0051340D" w:rsidP="00E505AC">
            <w:pPr>
              <w:jc w:val="center"/>
              <w:rPr>
                <w:sz w:val="28"/>
                <w:szCs w:val="28"/>
              </w:rPr>
            </w:pPr>
            <w:r w:rsidRPr="008655B1">
              <w:rPr>
                <w:sz w:val="28"/>
                <w:szCs w:val="28"/>
              </w:rPr>
              <w:t xml:space="preserve">По задачам и содержанию </w:t>
            </w:r>
          </w:p>
          <w:p w:rsidR="0051340D" w:rsidRPr="008655B1" w:rsidRDefault="0051340D" w:rsidP="00864D1C">
            <w:pPr>
              <w:jc w:val="center"/>
              <w:rPr>
                <w:sz w:val="28"/>
                <w:szCs w:val="28"/>
              </w:rPr>
            </w:pPr>
            <w:r w:rsidRPr="008655B1">
              <w:rPr>
                <w:sz w:val="28"/>
                <w:szCs w:val="28"/>
              </w:rPr>
              <w:t>работы</w:t>
            </w:r>
          </w:p>
          <w:p w:rsidR="0051340D" w:rsidRPr="008655B1" w:rsidRDefault="0051340D" w:rsidP="00864D1C">
            <w:pPr>
              <w:rPr>
                <w:sz w:val="28"/>
                <w:szCs w:val="28"/>
              </w:rPr>
            </w:pPr>
          </w:p>
        </w:tc>
        <w:tc>
          <w:tcPr>
            <w:tcW w:w="5384" w:type="dxa"/>
            <w:shd w:val="clear" w:color="auto" w:fill="auto"/>
          </w:tcPr>
          <w:p w:rsidR="0051340D" w:rsidRPr="008655B1" w:rsidRDefault="0051340D" w:rsidP="00864D1C">
            <w:pPr>
              <w:autoSpaceDE w:val="0"/>
              <w:autoSpaceDN w:val="0"/>
              <w:adjustRightInd w:val="0"/>
              <w:jc w:val="center"/>
              <w:rPr>
                <w:sz w:val="28"/>
                <w:szCs w:val="28"/>
              </w:rPr>
            </w:pPr>
            <w:r w:rsidRPr="008655B1">
              <w:rPr>
                <w:sz w:val="28"/>
                <w:szCs w:val="28"/>
              </w:rPr>
              <w:t>По средствам организации и</w:t>
            </w:r>
          </w:p>
          <w:p w:rsidR="0051340D" w:rsidRPr="008655B1" w:rsidRDefault="0051340D" w:rsidP="00864D1C">
            <w:pPr>
              <w:jc w:val="center"/>
              <w:rPr>
                <w:sz w:val="28"/>
                <w:szCs w:val="28"/>
              </w:rPr>
            </w:pPr>
            <w:r w:rsidRPr="008655B1">
              <w:rPr>
                <w:sz w:val="28"/>
                <w:szCs w:val="28"/>
              </w:rPr>
              <w:t>оптимизации образовательного процесса</w:t>
            </w:r>
          </w:p>
        </w:tc>
      </w:tr>
      <w:tr w:rsidR="0051340D" w:rsidRPr="008655B1">
        <w:tc>
          <w:tcPr>
            <w:tcW w:w="4762" w:type="dxa"/>
            <w:shd w:val="clear" w:color="auto" w:fill="auto"/>
          </w:tcPr>
          <w:p w:rsidR="0051340D" w:rsidRPr="009B7B7D" w:rsidRDefault="00165A4F" w:rsidP="00864D1C">
            <w:pPr>
              <w:autoSpaceDE w:val="0"/>
              <w:autoSpaceDN w:val="0"/>
              <w:adjustRightInd w:val="0"/>
              <w:rPr>
                <w:rFonts w:eastAsia="Times-Italic"/>
                <w:iCs/>
                <w:sz w:val="28"/>
                <w:szCs w:val="28"/>
                <w:u w:val="single"/>
              </w:rPr>
            </w:pPr>
            <w:r w:rsidRPr="009B7B7D">
              <w:rPr>
                <w:rFonts w:eastAsia="Times-Italic"/>
                <w:iCs/>
                <w:sz w:val="28"/>
                <w:szCs w:val="28"/>
                <w:u w:val="single"/>
              </w:rPr>
              <w:t>Физическое развитие</w:t>
            </w:r>
          </w:p>
          <w:p w:rsidR="0051340D" w:rsidRPr="008655B1" w:rsidRDefault="0051340D" w:rsidP="00864D1C">
            <w:pPr>
              <w:autoSpaceDE w:val="0"/>
              <w:autoSpaceDN w:val="0"/>
              <w:adjustRightInd w:val="0"/>
              <w:rPr>
                <w:sz w:val="28"/>
                <w:szCs w:val="28"/>
              </w:rPr>
            </w:pPr>
            <w:proofErr w:type="gramStart"/>
            <w:r w:rsidRPr="008655B1">
              <w:rPr>
                <w:rFonts w:eastAsia="Times-Roman"/>
                <w:sz w:val="28"/>
                <w:szCs w:val="28"/>
              </w:rPr>
              <w:t>(</w:t>
            </w:r>
            <w:r w:rsidRPr="008655B1">
              <w:rPr>
                <w:sz w:val="28"/>
                <w:szCs w:val="28"/>
              </w:rPr>
              <w:t>формирование и закрепление ориентировки в пространстве</w:t>
            </w:r>
            <w:r w:rsidRPr="008655B1">
              <w:rPr>
                <w:rFonts w:eastAsia="Times-Roman"/>
                <w:sz w:val="28"/>
                <w:szCs w:val="28"/>
              </w:rPr>
              <w:t xml:space="preserve">, </w:t>
            </w:r>
            <w:r w:rsidRPr="008655B1">
              <w:rPr>
                <w:sz w:val="28"/>
                <w:szCs w:val="28"/>
              </w:rPr>
              <w:t>временных</w:t>
            </w:r>
            <w:r w:rsidRPr="008655B1">
              <w:rPr>
                <w:rFonts w:eastAsia="Times-Roman"/>
                <w:sz w:val="28"/>
                <w:szCs w:val="28"/>
              </w:rPr>
              <w:t xml:space="preserve">,  </w:t>
            </w:r>
            <w:r w:rsidRPr="008655B1">
              <w:rPr>
                <w:sz w:val="28"/>
                <w:szCs w:val="28"/>
              </w:rPr>
              <w:t>количественных</w:t>
            </w:r>
            <w:proofErr w:type="gramEnd"/>
          </w:p>
          <w:p w:rsidR="0051340D" w:rsidRPr="008655B1" w:rsidRDefault="0051340D" w:rsidP="00864D1C">
            <w:pPr>
              <w:autoSpaceDE w:val="0"/>
              <w:autoSpaceDN w:val="0"/>
              <w:adjustRightInd w:val="0"/>
              <w:rPr>
                <w:sz w:val="28"/>
                <w:szCs w:val="28"/>
              </w:rPr>
            </w:pPr>
            <w:r w:rsidRPr="008655B1">
              <w:rPr>
                <w:sz w:val="28"/>
                <w:szCs w:val="28"/>
              </w:rPr>
              <w:t>представлений в подвижных играх и</w:t>
            </w:r>
          </w:p>
          <w:p w:rsidR="0051340D" w:rsidRPr="008655B1" w:rsidRDefault="0051340D" w:rsidP="00864D1C">
            <w:pPr>
              <w:autoSpaceDE w:val="0"/>
              <w:autoSpaceDN w:val="0"/>
              <w:adjustRightInd w:val="0"/>
              <w:rPr>
                <w:rFonts w:eastAsia="Times-Roman"/>
                <w:sz w:val="28"/>
                <w:szCs w:val="28"/>
              </w:rPr>
            </w:pPr>
            <w:r w:rsidRPr="008655B1">
              <w:rPr>
                <w:sz w:val="28"/>
                <w:szCs w:val="28"/>
              </w:rPr>
              <w:lastRenderedPageBreak/>
              <w:t xml:space="preserve">физических </w:t>
            </w:r>
            <w:proofErr w:type="gramStart"/>
            <w:r w:rsidRPr="008655B1">
              <w:rPr>
                <w:sz w:val="28"/>
                <w:szCs w:val="28"/>
              </w:rPr>
              <w:t>упражнениях</w:t>
            </w:r>
            <w:proofErr w:type="gramEnd"/>
            <w:r w:rsidRPr="008655B1">
              <w:rPr>
                <w:rFonts w:eastAsia="Times-Roman"/>
                <w:sz w:val="28"/>
                <w:szCs w:val="28"/>
              </w:rPr>
              <w:t>).</w:t>
            </w:r>
          </w:p>
          <w:p w:rsidR="0051340D" w:rsidRPr="008655B1" w:rsidRDefault="00165A4F" w:rsidP="00864D1C">
            <w:pPr>
              <w:autoSpaceDE w:val="0"/>
              <w:autoSpaceDN w:val="0"/>
              <w:adjustRightInd w:val="0"/>
              <w:rPr>
                <w:sz w:val="28"/>
                <w:szCs w:val="28"/>
                <w:u w:val="single"/>
              </w:rPr>
            </w:pPr>
            <w:r>
              <w:rPr>
                <w:sz w:val="28"/>
                <w:szCs w:val="28"/>
                <w:u w:val="single"/>
              </w:rPr>
              <w:t>Социально-коммуникативное развитие</w:t>
            </w:r>
          </w:p>
          <w:p w:rsidR="0051340D" w:rsidRPr="008655B1" w:rsidRDefault="0051340D" w:rsidP="00864D1C">
            <w:pPr>
              <w:autoSpaceDE w:val="0"/>
              <w:autoSpaceDN w:val="0"/>
              <w:adjustRightInd w:val="0"/>
              <w:rPr>
                <w:sz w:val="28"/>
                <w:szCs w:val="28"/>
              </w:rPr>
            </w:pPr>
            <w:r w:rsidRPr="008655B1">
              <w:rPr>
                <w:rFonts w:eastAsia="Times-Italic"/>
                <w:i/>
                <w:iCs/>
                <w:sz w:val="28"/>
                <w:szCs w:val="28"/>
              </w:rPr>
              <w:t xml:space="preserve"> </w:t>
            </w:r>
            <w:r w:rsidRPr="008655B1">
              <w:rPr>
                <w:sz w:val="28"/>
                <w:szCs w:val="28"/>
              </w:rPr>
              <w:t>формирование целостной картины мира и расширение кругозора в части представлений о себе</w:t>
            </w:r>
            <w:r w:rsidRPr="008655B1">
              <w:rPr>
                <w:rFonts w:eastAsia="Times-Roman"/>
                <w:sz w:val="28"/>
                <w:szCs w:val="28"/>
              </w:rPr>
              <w:t>,</w:t>
            </w:r>
            <w:r w:rsidRPr="008655B1">
              <w:rPr>
                <w:sz w:val="28"/>
                <w:szCs w:val="28"/>
              </w:rPr>
              <w:t xml:space="preserve"> семье</w:t>
            </w:r>
            <w:r w:rsidRPr="008655B1">
              <w:rPr>
                <w:rFonts w:eastAsia="Times-Roman"/>
                <w:sz w:val="28"/>
                <w:szCs w:val="28"/>
              </w:rPr>
              <w:t xml:space="preserve">, </w:t>
            </w:r>
            <w:r w:rsidRPr="008655B1">
              <w:rPr>
                <w:sz w:val="28"/>
                <w:szCs w:val="28"/>
              </w:rPr>
              <w:t>обществе</w:t>
            </w:r>
            <w:r w:rsidRPr="008655B1">
              <w:rPr>
                <w:rFonts w:eastAsia="Times-Roman"/>
                <w:sz w:val="28"/>
                <w:szCs w:val="28"/>
              </w:rPr>
              <w:t xml:space="preserve">, </w:t>
            </w:r>
            <w:r w:rsidRPr="008655B1">
              <w:rPr>
                <w:sz w:val="28"/>
                <w:szCs w:val="28"/>
              </w:rPr>
              <w:t>государстве</w:t>
            </w:r>
            <w:r w:rsidRPr="008655B1">
              <w:rPr>
                <w:rFonts w:eastAsia="Times-Roman"/>
                <w:sz w:val="28"/>
                <w:szCs w:val="28"/>
              </w:rPr>
              <w:t xml:space="preserve">, </w:t>
            </w:r>
            <w:r w:rsidRPr="008655B1">
              <w:rPr>
                <w:sz w:val="28"/>
                <w:szCs w:val="28"/>
              </w:rPr>
              <w:t>мире</w:t>
            </w:r>
            <w:r w:rsidRPr="008655B1">
              <w:rPr>
                <w:rFonts w:eastAsia="Times-Roman"/>
                <w:sz w:val="28"/>
                <w:szCs w:val="28"/>
              </w:rPr>
              <w:t>).</w:t>
            </w:r>
          </w:p>
          <w:p w:rsidR="0051340D" w:rsidRPr="008655B1" w:rsidRDefault="0051340D" w:rsidP="00864D1C">
            <w:pPr>
              <w:autoSpaceDE w:val="0"/>
              <w:autoSpaceDN w:val="0"/>
              <w:adjustRightInd w:val="0"/>
              <w:rPr>
                <w:rFonts w:eastAsia="Times-Italic"/>
                <w:i/>
                <w:iCs/>
                <w:sz w:val="28"/>
                <w:szCs w:val="28"/>
              </w:rPr>
            </w:pPr>
            <w:r w:rsidRPr="008655B1">
              <w:rPr>
                <w:rFonts w:eastAsia="Times-Italic"/>
                <w:i/>
                <w:iCs/>
                <w:sz w:val="28"/>
                <w:szCs w:val="28"/>
              </w:rPr>
              <w:t xml:space="preserve"> </w:t>
            </w:r>
            <w:proofErr w:type="gramStart"/>
            <w:r w:rsidRPr="008655B1">
              <w:rPr>
                <w:rFonts w:eastAsia="Times-Roman"/>
                <w:sz w:val="28"/>
                <w:szCs w:val="28"/>
              </w:rPr>
              <w:t>(</w:t>
            </w:r>
            <w:r w:rsidRPr="008655B1">
              <w:rPr>
                <w:sz w:val="28"/>
                <w:szCs w:val="28"/>
              </w:rPr>
              <w:t>формирование целостной</w:t>
            </w:r>
            <w:proofErr w:type="gramEnd"/>
          </w:p>
          <w:p w:rsidR="0051340D" w:rsidRPr="008655B1" w:rsidRDefault="0051340D" w:rsidP="00864D1C">
            <w:pPr>
              <w:autoSpaceDE w:val="0"/>
              <w:autoSpaceDN w:val="0"/>
              <w:adjustRightInd w:val="0"/>
              <w:rPr>
                <w:sz w:val="28"/>
                <w:szCs w:val="28"/>
              </w:rPr>
            </w:pPr>
            <w:r w:rsidRPr="008655B1">
              <w:rPr>
                <w:sz w:val="28"/>
                <w:szCs w:val="28"/>
              </w:rPr>
              <w:t>картины мира и расширение кругозора в  части представлений о труде взрослых и</w:t>
            </w:r>
          </w:p>
          <w:p w:rsidR="0051340D" w:rsidRPr="00165A4F" w:rsidRDefault="0051340D" w:rsidP="00864D1C">
            <w:pPr>
              <w:autoSpaceDE w:val="0"/>
              <w:autoSpaceDN w:val="0"/>
              <w:adjustRightInd w:val="0"/>
              <w:rPr>
                <w:rFonts w:eastAsia="Times-Roman"/>
                <w:sz w:val="28"/>
                <w:szCs w:val="28"/>
              </w:rPr>
            </w:pPr>
            <w:r w:rsidRPr="008655B1">
              <w:rPr>
                <w:sz w:val="28"/>
                <w:szCs w:val="28"/>
              </w:rPr>
              <w:t>собственной трудовой деятельности</w:t>
            </w:r>
            <w:r w:rsidRPr="008655B1">
              <w:rPr>
                <w:rFonts w:eastAsia="Times-Roman"/>
                <w:sz w:val="28"/>
                <w:szCs w:val="28"/>
              </w:rPr>
              <w:t>).</w:t>
            </w:r>
          </w:p>
          <w:p w:rsidR="0051340D" w:rsidRPr="008655B1" w:rsidRDefault="0051340D" w:rsidP="00864D1C">
            <w:pPr>
              <w:autoSpaceDE w:val="0"/>
              <w:autoSpaceDN w:val="0"/>
              <w:adjustRightInd w:val="0"/>
              <w:ind w:right="-533"/>
              <w:rPr>
                <w:sz w:val="28"/>
                <w:szCs w:val="28"/>
              </w:rPr>
            </w:pPr>
            <w:r w:rsidRPr="008655B1">
              <w:rPr>
                <w:sz w:val="28"/>
                <w:szCs w:val="28"/>
              </w:rPr>
              <w:t>формирование целостной картины мира и расширение кругозора в части представлений о безопасности собственной жизнедеятельности и безопасности окружающего мира природы</w:t>
            </w:r>
            <w:r w:rsidRPr="008655B1">
              <w:rPr>
                <w:rFonts w:eastAsia="Times-Roman"/>
                <w:sz w:val="28"/>
                <w:szCs w:val="28"/>
              </w:rPr>
              <w:t>).</w:t>
            </w:r>
          </w:p>
          <w:p w:rsidR="0051340D" w:rsidRPr="008655B1" w:rsidRDefault="00165A4F" w:rsidP="00864D1C">
            <w:pPr>
              <w:autoSpaceDE w:val="0"/>
              <w:autoSpaceDN w:val="0"/>
              <w:adjustRightInd w:val="0"/>
              <w:rPr>
                <w:rFonts w:eastAsia="Times-Italic"/>
                <w:i/>
                <w:iCs/>
                <w:sz w:val="28"/>
                <w:szCs w:val="28"/>
              </w:rPr>
            </w:pPr>
            <w:r>
              <w:rPr>
                <w:sz w:val="28"/>
                <w:szCs w:val="28"/>
                <w:u w:val="single"/>
              </w:rPr>
              <w:t>Речевое развитие</w:t>
            </w:r>
          </w:p>
          <w:p w:rsidR="0051340D" w:rsidRPr="008655B1" w:rsidRDefault="0051340D" w:rsidP="00864D1C">
            <w:pPr>
              <w:autoSpaceDE w:val="0"/>
              <w:autoSpaceDN w:val="0"/>
              <w:adjustRightInd w:val="0"/>
              <w:rPr>
                <w:sz w:val="28"/>
                <w:szCs w:val="28"/>
              </w:rPr>
            </w:pPr>
            <w:proofErr w:type="gramStart"/>
            <w:r w:rsidRPr="008655B1">
              <w:rPr>
                <w:rFonts w:eastAsia="Times-Roman"/>
                <w:sz w:val="28"/>
                <w:szCs w:val="28"/>
              </w:rPr>
              <w:t>(</w:t>
            </w:r>
            <w:r w:rsidRPr="008655B1">
              <w:rPr>
                <w:sz w:val="28"/>
                <w:szCs w:val="28"/>
              </w:rPr>
              <w:t>решение специфическими</w:t>
            </w:r>
            <w:proofErr w:type="gramEnd"/>
          </w:p>
          <w:p w:rsidR="0051340D" w:rsidRPr="008655B1" w:rsidRDefault="0051340D" w:rsidP="00864D1C">
            <w:pPr>
              <w:autoSpaceDE w:val="0"/>
              <w:autoSpaceDN w:val="0"/>
              <w:adjustRightInd w:val="0"/>
              <w:rPr>
                <w:sz w:val="28"/>
                <w:szCs w:val="28"/>
              </w:rPr>
            </w:pPr>
            <w:r w:rsidRPr="008655B1">
              <w:rPr>
                <w:sz w:val="28"/>
                <w:szCs w:val="28"/>
              </w:rPr>
              <w:t xml:space="preserve">средствами основной задачи психолого-педагогической работы </w:t>
            </w:r>
            <w:r w:rsidRPr="008655B1">
              <w:rPr>
                <w:rFonts w:eastAsia="Times-Roman"/>
                <w:sz w:val="28"/>
                <w:szCs w:val="28"/>
              </w:rPr>
              <w:t xml:space="preserve"> </w:t>
            </w:r>
            <w:r w:rsidRPr="008655B1">
              <w:rPr>
                <w:sz w:val="28"/>
                <w:szCs w:val="28"/>
              </w:rPr>
              <w:t>формирования целостной картины мира</w:t>
            </w:r>
            <w:r w:rsidRPr="008655B1">
              <w:rPr>
                <w:rFonts w:eastAsia="Times-Roman"/>
                <w:sz w:val="28"/>
                <w:szCs w:val="28"/>
              </w:rPr>
              <w:t>).</w:t>
            </w:r>
          </w:p>
          <w:p w:rsidR="0051340D" w:rsidRPr="008655B1" w:rsidRDefault="0051340D" w:rsidP="00864D1C">
            <w:pPr>
              <w:autoSpaceDE w:val="0"/>
              <w:autoSpaceDN w:val="0"/>
              <w:adjustRightInd w:val="0"/>
              <w:rPr>
                <w:sz w:val="28"/>
                <w:szCs w:val="28"/>
              </w:rPr>
            </w:pPr>
            <w:proofErr w:type="gramStart"/>
            <w:r w:rsidRPr="008655B1">
              <w:rPr>
                <w:rFonts w:eastAsia="Times-Roman"/>
                <w:sz w:val="28"/>
                <w:szCs w:val="28"/>
              </w:rPr>
              <w:t>(</w:t>
            </w:r>
            <w:r w:rsidRPr="008655B1">
              <w:rPr>
                <w:sz w:val="28"/>
                <w:szCs w:val="28"/>
              </w:rPr>
              <w:t>развитие  познавательно</w:t>
            </w:r>
            <w:r w:rsidRPr="008655B1">
              <w:rPr>
                <w:rFonts w:eastAsia="Times-Roman"/>
                <w:sz w:val="28"/>
                <w:szCs w:val="28"/>
              </w:rPr>
              <w:t>-</w:t>
            </w:r>
            <w:r w:rsidRPr="008655B1">
              <w:rPr>
                <w:sz w:val="28"/>
                <w:szCs w:val="28"/>
              </w:rPr>
              <w:t>исследовательской и</w:t>
            </w:r>
            <w:proofErr w:type="gramEnd"/>
          </w:p>
          <w:p w:rsidR="0051340D" w:rsidRPr="008655B1" w:rsidRDefault="0051340D" w:rsidP="00864D1C">
            <w:pPr>
              <w:autoSpaceDE w:val="0"/>
              <w:autoSpaceDN w:val="0"/>
              <w:adjustRightInd w:val="0"/>
              <w:rPr>
                <w:sz w:val="28"/>
                <w:szCs w:val="28"/>
              </w:rPr>
            </w:pPr>
            <w:r w:rsidRPr="008655B1">
              <w:rPr>
                <w:sz w:val="28"/>
                <w:szCs w:val="28"/>
              </w:rPr>
              <w:t>продуктивной деятельности в процессе  свободного общения со сверстниками и взрослыми</w:t>
            </w:r>
            <w:r w:rsidRPr="008655B1">
              <w:rPr>
                <w:rFonts w:eastAsia="Times-Roman"/>
                <w:sz w:val="28"/>
                <w:szCs w:val="28"/>
              </w:rPr>
              <w:t>).</w:t>
            </w:r>
          </w:p>
          <w:p w:rsidR="0051340D" w:rsidRPr="008655B1" w:rsidRDefault="00165A4F" w:rsidP="00864D1C">
            <w:pPr>
              <w:autoSpaceDE w:val="0"/>
              <w:autoSpaceDN w:val="0"/>
              <w:adjustRightInd w:val="0"/>
              <w:rPr>
                <w:sz w:val="28"/>
                <w:szCs w:val="28"/>
                <w:u w:val="single"/>
              </w:rPr>
            </w:pPr>
            <w:r>
              <w:rPr>
                <w:sz w:val="28"/>
                <w:szCs w:val="28"/>
                <w:u w:val="single"/>
              </w:rPr>
              <w:t>Художественно-эстетическое</w:t>
            </w:r>
            <w:r w:rsidR="0051340D" w:rsidRPr="008655B1">
              <w:rPr>
                <w:sz w:val="28"/>
                <w:szCs w:val="28"/>
                <w:u w:val="single"/>
              </w:rPr>
              <w:t xml:space="preserve"> творчество</w:t>
            </w:r>
          </w:p>
          <w:p w:rsidR="0051340D" w:rsidRPr="008655B1" w:rsidRDefault="0051340D" w:rsidP="00864D1C">
            <w:pPr>
              <w:autoSpaceDE w:val="0"/>
              <w:autoSpaceDN w:val="0"/>
              <w:adjustRightInd w:val="0"/>
              <w:rPr>
                <w:sz w:val="28"/>
                <w:szCs w:val="28"/>
              </w:rPr>
            </w:pPr>
            <w:r w:rsidRPr="008655B1">
              <w:rPr>
                <w:rFonts w:eastAsia="Times-Italic"/>
                <w:i/>
                <w:iCs/>
                <w:sz w:val="28"/>
                <w:szCs w:val="28"/>
              </w:rPr>
              <w:t xml:space="preserve"> </w:t>
            </w:r>
            <w:proofErr w:type="gramStart"/>
            <w:r w:rsidRPr="008655B1">
              <w:rPr>
                <w:rFonts w:eastAsia="Times-Roman"/>
                <w:sz w:val="28"/>
                <w:szCs w:val="28"/>
              </w:rPr>
              <w:t>(</w:t>
            </w:r>
            <w:r w:rsidRPr="008655B1">
              <w:rPr>
                <w:sz w:val="28"/>
                <w:szCs w:val="28"/>
              </w:rPr>
              <w:t>расширение кругозора в части музыкального и изобразительного</w:t>
            </w:r>
            <w:proofErr w:type="gramEnd"/>
          </w:p>
          <w:p w:rsidR="0051340D" w:rsidRPr="008655B1" w:rsidRDefault="0051340D" w:rsidP="00864D1C">
            <w:pPr>
              <w:rPr>
                <w:rFonts w:eastAsia="Times-Italic"/>
                <w:sz w:val="28"/>
                <w:szCs w:val="28"/>
              </w:rPr>
            </w:pPr>
            <w:r w:rsidRPr="008655B1">
              <w:rPr>
                <w:sz w:val="28"/>
                <w:szCs w:val="28"/>
              </w:rPr>
              <w:t>искусства</w:t>
            </w:r>
            <w:r w:rsidRPr="008655B1">
              <w:rPr>
                <w:rFonts w:eastAsia="Times-Roman"/>
                <w:sz w:val="28"/>
                <w:szCs w:val="28"/>
              </w:rPr>
              <w:t>)</w:t>
            </w:r>
          </w:p>
          <w:p w:rsidR="0051340D" w:rsidRPr="008655B1" w:rsidRDefault="0051340D" w:rsidP="00864D1C">
            <w:pPr>
              <w:rPr>
                <w:sz w:val="28"/>
                <w:szCs w:val="28"/>
              </w:rPr>
            </w:pPr>
          </w:p>
        </w:tc>
        <w:tc>
          <w:tcPr>
            <w:tcW w:w="5384" w:type="dxa"/>
            <w:shd w:val="clear" w:color="auto" w:fill="auto"/>
          </w:tcPr>
          <w:p w:rsidR="0051340D" w:rsidRPr="008655B1" w:rsidRDefault="0051340D" w:rsidP="00864D1C">
            <w:pPr>
              <w:autoSpaceDE w:val="0"/>
              <w:autoSpaceDN w:val="0"/>
              <w:adjustRightInd w:val="0"/>
              <w:rPr>
                <w:rFonts w:eastAsia="Times-Italic"/>
                <w:sz w:val="28"/>
                <w:szCs w:val="28"/>
              </w:rPr>
            </w:pPr>
            <w:r w:rsidRPr="008655B1">
              <w:rPr>
                <w:rFonts w:eastAsia="Times-Italic"/>
                <w:sz w:val="28"/>
                <w:szCs w:val="28"/>
              </w:rPr>
              <w:lastRenderedPageBreak/>
              <w:t>использование</w:t>
            </w:r>
          </w:p>
          <w:p w:rsidR="0051340D" w:rsidRPr="008655B1" w:rsidRDefault="0051340D" w:rsidP="00864D1C">
            <w:pPr>
              <w:autoSpaceDE w:val="0"/>
              <w:autoSpaceDN w:val="0"/>
              <w:adjustRightInd w:val="0"/>
              <w:rPr>
                <w:sz w:val="28"/>
                <w:szCs w:val="28"/>
              </w:rPr>
            </w:pPr>
            <w:r w:rsidRPr="008655B1">
              <w:rPr>
                <w:rFonts w:eastAsia="Times-Italic"/>
                <w:sz w:val="28"/>
                <w:szCs w:val="28"/>
              </w:rPr>
              <w:t xml:space="preserve">подвижных игр и физических упражнений </w:t>
            </w:r>
            <w:r w:rsidRPr="008655B1">
              <w:rPr>
                <w:sz w:val="28"/>
                <w:szCs w:val="28"/>
              </w:rPr>
              <w:t>для реализации задач образовательной</w:t>
            </w:r>
          </w:p>
          <w:p w:rsidR="0051340D" w:rsidRPr="008655B1" w:rsidRDefault="0051340D" w:rsidP="00864D1C">
            <w:pPr>
              <w:autoSpaceDE w:val="0"/>
              <w:autoSpaceDN w:val="0"/>
              <w:adjustRightInd w:val="0"/>
              <w:rPr>
                <w:rFonts w:eastAsia="Times-Roman"/>
                <w:sz w:val="28"/>
                <w:szCs w:val="28"/>
              </w:rPr>
            </w:pPr>
            <w:r w:rsidRPr="008655B1">
              <w:rPr>
                <w:sz w:val="28"/>
                <w:szCs w:val="28"/>
              </w:rPr>
              <w:t xml:space="preserve">области </w:t>
            </w:r>
            <w:r>
              <w:rPr>
                <w:rFonts w:eastAsia="Times-Roman"/>
                <w:sz w:val="28"/>
                <w:szCs w:val="28"/>
              </w:rPr>
              <w:t xml:space="preserve"> </w:t>
            </w:r>
            <w:r w:rsidR="00E505AC">
              <w:rPr>
                <w:sz w:val="28"/>
                <w:szCs w:val="28"/>
              </w:rPr>
              <w:t>Познавательное развитие</w:t>
            </w:r>
            <w:r w:rsidR="007B67D2">
              <w:rPr>
                <w:rFonts w:eastAsia="Times-Roman"/>
                <w:sz w:val="28"/>
                <w:szCs w:val="28"/>
              </w:rPr>
              <w:t>;</w:t>
            </w:r>
          </w:p>
          <w:p w:rsidR="0051340D" w:rsidRPr="008655B1" w:rsidRDefault="0051340D" w:rsidP="00864D1C">
            <w:pPr>
              <w:autoSpaceDE w:val="0"/>
              <w:autoSpaceDN w:val="0"/>
              <w:adjustRightInd w:val="0"/>
              <w:rPr>
                <w:sz w:val="28"/>
                <w:szCs w:val="28"/>
              </w:rPr>
            </w:pPr>
            <w:r w:rsidRPr="008655B1">
              <w:rPr>
                <w:i/>
                <w:sz w:val="28"/>
                <w:szCs w:val="28"/>
              </w:rPr>
              <w:t>Чтение художественной литературы</w:t>
            </w:r>
            <w:r w:rsidRPr="008655B1">
              <w:rPr>
                <w:rFonts w:eastAsia="Times-Italic"/>
                <w:i/>
                <w:iCs/>
                <w:sz w:val="28"/>
                <w:szCs w:val="28"/>
              </w:rPr>
              <w:t xml:space="preserve"> </w:t>
            </w:r>
            <w:r w:rsidRPr="008655B1">
              <w:rPr>
                <w:sz w:val="28"/>
                <w:szCs w:val="28"/>
              </w:rPr>
              <w:lastRenderedPageBreak/>
              <w:t>использование художественных произведений для формирования целостной картины мира</w:t>
            </w:r>
            <w:r w:rsidR="007B67D2">
              <w:rPr>
                <w:rFonts w:eastAsia="Times-Roman"/>
                <w:sz w:val="28"/>
                <w:szCs w:val="28"/>
              </w:rPr>
              <w:t>;</w:t>
            </w:r>
          </w:p>
          <w:p w:rsidR="0051340D" w:rsidRPr="008655B1" w:rsidRDefault="007B67D2" w:rsidP="00864D1C">
            <w:pPr>
              <w:autoSpaceDE w:val="0"/>
              <w:autoSpaceDN w:val="0"/>
              <w:adjustRightInd w:val="0"/>
              <w:rPr>
                <w:sz w:val="28"/>
                <w:szCs w:val="28"/>
              </w:rPr>
            </w:pPr>
            <w:r w:rsidRPr="008655B1">
              <w:rPr>
                <w:rFonts w:eastAsia="Times-Roman"/>
                <w:sz w:val="28"/>
                <w:szCs w:val="28"/>
              </w:rPr>
              <w:t xml:space="preserve"> </w:t>
            </w:r>
            <w:r w:rsidR="0051340D" w:rsidRPr="008655B1">
              <w:rPr>
                <w:sz w:val="28"/>
                <w:szCs w:val="28"/>
              </w:rPr>
              <w:t xml:space="preserve">использование  </w:t>
            </w:r>
            <w:proofErr w:type="gramStart"/>
            <w:r w:rsidR="0051340D" w:rsidRPr="008655B1">
              <w:rPr>
                <w:sz w:val="28"/>
                <w:szCs w:val="28"/>
              </w:rPr>
              <w:t>музыкальных</w:t>
            </w:r>
            <w:proofErr w:type="gramEnd"/>
          </w:p>
          <w:p w:rsidR="0051340D" w:rsidRPr="008655B1" w:rsidRDefault="0051340D" w:rsidP="00864D1C">
            <w:pPr>
              <w:autoSpaceDE w:val="0"/>
              <w:autoSpaceDN w:val="0"/>
              <w:adjustRightInd w:val="0"/>
              <w:rPr>
                <w:sz w:val="28"/>
                <w:szCs w:val="28"/>
              </w:rPr>
            </w:pPr>
            <w:r w:rsidRPr="008655B1">
              <w:rPr>
                <w:sz w:val="28"/>
                <w:szCs w:val="28"/>
              </w:rPr>
              <w:t>произведений</w:t>
            </w:r>
            <w:r w:rsidRPr="008655B1">
              <w:rPr>
                <w:rFonts w:eastAsia="Times-Roman"/>
                <w:sz w:val="28"/>
                <w:szCs w:val="28"/>
              </w:rPr>
              <w:t xml:space="preserve">, </w:t>
            </w:r>
            <w:r w:rsidRPr="008655B1">
              <w:rPr>
                <w:sz w:val="28"/>
                <w:szCs w:val="28"/>
              </w:rPr>
              <w:t>продуктивной деятельности</w:t>
            </w:r>
          </w:p>
          <w:p w:rsidR="0051340D" w:rsidRPr="008655B1" w:rsidRDefault="0051340D" w:rsidP="00864D1C">
            <w:pPr>
              <w:autoSpaceDE w:val="0"/>
              <w:autoSpaceDN w:val="0"/>
              <w:adjustRightInd w:val="0"/>
              <w:rPr>
                <w:sz w:val="28"/>
                <w:szCs w:val="28"/>
              </w:rPr>
            </w:pPr>
            <w:r w:rsidRPr="008655B1">
              <w:rPr>
                <w:sz w:val="28"/>
                <w:szCs w:val="28"/>
              </w:rPr>
              <w:t>детей для обогащения содержания области</w:t>
            </w:r>
          </w:p>
          <w:p w:rsidR="0051340D" w:rsidRPr="008655B1" w:rsidRDefault="00E505AC" w:rsidP="00864D1C">
            <w:pPr>
              <w:autoSpaceDE w:val="0"/>
              <w:autoSpaceDN w:val="0"/>
              <w:adjustRightInd w:val="0"/>
              <w:rPr>
                <w:rFonts w:eastAsia="Times-Roman"/>
                <w:sz w:val="28"/>
                <w:szCs w:val="28"/>
              </w:rPr>
            </w:pPr>
            <w:r>
              <w:rPr>
                <w:sz w:val="28"/>
                <w:szCs w:val="28"/>
              </w:rPr>
              <w:t>Познавательное развитие</w:t>
            </w:r>
            <w:r w:rsidR="007B67D2">
              <w:rPr>
                <w:rFonts w:eastAsia="Times-Roman"/>
                <w:sz w:val="28"/>
                <w:szCs w:val="28"/>
              </w:rPr>
              <w:t>.</w:t>
            </w:r>
          </w:p>
          <w:p w:rsidR="0051340D" w:rsidRPr="008655B1" w:rsidRDefault="0051340D" w:rsidP="00864D1C">
            <w:pPr>
              <w:rPr>
                <w:sz w:val="28"/>
                <w:szCs w:val="28"/>
              </w:rPr>
            </w:pPr>
          </w:p>
        </w:tc>
      </w:tr>
    </w:tbl>
    <w:p w:rsidR="00EB6CD6" w:rsidRDefault="00EB6CD6" w:rsidP="00AF0A1E">
      <w:pPr>
        <w:rPr>
          <w:b/>
          <w:sz w:val="28"/>
          <w:szCs w:val="28"/>
        </w:rPr>
      </w:pPr>
    </w:p>
    <w:p w:rsidR="00EB6CD6" w:rsidRDefault="00EB6CD6" w:rsidP="00D90362">
      <w:pPr>
        <w:ind w:firstLine="708"/>
        <w:jc w:val="center"/>
        <w:rPr>
          <w:b/>
          <w:sz w:val="28"/>
          <w:szCs w:val="28"/>
        </w:rPr>
      </w:pPr>
    </w:p>
    <w:p w:rsidR="00BA11DD" w:rsidRDefault="00BA11DD" w:rsidP="0050699D">
      <w:pPr>
        <w:spacing w:line="360" w:lineRule="auto"/>
        <w:rPr>
          <w:sz w:val="28"/>
          <w:szCs w:val="28"/>
        </w:rPr>
      </w:pPr>
    </w:p>
    <w:p w:rsidR="00BA11DD" w:rsidRDefault="00BA11DD" w:rsidP="00407E09">
      <w:pPr>
        <w:spacing w:line="360" w:lineRule="auto"/>
        <w:ind w:left="735"/>
        <w:rPr>
          <w:sz w:val="28"/>
          <w:szCs w:val="28"/>
        </w:rPr>
      </w:pPr>
    </w:p>
    <w:p w:rsidR="003A7D90" w:rsidRDefault="003A7D90" w:rsidP="00407E09">
      <w:pPr>
        <w:spacing w:line="360" w:lineRule="auto"/>
        <w:ind w:left="735"/>
        <w:rPr>
          <w:sz w:val="28"/>
          <w:szCs w:val="28"/>
        </w:rPr>
      </w:pPr>
    </w:p>
    <w:p w:rsidR="002719AA" w:rsidRDefault="002719AA" w:rsidP="00407E09">
      <w:pPr>
        <w:spacing w:line="360" w:lineRule="auto"/>
        <w:ind w:left="735"/>
        <w:rPr>
          <w:sz w:val="28"/>
          <w:szCs w:val="28"/>
        </w:rPr>
      </w:pPr>
    </w:p>
    <w:p w:rsidR="003A7D90" w:rsidRDefault="003A7D90" w:rsidP="00407E09">
      <w:pPr>
        <w:spacing w:line="360" w:lineRule="auto"/>
        <w:ind w:left="735"/>
        <w:rPr>
          <w:sz w:val="28"/>
          <w:szCs w:val="28"/>
        </w:rPr>
      </w:pPr>
    </w:p>
    <w:p w:rsidR="00800498" w:rsidRDefault="00800498" w:rsidP="00800498">
      <w:pPr>
        <w:ind w:firstLine="567"/>
        <w:jc w:val="both"/>
        <w:rPr>
          <w:b/>
        </w:rPr>
      </w:pPr>
      <w:r>
        <w:rPr>
          <w:b/>
        </w:rPr>
        <w:lastRenderedPageBreak/>
        <w:t>Методическое обеспечение:</w:t>
      </w:r>
    </w:p>
    <w:p w:rsidR="002719AA" w:rsidRDefault="002719AA" w:rsidP="00800498">
      <w:pPr>
        <w:ind w:firstLine="567"/>
        <w:jc w:val="both"/>
        <w:rPr>
          <w:b/>
        </w:rPr>
      </w:pPr>
    </w:p>
    <w:p w:rsidR="008D265E" w:rsidRDefault="008D265E" w:rsidP="008D265E">
      <w:pPr>
        <w:pStyle w:val="aa"/>
        <w:numPr>
          <w:ilvl w:val="1"/>
          <w:numId w:val="40"/>
        </w:numPr>
        <w:spacing w:after="200" w:line="276" w:lineRule="auto"/>
      </w:pPr>
      <w:r w:rsidRPr="00475BE5">
        <w:t>Т.М. Бондаренко. Практический материал по освоению образовательных областей в подготовительной группе детского сада. Образовательная область «Познание»: Практическое пособие для старших воспитателей и педагогов. – Воронеж: ООО «Метода», 2013. – 288с.</w:t>
      </w:r>
    </w:p>
    <w:p w:rsidR="008D265E" w:rsidRDefault="008D265E" w:rsidP="008D265E">
      <w:pPr>
        <w:pStyle w:val="aa"/>
        <w:numPr>
          <w:ilvl w:val="1"/>
          <w:numId w:val="40"/>
        </w:numPr>
        <w:spacing w:after="200" w:line="276" w:lineRule="auto"/>
      </w:pPr>
      <w:r>
        <w:t xml:space="preserve">Дыбина О.В. Ознакомление с предметным и социальным окружением. Младшая группа. – М.: Мозаика-Синтез, 2016. – 80 </w:t>
      </w:r>
      <w:proofErr w:type="gramStart"/>
      <w:r>
        <w:t>с</w:t>
      </w:r>
      <w:proofErr w:type="gramEnd"/>
      <w:r>
        <w:t>.</w:t>
      </w:r>
    </w:p>
    <w:p w:rsidR="00D353E6" w:rsidRDefault="00363F33" w:rsidP="00363F33">
      <w:pPr>
        <w:pStyle w:val="aa"/>
        <w:numPr>
          <w:ilvl w:val="1"/>
          <w:numId w:val="40"/>
        </w:numPr>
        <w:spacing w:after="200" w:line="276" w:lineRule="auto"/>
      </w:pPr>
      <w:r w:rsidRPr="00363F33">
        <w:t xml:space="preserve"> </w:t>
      </w:r>
      <w:r>
        <w:t>Шорыгина Т.А. Познавательные сказки. Беседы с детьми о Земле и ее жителях.</w:t>
      </w:r>
      <w:r w:rsidRPr="00863B5D">
        <w:t xml:space="preserve"> </w:t>
      </w:r>
      <w:r>
        <w:t xml:space="preserve">– М.: ТЦ Сфера, 2016. – 80 </w:t>
      </w:r>
      <w:proofErr w:type="gramStart"/>
      <w:r>
        <w:t>с</w:t>
      </w:r>
      <w:proofErr w:type="gramEnd"/>
      <w:r>
        <w:t xml:space="preserve">. </w:t>
      </w:r>
    </w:p>
    <w:p w:rsidR="001F0101" w:rsidRDefault="001F0101" w:rsidP="001F0101">
      <w:pPr>
        <w:pStyle w:val="aa"/>
        <w:numPr>
          <w:ilvl w:val="1"/>
          <w:numId w:val="40"/>
        </w:numPr>
        <w:spacing w:after="200" w:line="276" w:lineRule="auto"/>
      </w:pPr>
      <w:r>
        <w:t xml:space="preserve">Коваленко С.В. Картотека предметных картинок. Наглядный дидактический материал. Предметный словарь в картинках. Мир вокруг меня. Выпуск 28.  – </w:t>
      </w:r>
      <w:proofErr w:type="gramStart"/>
      <w:r>
        <w:t>(Серия «Оснащение педагогического процесса в ДОО».</w:t>
      </w:r>
      <w:proofErr w:type="gramEnd"/>
      <w:r>
        <w:t xml:space="preserve">  – СПб</w:t>
      </w:r>
      <w:proofErr w:type="gramStart"/>
      <w:r>
        <w:t xml:space="preserve">. : </w:t>
      </w:r>
      <w:proofErr w:type="gramEnd"/>
      <w:r>
        <w:t>ООО «ИЗДАТЕЛЬСТВО – «ДЕТСТВО -  ПРЕСС», 2015.-  16 с., цв. ил.</w:t>
      </w:r>
    </w:p>
    <w:p w:rsidR="001F0101" w:rsidRDefault="001F0101" w:rsidP="001F0101">
      <w:pPr>
        <w:pStyle w:val="aa"/>
        <w:numPr>
          <w:ilvl w:val="1"/>
          <w:numId w:val="40"/>
        </w:numPr>
        <w:spacing w:after="200" w:line="276" w:lineRule="auto"/>
      </w:pPr>
      <w:r>
        <w:t xml:space="preserve">Конкевич С.В. Музыкальные инструменты. – Картотека предметных картинок. Выпуск 8.   </w:t>
      </w:r>
      <w:proofErr w:type="gramStart"/>
      <w:r>
        <w:t>(Серия «Оснащение педагогического процесса в ДОУ».</w:t>
      </w:r>
      <w:proofErr w:type="gramEnd"/>
      <w:r>
        <w:t xml:space="preserve"> – </w:t>
      </w:r>
      <w:proofErr w:type="gramStart"/>
      <w:r>
        <w:t>СПб. : ООО «ИЗДАТЕЛЬСТВО – «ДЕТСТВО -  ПРЕСС», 2014.-  8 с. +14 цв. ил.</w:t>
      </w:r>
      <w:proofErr w:type="gramEnd"/>
    </w:p>
    <w:p w:rsidR="001F0101" w:rsidRDefault="001F0101" w:rsidP="001F0101">
      <w:pPr>
        <w:pStyle w:val="aa"/>
        <w:numPr>
          <w:ilvl w:val="1"/>
          <w:numId w:val="40"/>
        </w:numPr>
        <w:spacing w:after="200" w:line="276" w:lineRule="auto"/>
      </w:pPr>
      <w:r>
        <w:t>Нищева Н.В.</w:t>
      </w:r>
      <w:r w:rsidRPr="00F97E09">
        <w:t xml:space="preserve"> </w:t>
      </w:r>
      <w:r>
        <w:t xml:space="preserve">Картотека предметных картинок.  Наглядный дидактический материал.  Выпуск 7. Первоцветы, полевые цветы, луговые, садовые цветы.-   </w:t>
      </w:r>
      <w:proofErr w:type="gramStart"/>
      <w:r>
        <w:t>(Серия «Оснащение педагогического процесса в ДОУ».</w:t>
      </w:r>
      <w:proofErr w:type="gramEnd"/>
      <w:r>
        <w:t xml:space="preserve"> – СПб. : ООО «ИЗДАТЕЛЬСТВО – «ДЕТСТВО -  ПРЕСС», 2012.-  32 </w:t>
      </w:r>
      <w:proofErr w:type="gramStart"/>
      <w:r>
        <w:t>с</w:t>
      </w:r>
      <w:proofErr w:type="gramEnd"/>
      <w:r>
        <w:t xml:space="preserve">. </w:t>
      </w:r>
    </w:p>
    <w:p w:rsidR="001F0101" w:rsidRDefault="001F0101" w:rsidP="001F0101">
      <w:pPr>
        <w:pStyle w:val="aa"/>
        <w:numPr>
          <w:ilvl w:val="1"/>
          <w:numId w:val="40"/>
        </w:numPr>
        <w:spacing w:after="200" w:line="276" w:lineRule="auto"/>
      </w:pPr>
      <w:r>
        <w:t>Нищева Н.В.</w:t>
      </w:r>
      <w:r w:rsidRPr="00F97E09">
        <w:t xml:space="preserve"> </w:t>
      </w:r>
      <w:r>
        <w:t xml:space="preserve">Картотека предметных картинок.  Наглядный дидактический материал.  Выпуск 4. Животные наших лесов, домашние животные, их детеныши. -   (Серия «Оснащение педагогического процесса в ДОУ»). – СПб. : ООО «ИЗДАТЕЛЬСТВО – «ДЕТСТВО -  ПРЕСС», 2015.-  32 </w:t>
      </w:r>
      <w:proofErr w:type="gramStart"/>
      <w:r>
        <w:t>с</w:t>
      </w:r>
      <w:proofErr w:type="gramEnd"/>
      <w:r>
        <w:t xml:space="preserve">. </w:t>
      </w:r>
    </w:p>
    <w:p w:rsidR="001F0101" w:rsidRDefault="001F0101" w:rsidP="001F0101">
      <w:pPr>
        <w:pStyle w:val="aa"/>
        <w:numPr>
          <w:ilvl w:val="1"/>
          <w:numId w:val="40"/>
        </w:numPr>
        <w:spacing w:after="200" w:line="276" w:lineRule="auto"/>
      </w:pPr>
      <w:r>
        <w:t>Нищева Н.В.</w:t>
      </w:r>
      <w:r w:rsidRPr="00F97E09">
        <w:t xml:space="preserve"> </w:t>
      </w:r>
      <w:r>
        <w:t xml:space="preserve">Транспорт. –  </w:t>
      </w:r>
      <w:proofErr w:type="gramStart"/>
      <w:r>
        <w:t>СПб. : ООО «Издательство – «ДЕТСТВО -  ПРЕСС», 2016.-  28 с.+ 28 цв. ил.</w:t>
      </w:r>
      <w:proofErr w:type="gramEnd"/>
      <w:r>
        <w:t xml:space="preserve"> -  </w:t>
      </w:r>
      <w:proofErr w:type="gramStart"/>
      <w:r>
        <w:t>(Серия «Оснащение педагогического процесса в ДОУ:</w:t>
      </w:r>
      <w:proofErr w:type="gramEnd"/>
      <w:r>
        <w:t xml:space="preserve"> </w:t>
      </w:r>
      <w:proofErr w:type="gramStart"/>
      <w:r>
        <w:t>Картотека предметных картинок; вып 3.)</w:t>
      </w:r>
      <w:proofErr w:type="gramEnd"/>
    </w:p>
    <w:p w:rsidR="001F0101" w:rsidRDefault="001F0101" w:rsidP="001F0101">
      <w:pPr>
        <w:pStyle w:val="aa"/>
        <w:numPr>
          <w:ilvl w:val="1"/>
          <w:numId w:val="40"/>
        </w:numPr>
        <w:spacing w:after="200" w:line="276" w:lineRule="auto"/>
      </w:pPr>
      <w:r>
        <w:t>Нищева Н.В.</w:t>
      </w:r>
      <w:r w:rsidRPr="00F97E09">
        <w:t xml:space="preserve"> </w:t>
      </w:r>
      <w:r>
        <w:t>Картотека предметных картинок.  Наглядный дидактический материал.  Выпуск 18. Одежда. Обувь. Головные уборы</w:t>
      </w:r>
      <w:proofErr w:type="gramStart"/>
      <w:r>
        <w:t>.. -   (</w:t>
      </w:r>
      <w:proofErr w:type="gramEnd"/>
      <w:r>
        <w:t>Серия «Оснащение педагогического процесса в ДОО»). – СПб</w:t>
      </w:r>
      <w:proofErr w:type="gramStart"/>
      <w:r>
        <w:t xml:space="preserve">. : </w:t>
      </w:r>
      <w:proofErr w:type="gramEnd"/>
      <w:r>
        <w:t xml:space="preserve">ООО «ИЗДАТЕЛЬСТВО – «ДЕТСТВО -  ПРЕСС», 2015.-  32 с., цв. ил. </w:t>
      </w:r>
    </w:p>
    <w:p w:rsidR="001F0101" w:rsidRDefault="001F0101" w:rsidP="001F0101">
      <w:pPr>
        <w:pStyle w:val="aa"/>
        <w:numPr>
          <w:ilvl w:val="1"/>
          <w:numId w:val="40"/>
        </w:numPr>
        <w:spacing w:after="200" w:line="276" w:lineRule="auto"/>
      </w:pPr>
      <w:r>
        <w:t>Нищева Н.В. Орудия труда. Инструменты  –– СПб. : ООО «ИЗДАТЕЛЬСТВО – «ДЕТСТВО -  ПРЕСС» ,2013. -  32 с.</w:t>
      </w:r>
      <w:proofErr w:type="gramStart"/>
      <w:r>
        <w:t>,ц</w:t>
      </w:r>
      <w:proofErr w:type="gramEnd"/>
      <w:r>
        <w:t xml:space="preserve">в. ил.  </w:t>
      </w:r>
      <w:proofErr w:type="gramStart"/>
      <w:r>
        <w:t>(Оснащение педагогического процесса в ДОУ.</w:t>
      </w:r>
      <w:proofErr w:type="gramEnd"/>
      <w:r>
        <w:t xml:space="preserve">  </w:t>
      </w:r>
      <w:proofErr w:type="gramStart"/>
      <w:r>
        <w:t xml:space="preserve">Картотека сюжетных картинок; вып. 15). </w:t>
      </w:r>
      <w:proofErr w:type="gramEnd"/>
    </w:p>
    <w:p w:rsidR="001F0101" w:rsidRDefault="001F0101" w:rsidP="001F0101">
      <w:pPr>
        <w:pStyle w:val="aa"/>
        <w:numPr>
          <w:ilvl w:val="1"/>
          <w:numId w:val="40"/>
        </w:numPr>
        <w:spacing w:after="200" w:line="276" w:lineRule="auto"/>
      </w:pPr>
      <w:r>
        <w:t>Шорыгина Т.А.  Добрые сказки. Эстетические сказки. Беседы с детьми об искусстве и красоте – М.: ТЦ Сфера, 2015. – 96 с. – (Сказк</w:t>
      </w:r>
      <w:proofErr w:type="gramStart"/>
      <w:r>
        <w:t>и-</w:t>
      </w:r>
      <w:proofErr w:type="gramEnd"/>
      <w:r>
        <w:t xml:space="preserve"> подсказки).</w:t>
      </w:r>
    </w:p>
    <w:p w:rsidR="001F0101" w:rsidRPr="00863B5D" w:rsidRDefault="001F0101" w:rsidP="001F0101">
      <w:pPr>
        <w:pStyle w:val="aa"/>
        <w:numPr>
          <w:ilvl w:val="1"/>
          <w:numId w:val="40"/>
        </w:numPr>
        <w:spacing w:after="200" w:line="276" w:lineRule="auto"/>
      </w:pPr>
      <w:r>
        <w:t>Шорыгина Т.А. Познавательные сказки. Беседы с детьми о Земле и ее жителях.</w:t>
      </w:r>
      <w:r w:rsidRPr="00863B5D">
        <w:t xml:space="preserve"> </w:t>
      </w:r>
      <w:r>
        <w:t>– М.: ТЦ Сфера, 2016. – 80 с. – (Сказк</w:t>
      </w:r>
      <w:proofErr w:type="gramStart"/>
      <w:r>
        <w:t>и-</w:t>
      </w:r>
      <w:proofErr w:type="gramEnd"/>
      <w:r>
        <w:t xml:space="preserve"> подсказки).</w:t>
      </w:r>
      <w:r w:rsidRPr="00863B5D">
        <w:t xml:space="preserve"> </w:t>
      </w:r>
    </w:p>
    <w:p w:rsidR="003A7D90" w:rsidRDefault="003A7D90" w:rsidP="003A7D90">
      <w:pPr>
        <w:pStyle w:val="aa"/>
        <w:numPr>
          <w:ilvl w:val="1"/>
          <w:numId w:val="40"/>
        </w:numPr>
        <w:spacing w:after="200" w:line="276" w:lineRule="auto"/>
      </w:pPr>
      <w:r>
        <w:t xml:space="preserve">Помораева И.А., Позина В.А. Формирование элементарных математических представлений: Средняя группа. – М.: Мозаика-Синтез, 2016. – 64 </w:t>
      </w:r>
      <w:proofErr w:type="gramStart"/>
      <w:r>
        <w:t>с</w:t>
      </w:r>
      <w:proofErr w:type="gramEnd"/>
      <w:r>
        <w:t>.</w:t>
      </w:r>
    </w:p>
    <w:p w:rsidR="00865D02" w:rsidRDefault="00865D02" w:rsidP="004F67B7">
      <w:pPr>
        <w:pStyle w:val="aa"/>
        <w:spacing w:after="200" w:line="276" w:lineRule="auto"/>
        <w:ind w:left="1080"/>
      </w:pPr>
    </w:p>
    <w:p w:rsidR="00BA11DD" w:rsidRDefault="00BA11DD" w:rsidP="00407E09">
      <w:pPr>
        <w:spacing w:line="360" w:lineRule="auto"/>
        <w:ind w:left="735"/>
        <w:rPr>
          <w:sz w:val="28"/>
          <w:szCs w:val="28"/>
        </w:rPr>
      </w:pPr>
    </w:p>
    <w:p w:rsidR="00BA11DD" w:rsidRDefault="00BA11DD" w:rsidP="00407E09">
      <w:pPr>
        <w:spacing w:line="360" w:lineRule="auto"/>
        <w:ind w:left="735"/>
        <w:rPr>
          <w:sz w:val="28"/>
          <w:szCs w:val="28"/>
        </w:rPr>
      </w:pPr>
    </w:p>
    <w:p w:rsidR="00407E09" w:rsidRDefault="00710910" w:rsidP="00407E09">
      <w:pPr>
        <w:spacing w:line="360" w:lineRule="auto"/>
        <w:ind w:left="735"/>
        <w:rPr>
          <w:b/>
          <w:sz w:val="28"/>
          <w:szCs w:val="28"/>
        </w:rPr>
      </w:pPr>
      <w:r>
        <w:rPr>
          <w:sz w:val="28"/>
          <w:szCs w:val="28"/>
        </w:rPr>
        <w:lastRenderedPageBreak/>
        <w:t>2.4</w:t>
      </w:r>
      <w:r w:rsidR="00407E09" w:rsidRPr="00E27EE3">
        <w:rPr>
          <w:sz w:val="28"/>
          <w:szCs w:val="28"/>
        </w:rPr>
        <w:t>.</w:t>
      </w:r>
      <w:r w:rsidR="00407E09" w:rsidRPr="002B6A74">
        <w:rPr>
          <w:b/>
          <w:sz w:val="28"/>
          <w:szCs w:val="28"/>
        </w:rPr>
        <w:t xml:space="preserve"> </w:t>
      </w:r>
      <w:r w:rsidR="00407E09">
        <w:rPr>
          <w:b/>
          <w:sz w:val="28"/>
          <w:szCs w:val="28"/>
        </w:rPr>
        <w:t xml:space="preserve">Содержание  работы по освоению   образовательной области      </w:t>
      </w:r>
    </w:p>
    <w:p w:rsidR="00407E09" w:rsidRDefault="00407E09" w:rsidP="00407E09">
      <w:pPr>
        <w:spacing w:line="360" w:lineRule="auto"/>
        <w:ind w:left="735"/>
        <w:jc w:val="center"/>
        <w:rPr>
          <w:b/>
          <w:sz w:val="28"/>
          <w:szCs w:val="28"/>
        </w:rPr>
      </w:pPr>
      <w:r>
        <w:rPr>
          <w:b/>
          <w:sz w:val="28"/>
          <w:szCs w:val="28"/>
        </w:rPr>
        <w:t xml:space="preserve">«Речевое  </w:t>
      </w:r>
      <w:r w:rsidRPr="005022BA">
        <w:rPr>
          <w:b/>
          <w:sz w:val="28"/>
          <w:szCs w:val="28"/>
        </w:rPr>
        <w:t xml:space="preserve"> развитие»</w:t>
      </w:r>
    </w:p>
    <w:p w:rsidR="00437EFC" w:rsidRDefault="006B595B" w:rsidP="00437EFC">
      <w:pPr>
        <w:jc w:val="both"/>
        <w:rPr>
          <w:b/>
          <w:sz w:val="28"/>
          <w:szCs w:val="28"/>
        </w:rPr>
      </w:pPr>
      <w:r>
        <w:rPr>
          <w:b/>
          <w:sz w:val="28"/>
          <w:szCs w:val="28"/>
          <w:u w:val="single"/>
        </w:rPr>
        <w:t>Цели</w:t>
      </w:r>
      <w:r>
        <w:rPr>
          <w:b/>
          <w:sz w:val="28"/>
          <w:szCs w:val="28"/>
        </w:rPr>
        <w:t xml:space="preserve">: </w:t>
      </w:r>
    </w:p>
    <w:p w:rsidR="00437EFC" w:rsidRDefault="00437EFC" w:rsidP="00437EFC">
      <w:pPr>
        <w:jc w:val="both"/>
        <w:rPr>
          <w:sz w:val="28"/>
          <w:szCs w:val="28"/>
        </w:rPr>
      </w:pPr>
      <w:r>
        <w:rPr>
          <w:sz w:val="28"/>
          <w:szCs w:val="28"/>
        </w:rPr>
        <w:t>-</w:t>
      </w:r>
      <w:r w:rsidRPr="00437EFC">
        <w:rPr>
          <w:sz w:val="28"/>
          <w:szCs w:val="28"/>
        </w:rPr>
        <w:t xml:space="preserve"> владение речью как средством общения и культуры; </w:t>
      </w:r>
    </w:p>
    <w:p w:rsidR="00437EFC" w:rsidRDefault="00437EFC" w:rsidP="00437EFC">
      <w:pPr>
        <w:jc w:val="both"/>
        <w:rPr>
          <w:sz w:val="28"/>
          <w:szCs w:val="28"/>
        </w:rPr>
      </w:pPr>
      <w:r>
        <w:rPr>
          <w:sz w:val="28"/>
          <w:szCs w:val="28"/>
        </w:rPr>
        <w:t xml:space="preserve">- </w:t>
      </w:r>
      <w:r w:rsidRPr="00437EFC">
        <w:rPr>
          <w:sz w:val="28"/>
          <w:szCs w:val="28"/>
        </w:rPr>
        <w:t>обогащение активного словаря; развитие связной, грамматически правильной диалогической и монологической речи;</w:t>
      </w:r>
    </w:p>
    <w:p w:rsidR="00437EFC" w:rsidRDefault="00437EFC" w:rsidP="00437EFC">
      <w:pPr>
        <w:jc w:val="both"/>
        <w:rPr>
          <w:sz w:val="28"/>
          <w:szCs w:val="28"/>
        </w:rPr>
      </w:pPr>
      <w:r>
        <w:rPr>
          <w:sz w:val="28"/>
          <w:szCs w:val="28"/>
        </w:rPr>
        <w:t>-</w:t>
      </w:r>
      <w:r w:rsidRPr="00437EFC">
        <w:rPr>
          <w:sz w:val="28"/>
          <w:szCs w:val="28"/>
        </w:rPr>
        <w:t xml:space="preserve"> развитие речевого творчества; </w:t>
      </w:r>
    </w:p>
    <w:p w:rsidR="00437EFC" w:rsidRDefault="00437EFC" w:rsidP="00437EFC">
      <w:pPr>
        <w:jc w:val="both"/>
        <w:rPr>
          <w:sz w:val="28"/>
          <w:szCs w:val="28"/>
        </w:rPr>
      </w:pPr>
      <w:r>
        <w:rPr>
          <w:sz w:val="28"/>
          <w:szCs w:val="28"/>
        </w:rPr>
        <w:t xml:space="preserve">- </w:t>
      </w:r>
      <w:r w:rsidRPr="00437EFC">
        <w:rPr>
          <w:sz w:val="28"/>
          <w:szCs w:val="28"/>
        </w:rPr>
        <w:t>развитие звуковой и интонационной культуры речи, фонематического слуха;</w:t>
      </w:r>
    </w:p>
    <w:p w:rsidR="00437EFC" w:rsidRDefault="00437EFC" w:rsidP="00437EFC">
      <w:pPr>
        <w:jc w:val="both"/>
        <w:rPr>
          <w:sz w:val="28"/>
          <w:szCs w:val="28"/>
        </w:rPr>
      </w:pPr>
      <w:r w:rsidRPr="00437EFC">
        <w:rPr>
          <w:sz w:val="28"/>
          <w:szCs w:val="28"/>
        </w:rPr>
        <w:t xml:space="preserve"> </w:t>
      </w:r>
      <w:r>
        <w:rPr>
          <w:sz w:val="28"/>
          <w:szCs w:val="28"/>
        </w:rPr>
        <w:t>-</w:t>
      </w:r>
      <w:r w:rsidRPr="00437EFC">
        <w:rPr>
          <w:sz w:val="28"/>
          <w:szCs w:val="28"/>
        </w:rPr>
        <w:t xml:space="preserve">знакомство с книжной культурой, детской литературой, понимание на слух текстов различных жанров детской литературы; </w:t>
      </w:r>
    </w:p>
    <w:p w:rsidR="00437EFC" w:rsidRDefault="00437EFC" w:rsidP="00437EFC">
      <w:pPr>
        <w:jc w:val="both"/>
        <w:rPr>
          <w:sz w:val="28"/>
          <w:szCs w:val="28"/>
        </w:rPr>
      </w:pPr>
      <w:r>
        <w:rPr>
          <w:sz w:val="28"/>
          <w:szCs w:val="28"/>
        </w:rPr>
        <w:t>-</w:t>
      </w:r>
      <w:r w:rsidRPr="00437EFC">
        <w:rPr>
          <w:sz w:val="28"/>
          <w:szCs w:val="28"/>
        </w:rPr>
        <w:t>формирование звуковой аналитико-синтетической активности как предпосылки обучения грамоте.</w:t>
      </w:r>
    </w:p>
    <w:p w:rsidR="002B7EE0" w:rsidRPr="00437EFC" w:rsidRDefault="002B7EE0" w:rsidP="00437EFC">
      <w:pPr>
        <w:jc w:val="both"/>
        <w:rPr>
          <w:sz w:val="28"/>
          <w:szCs w:val="28"/>
        </w:rPr>
      </w:pPr>
    </w:p>
    <w:p w:rsidR="006B595B" w:rsidRDefault="006B595B" w:rsidP="00437EFC">
      <w:pPr>
        <w:spacing w:line="360" w:lineRule="auto"/>
        <w:ind w:firstLine="709"/>
        <w:jc w:val="both"/>
        <w:rPr>
          <w:i/>
          <w:iCs/>
          <w:sz w:val="28"/>
          <w:szCs w:val="28"/>
        </w:rPr>
      </w:pPr>
      <w:r w:rsidRPr="00635CB9">
        <w:rPr>
          <w:i/>
          <w:iCs/>
          <w:sz w:val="28"/>
          <w:szCs w:val="28"/>
        </w:rPr>
        <w:t>Задачи работы с детьми младшего дошкольного возраста.</w:t>
      </w:r>
    </w:p>
    <w:p w:rsidR="006B595B" w:rsidRPr="00C93D01" w:rsidRDefault="006B595B" w:rsidP="006C0513">
      <w:pPr>
        <w:numPr>
          <w:ilvl w:val="0"/>
          <w:numId w:val="1"/>
        </w:numPr>
        <w:tabs>
          <w:tab w:val="clear" w:pos="720"/>
          <w:tab w:val="num" w:pos="900"/>
        </w:tabs>
        <w:ind w:left="900"/>
        <w:jc w:val="both"/>
        <w:rPr>
          <w:sz w:val="28"/>
          <w:szCs w:val="28"/>
        </w:rPr>
      </w:pPr>
      <w:r w:rsidRPr="00C93D01">
        <w:rPr>
          <w:sz w:val="28"/>
          <w:szCs w:val="28"/>
        </w:rPr>
        <w:t>отвечать на разнообразные вопросы взрослого (в пределах ближайшего окружения);</w:t>
      </w:r>
    </w:p>
    <w:p w:rsidR="006B595B" w:rsidRPr="00C93D01" w:rsidRDefault="006B595B" w:rsidP="006C0513">
      <w:pPr>
        <w:numPr>
          <w:ilvl w:val="0"/>
          <w:numId w:val="1"/>
        </w:numPr>
        <w:tabs>
          <w:tab w:val="clear" w:pos="720"/>
          <w:tab w:val="num" w:pos="900"/>
        </w:tabs>
        <w:ind w:left="900"/>
        <w:jc w:val="both"/>
        <w:rPr>
          <w:sz w:val="28"/>
          <w:szCs w:val="28"/>
        </w:rPr>
      </w:pPr>
      <w:r w:rsidRPr="00C93D01">
        <w:rPr>
          <w:sz w:val="28"/>
          <w:szCs w:val="28"/>
        </w:rPr>
        <w:t>использовать простые и сложные предложения;</w:t>
      </w:r>
    </w:p>
    <w:p w:rsidR="006B595B" w:rsidRPr="00C93D01" w:rsidRDefault="006B595B" w:rsidP="006C0513">
      <w:pPr>
        <w:numPr>
          <w:ilvl w:val="0"/>
          <w:numId w:val="1"/>
        </w:numPr>
        <w:tabs>
          <w:tab w:val="clear" w:pos="720"/>
          <w:tab w:val="num" w:pos="900"/>
        </w:tabs>
        <w:ind w:left="900"/>
        <w:jc w:val="both"/>
        <w:rPr>
          <w:sz w:val="28"/>
          <w:szCs w:val="28"/>
        </w:rPr>
      </w:pPr>
      <w:r w:rsidRPr="00C93D01">
        <w:rPr>
          <w:sz w:val="28"/>
          <w:szCs w:val="28"/>
        </w:rPr>
        <w:t>выделять интонационно звук в слове;</w:t>
      </w:r>
    </w:p>
    <w:p w:rsidR="006B595B" w:rsidRPr="00C93D01" w:rsidRDefault="006B595B" w:rsidP="006C0513">
      <w:pPr>
        <w:numPr>
          <w:ilvl w:val="0"/>
          <w:numId w:val="1"/>
        </w:numPr>
        <w:tabs>
          <w:tab w:val="clear" w:pos="720"/>
          <w:tab w:val="num" w:pos="900"/>
        </w:tabs>
        <w:ind w:left="900"/>
        <w:jc w:val="both"/>
        <w:rPr>
          <w:sz w:val="28"/>
          <w:szCs w:val="28"/>
        </w:rPr>
      </w:pPr>
      <w:r w:rsidRPr="00C93D01">
        <w:rPr>
          <w:sz w:val="28"/>
          <w:szCs w:val="28"/>
        </w:rPr>
        <w:t>проявлять желание и умение воспроизводить короткие стихи, рассказы;</w:t>
      </w:r>
    </w:p>
    <w:p w:rsidR="006B595B" w:rsidRPr="00C93D01" w:rsidRDefault="006B595B" w:rsidP="006C0513">
      <w:pPr>
        <w:numPr>
          <w:ilvl w:val="0"/>
          <w:numId w:val="1"/>
        </w:numPr>
        <w:tabs>
          <w:tab w:val="clear" w:pos="720"/>
          <w:tab w:val="num" w:pos="900"/>
        </w:tabs>
        <w:ind w:left="900"/>
        <w:jc w:val="both"/>
        <w:rPr>
          <w:sz w:val="28"/>
          <w:szCs w:val="28"/>
        </w:rPr>
      </w:pPr>
      <w:r w:rsidRPr="00C93D01">
        <w:rPr>
          <w:sz w:val="28"/>
          <w:szCs w:val="28"/>
        </w:rPr>
        <w:t>проявлять активность в общении.</w:t>
      </w:r>
    </w:p>
    <w:p w:rsidR="006B595B" w:rsidRPr="00C93D01" w:rsidRDefault="006B595B" w:rsidP="006C0513">
      <w:pPr>
        <w:numPr>
          <w:ilvl w:val="0"/>
          <w:numId w:val="2"/>
        </w:numPr>
        <w:tabs>
          <w:tab w:val="num" w:pos="900"/>
        </w:tabs>
        <w:ind w:left="900"/>
        <w:jc w:val="both"/>
        <w:rPr>
          <w:sz w:val="28"/>
          <w:szCs w:val="28"/>
        </w:rPr>
      </w:pPr>
      <w:r w:rsidRPr="00C93D01">
        <w:rPr>
          <w:sz w:val="28"/>
          <w:szCs w:val="28"/>
        </w:rPr>
        <w:t>отбирать слова в зависимости от контекста или речевой ситуации;</w:t>
      </w:r>
    </w:p>
    <w:p w:rsidR="006B595B" w:rsidRPr="00C93D01" w:rsidRDefault="006B595B" w:rsidP="006C0513">
      <w:pPr>
        <w:numPr>
          <w:ilvl w:val="0"/>
          <w:numId w:val="2"/>
        </w:numPr>
        <w:tabs>
          <w:tab w:val="num" w:pos="900"/>
        </w:tabs>
        <w:ind w:left="900"/>
        <w:jc w:val="both"/>
        <w:rPr>
          <w:sz w:val="28"/>
          <w:szCs w:val="28"/>
        </w:rPr>
      </w:pPr>
      <w:r w:rsidRPr="00C93D01">
        <w:rPr>
          <w:sz w:val="28"/>
          <w:szCs w:val="28"/>
        </w:rPr>
        <w:t>оперировать антонимами, синонимами;</w:t>
      </w:r>
    </w:p>
    <w:p w:rsidR="006B595B" w:rsidRPr="00755723" w:rsidRDefault="006B595B" w:rsidP="006C0513">
      <w:pPr>
        <w:numPr>
          <w:ilvl w:val="0"/>
          <w:numId w:val="2"/>
        </w:numPr>
        <w:tabs>
          <w:tab w:val="num" w:pos="900"/>
        </w:tabs>
        <w:ind w:left="900"/>
        <w:jc w:val="both"/>
        <w:rPr>
          <w:sz w:val="28"/>
          <w:szCs w:val="28"/>
        </w:rPr>
      </w:pPr>
      <w:r w:rsidRPr="00C93D01">
        <w:rPr>
          <w:sz w:val="28"/>
          <w:szCs w:val="28"/>
        </w:rPr>
        <w:t>четко произносить все гласные звуки, свистящие согласные.</w:t>
      </w:r>
    </w:p>
    <w:p w:rsidR="006B595B" w:rsidRDefault="006B595B" w:rsidP="006B595B">
      <w:pPr>
        <w:spacing w:before="100" w:beforeAutospacing="1" w:after="100" w:afterAutospacing="1"/>
        <w:rPr>
          <w:i/>
          <w:iCs/>
          <w:sz w:val="28"/>
          <w:szCs w:val="28"/>
        </w:rPr>
      </w:pPr>
      <w:r w:rsidRPr="00635CB9">
        <w:rPr>
          <w:i/>
          <w:iCs/>
          <w:sz w:val="28"/>
          <w:szCs w:val="28"/>
        </w:rPr>
        <w:t>Задачи работы с детьми 4-5 лет.</w:t>
      </w:r>
    </w:p>
    <w:p w:rsidR="006B595B" w:rsidRPr="00C93D01" w:rsidRDefault="006B595B" w:rsidP="00045EA2">
      <w:pPr>
        <w:numPr>
          <w:ilvl w:val="0"/>
          <w:numId w:val="3"/>
        </w:numPr>
        <w:jc w:val="both"/>
        <w:rPr>
          <w:b/>
          <w:i/>
          <w:sz w:val="28"/>
          <w:szCs w:val="28"/>
        </w:rPr>
      </w:pPr>
      <w:proofErr w:type="gramStart"/>
      <w:r w:rsidRPr="00C93D01">
        <w:rPr>
          <w:sz w:val="28"/>
          <w:szCs w:val="28"/>
        </w:rPr>
        <w:t>употреблять слова, обозначающие эмоциональное состояние (сердитый, печальный), этические качества (хитрый, добрый), эстетические характеристики (нарядный, красивый);</w:t>
      </w:r>
      <w:proofErr w:type="gramEnd"/>
    </w:p>
    <w:p w:rsidR="006B595B" w:rsidRPr="00C93D01" w:rsidRDefault="006B595B" w:rsidP="00045EA2">
      <w:pPr>
        <w:numPr>
          <w:ilvl w:val="0"/>
          <w:numId w:val="3"/>
        </w:numPr>
        <w:jc w:val="both"/>
        <w:rPr>
          <w:sz w:val="28"/>
          <w:szCs w:val="28"/>
        </w:rPr>
      </w:pPr>
      <w:r w:rsidRPr="00C93D01">
        <w:rPr>
          <w:sz w:val="28"/>
          <w:szCs w:val="28"/>
        </w:rPr>
        <w:t>иметь четкое звукопроизношение; выделяет первый звук в слове;</w:t>
      </w:r>
    </w:p>
    <w:p w:rsidR="006B595B" w:rsidRPr="00C93D01" w:rsidRDefault="006B595B" w:rsidP="00045EA2">
      <w:pPr>
        <w:numPr>
          <w:ilvl w:val="0"/>
          <w:numId w:val="3"/>
        </w:numPr>
        <w:jc w:val="both"/>
        <w:rPr>
          <w:sz w:val="28"/>
          <w:szCs w:val="28"/>
        </w:rPr>
      </w:pPr>
      <w:r w:rsidRPr="00C93D01">
        <w:rPr>
          <w:sz w:val="28"/>
          <w:szCs w:val="28"/>
        </w:rPr>
        <w:t>уметь производить звуковой анализ односложного трехзвукового слова;</w:t>
      </w:r>
    </w:p>
    <w:p w:rsidR="006B595B" w:rsidRPr="00C93D01" w:rsidRDefault="006B595B" w:rsidP="00045EA2">
      <w:pPr>
        <w:numPr>
          <w:ilvl w:val="0"/>
          <w:numId w:val="3"/>
        </w:numPr>
        <w:jc w:val="both"/>
        <w:rPr>
          <w:sz w:val="28"/>
          <w:szCs w:val="28"/>
        </w:rPr>
      </w:pPr>
      <w:r w:rsidRPr="00C93D01">
        <w:rPr>
          <w:sz w:val="28"/>
          <w:szCs w:val="28"/>
        </w:rPr>
        <w:t>составлять описательные рассказы (по игрушке);</w:t>
      </w:r>
    </w:p>
    <w:p w:rsidR="006B595B" w:rsidRPr="00C93D01" w:rsidRDefault="006B595B" w:rsidP="00045EA2">
      <w:pPr>
        <w:numPr>
          <w:ilvl w:val="0"/>
          <w:numId w:val="3"/>
        </w:numPr>
        <w:jc w:val="both"/>
        <w:rPr>
          <w:sz w:val="28"/>
          <w:szCs w:val="28"/>
        </w:rPr>
      </w:pPr>
      <w:r w:rsidRPr="00C93D01">
        <w:rPr>
          <w:sz w:val="28"/>
          <w:szCs w:val="28"/>
        </w:rPr>
        <w:t>выразительно читать стихотворения, участвовать в драматизациях.</w:t>
      </w:r>
    </w:p>
    <w:p w:rsidR="006B595B" w:rsidRPr="00C93D01" w:rsidRDefault="006B595B" w:rsidP="00045EA2">
      <w:pPr>
        <w:numPr>
          <w:ilvl w:val="0"/>
          <w:numId w:val="4"/>
        </w:numPr>
        <w:jc w:val="both"/>
        <w:rPr>
          <w:b/>
          <w:i/>
          <w:sz w:val="28"/>
          <w:szCs w:val="28"/>
        </w:rPr>
      </w:pPr>
      <w:r w:rsidRPr="00C93D01">
        <w:rPr>
          <w:sz w:val="28"/>
          <w:szCs w:val="28"/>
        </w:rPr>
        <w:t>использовать самостоятельно простые формы объяснительной речи;</w:t>
      </w:r>
    </w:p>
    <w:p w:rsidR="006B595B" w:rsidRPr="00C93D01" w:rsidRDefault="006B595B" w:rsidP="00045EA2">
      <w:pPr>
        <w:numPr>
          <w:ilvl w:val="0"/>
          <w:numId w:val="4"/>
        </w:numPr>
        <w:jc w:val="both"/>
        <w:rPr>
          <w:sz w:val="28"/>
          <w:szCs w:val="28"/>
        </w:rPr>
      </w:pPr>
      <w:r w:rsidRPr="00C93D01">
        <w:rPr>
          <w:sz w:val="28"/>
          <w:szCs w:val="28"/>
        </w:rPr>
        <w:t>правильно пользоваться интонацией;</w:t>
      </w:r>
    </w:p>
    <w:p w:rsidR="006B595B" w:rsidRPr="00C93D01" w:rsidRDefault="006B595B" w:rsidP="00045EA2">
      <w:pPr>
        <w:numPr>
          <w:ilvl w:val="0"/>
          <w:numId w:val="4"/>
        </w:numPr>
        <w:jc w:val="both"/>
        <w:rPr>
          <w:sz w:val="28"/>
          <w:szCs w:val="28"/>
        </w:rPr>
      </w:pPr>
      <w:r w:rsidRPr="00C93D01">
        <w:rPr>
          <w:sz w:val="28"/>
          <w:szCs w:val="28"/>
        </w:rPr>
        <w:t>составлять сюжетные рассказы, сочинять загадки;</w:t>
      </w:r>
    </w:p>
    <w:p w:rsidR="006B595B" w:rsidRPr="00C93D01" w:rsidRDefault="006B595B" w:rsidP="00045EA2">
      <w:pPr>
        <w:numPr>
          <w:ilvl w:val="0"/>
          <w:numId w:val="4"/>
        </w:numPr>
        <w:jc w:val="both"/>
        <w:rPr>
          <w:sz w:val="28"/>
          <w:szCs w:val="28"/>
        </w:rPr>
      </w:pPr>
      <w:r w:rsidRPr="00C93D01">
        <w:rPr>
          <w:sz w:val="28"/>
          <w:szCs w:val="28"/>
        </w:rPr>
        <w:t>откликаться эмоционально на образное содержание литературных и фольклорных произведений;</w:t>
      </w:r>
    </w:p>
    <w:p w:rsidR="006B595B" w:rsidRDefault="006B595B" w:rsidP="00045EA2">
      <w:pPr>
        <w:numPr>
          <w:ilvl w:val="0"/>
          <w:numId w:val="4"/>
        </w:numPr>
        <w:jc w:val="both"/>
        <w:rPr>
          <w:sz w:val="28"/>
          <w:szCs w:val="28"/>
        </w:rPr>
      </w:pPr>
      <w:r w:rsidRPr="00C93D01">
        <w:rPr>
          <w:sz w:val="28"/>
          <w:szCs w:val="28"/>
        </w:rPr>
        <w:t>проявлять инициативность, активность в общении.</w:t>
      </w:r>
    </w:p>
    <w:p w:rsidR="00D016F5" w:rsidRDefault="00D016F5" w:rsidP="00D016F5">
      <w:pPr>
        <w:jc w:val="both"/>
        <w:rPr>
          <w:sz w:val="28"/>
          <w:szCs w:val="28"/>
        </w:rPr>
      </w:pPr>
    </w:p>
    <w:p w:rsidR="00D016F5" w:rsidRPr="00463515" w:rsidRDefault="00D016F5" w:rsidP="00D016F5">
      <w:pPr>
        <w:jc w:val="both"/>
        <w:rPr>
          <w:sz w:val="28"/>
          <w:szCs w:val="28"/>
        </w:rPr>
      </w:pPr>
    </w:p>
    <w:p w:rsidR="006B595B" w:rsidRDefault="006B595B" w:rsidP="006B595B">
      <w:pPr>
        <w:spacing w:before="100" w:beforeAutospacing="1" w:after="100" w:afterAutospacing="1"/>
        <w:rPr>
          <w:sz w:val="28"/>
          <w:szCs w:val="28"/>
        </w:rPr>
      </w:pPr>
      <w:r w:rsidRPr="00811EC5">
        <w:rPr>
          <w:i/>
          <w:iCs/>
          <w:sz w:val="28"/>
          <w:szCs w:val="28"/>
        </w:rPr>
        <w:lastRenderedPageBreak/>
        <w:t>Задачи работы с детьми старшего дошкольного возраста.</w:t>
      </w:r>
    </w:p>
    <w:p w:rsidR="006B595B" w:rsidRPr="00976996" w:rsidRDefault="006B595B" w:rsidP="00045EA2">
      <w:pPr>
        <w:numPr>
          <w:ilvl w:val="0"/>
          <w:numId w:val="3"/>
        </w:numPr>
        <w:jc w:val="both"/>
        <w:rPr>
          <w:b/>
          <w:i/>
          <w:sz w:val="28"/>
          <w:szCs w:val="28"/>
        </w:rPr>
      </w:pPr>
      <w:proofErr w:type="gramStart"/>
      <w:r w:rsidRPr="00976996">
        <w:rPr>
          <w:sz w:val="28"/>
          <w:szCs w:val="28"/>
        </w:rPr>
        <w:t>употреблять слова, обозначающие эмоциональное состояние (сердитый, печальный), этические качества (хитрый, добрый), эстетические характеристики (нарядный, красивый);</w:t>
      </w:r>
      <w:proofErr w:type="gramEnd"/>
    </w:p>
    <w:p w:rsidR="006B595B" w:rsidRPr="00976996" w:rsidRDefault="006B595B" w:rsidP="00045EA2">
      <w:pPr>
        <w:numPr>
          <w:ilvl w:val="0"/>
          <w:numId w:val="3"/>
        </w:numPr>
        <w:jc w:val="both"/>
        <w:rPr>
          <w:sz w:val="28"/>
          <w:szCs w:val="28"/>
        </w:rPr>
      </w:pPr>
      <w:r w:rsidRPr="00976996">
        <w:rPr>
          <w:sz w:val="28"/>
          <w:szCs w:val="28"/>
        </w:rPr>
        <w:t>иметь четкое звукопроизношение; выделяет первый звук в слове;</w:t>
      </w:r>
    </w:p>
    <w:p w:rsidR="006B595B" w:rsidRPr="00976996" w:rsidRDefault="006B595B" w:rsidP="00045EA2">
      <w:pPr>
        <w:numPr>
          <w:ilvl w:val="0"/>
          <w:numId w:val="3"/>
        </w:numPr>
        <w:jc w:val="both"/>
        <w:rPr>
          <w:sz w:val="28"/>
          <w:szCs w:val="28"/>
        </w:rPr>
      </w:pPr>
      <w:r w:rsidRPr="00976996">
        <w:rPr>
          <w:sz w:val="28"/>
          <w:szCs w:val="28"/>
        </w:rPr>
        <w:t>уметь производить звуковой анализ односложного трехзвукового слова;</w:t>
      </w:r>
    </w:p>
    <w:p w:rsidR="006B595B" w:rsidRPr="00976996" w:rsidRDefault="006B595B" w:rsidP="00045EA2">
      <w:pPr>
        <w:numPr>
          <w:ilvl w:val="0"/>
          <w:numId w:val="3"/>
        </w:numPr>
        <w:jc w:val="both"/>
        <w:rPr>
          <w:sz w:val="28"/>
          <w:szCs w:val="28"/>
        </w:rPr>
      </w:pPr>
      <w:r w:rsidRPr="00976996">
        <w:rPr>
          <w:sz w:val="28"/>
          <w:szCs w:val="28"/>
        </w:rPr>
        <w:t>составлять описательные рассказы (по игрушке);</w:t>
      </w:r>
    </w:p>
    <w:p w:rsidR="006B595B" w:rsidRPr="00976996" w:rsidRDefault="006B595B" w:rsidP="00045EA2">
      <w:pPr>
        <w:numPr>
          <w:ilvl w:val="0"/>
          <w:numId w:val="4"/>
        </w:numPr>
        <w:jc w:val="both"/>
        <w:rPr>
          <w:sz w:val="28"/>
          <w:szCs w:val="28"/>
        </w:rPr>
      </w:pPr>
      <w:r w:rsidRPr="00976996">
        <w:rPr>
          <w:sz w:val="28"/>
          <w:szCs w:val="28"/>
        </w:rPr>
        <w:t xml:space="preserve">слышать и распознавать звуки, слоги в словах; </w:t>
      </w:r>
    </w:p>
    <w:p w:rsidR="006B595B" w:rsidRPr="00976996" w:rsidRDefault="006B595B" w:rsidP="00045EA2">
      <w:pPr>
        <w:numPr>
          <w:ilvl w:val="0"/>
          <w:numId w:val="4"/>
        </w:numPr>
        <w:jc w:val="both"/>
        <w:rPr>
          <w:b/>
          <w:i/>
          <w:sz w:val="28"/>
          <w:szCs w:val="28"/>
        </w:rPr>
      </w:pPr>
      <w:r w:rsidRPr="00976996">
        <w:rPr>
          <w:sz w:val="28"/>
          <w:szCs w:val="28"/>
        </w:rPr>
        <w:t>использовать самостоятельно простые формы объяснительной речи;</w:t>
      </w:r>
    </w:p>
    <w:p w:rsidR="006B595B" w:rsidRPr="00976996" w:rsidRDefault="006B595B" w:rsidP="00045EA2">
      <w:pPr>
        <w:numPr>
          <w:ilvl w:val="0"/>
          <w:numId w:val="4"/>
        </w:numPr>
        <w:jc w:val="both"/>
        <w:rPr>
          <w:sz w:val="28"/>
          <w:szCs w:val="28"/>
        </w:rPr>
      </w:pPr>
      <w:r w:rsidRPr="00976996">
        <w:rPr>
          <w:sz w:val="28"/>
          <w:szCs w:val="28"/>
        </w:rPr>
        <w:t>правильно пользоваться интонацией;</w:t>
      </w:r>
    </w:p>
    <w:p w:rsidR="006B595B" w:rsidRPr="00976996" w:rsidRDefault="006B595B" w:rsidP="00045EA2">
      <w:pPr>
        <w:numPr>
          <w:ilvl w:val="0"/>
          <w:numId w:val="4"/>
        </w:numPr>
        <w:jc w:val="both"/>
        <w:rPr>
          <w:sz w:val="28"/>
          <w:szCs w:val="28"/>
        </w:rPr>
      </w:pPr>
      <w:r w:rsidRPr="00976996">
        <w:rPr>
          <w:sz w:val="28"/>
          <w:szCs w:val="28"/>
        </w:rPr>
        <w:t>составлять сюжетные рассказы, сочинять загадки;</w:t>
      </w:r>
    </w:p>
    <w:p w:rsidR="006B595B" w:rsidRPr="00976996" w:rsidRDefault="006B595B" w:rsidP="00045EA2">
      <w:pPr>
        <w:numPr>
          <w:ilvl w:val="0"/>
          <w:numId w:val="4"/>
        </w:numPr>
        <w:jc w:val="both"/>
        <w:rPr>
          <w:sz w:val="28"/>
          <w:szCs w:val="28"/>
        </w:rPr>
      </w:pPr>
      <w:r w:rsidRPr="00976996">
        <w:rPr>
          <w:sz w:val="28"/>
          <w:szCs w:val="28"/>
        </w:rPr>
        <w:t>откликаться эмоционально на образное содержание литературных и фольклорных произведений;</w:t>
      </w:r>
    </w:p>
    <w:p w:rsidR="006B595B" w:rsidRPr="00976996" w:rsidRDefault="006B595B" w:rsidP="00045EA2">
      <w:pPr>
        <w:numPr>
          <w:ilvl w:val="0"/>
          <w:numId w:val="4"/>
        </w:numPr>
        <w:jc w:val="both"/>
        <w:rPr>
          <w:sz w:val="28"/>
          <w:szCs w:val="28"/>
        </w:rPr>
      </w:pPr>
      <w:r w:rsidRPr="00976996">
        <w:rPr>
          <w:sz w:val="28"/>
          <w:szCs w:val="28"/>
        </w:rPr>
        <w:t>проявлять инициативность, активность в общении.</w:t>
      </w:r>
    </w:p>
    <w:p w:rsidR="006B595B" w:rsidRDefault="006B595B" w:rsidP="00045EA2">
      <w:pPr>
        <w:numPr>
          <w:ilvl w:val="0"/>
          <w:numId w:val="3"/>
        </w:numPr>
        <w:jc w:val="both"/>
        <w:rPr>
          <w:sz w:val="28"/>
          <w:szCs w:val="28"/>
        </w:rPr>
      </w:pPr>
      <w:r w:rsidRPr="00976996">
        <w:rPr>
          <w:sz w:val="28"/>
          <w:szCs w:val="28"/>
        </w:rPr>
        <w:t>выразительно читать стихотворения, участвовать в драматизациях.</w:t>
      </w:r>
    </w:p>
    <w:p w:rsidR="006B595B" w:rsidRDefault="006B595B" w:rsidP="006B595B">
      <w:pPr>
        <w:jc w:val="both"/>
        <w:rPr>
          <w:sz w:val="28"/>
          <w:szCs w:val="28"/>
        </w:rPr>
      </w:pPr>
    </w:p>
    <w:p w:rsidR="00247D24" w:rsidRDefault="00247D24" w:rsidP="00247D24">
      <w:pPr>
        <w:spacing w:line="360" w:lineRule="auto"/>
        <w:ind w:firstLine="709"/>
        <w:jc w:val="both"/>
        <w:rPr>
          <w:sz w:val="28"/>
          <w:szCs w:val="28"/>
        </w:rPr>
      </w:pPr>
      <w:r w:rsidRPr="00247D24">
        <w:rPr>
          <w:sz w:val="28"/>
          <w:szCs w:val="28"/>
          <w:u w:val="single"/>
        </w:rPr>
        <w:t>Цели</w:t>
      </w:r>
      <w:r>
        <w:rPr>
          <w:b/>
          <w:sz w:val="28"/>
          <w:szCs w:val="28"/>
        </w:rPr>
        <w:t xml:space="preserve">: </w:t>
      </w:r>
      <w:r w:rsidRPr="00823876">
        <w:rPr>
          <w:sz w:val="28"/>
          <w:szCs w:val="28"/>
        </w:rPr>
        <w:t>формирование интереса и потребности в чтении (восприятии) книг</w:t>
      </w:r>
      <w:r>
        <w:rPr>
          <w:b/>
          <w:sz w:val="28"/>
          <w:szCs w:val="28"/>
        </w:rPr>
        <w:t xml:space="preserve">   </w:t>
      </w:r>
      <w:r>
        <w:rPr>
          <w:sz w:val="28"/>
          <w:szCs w:val="28"/>
        </w:rPr>
        <w:t>через решение следующих задач:</w:t>
      </w:r>
    </w:p>
    <w:p w:rsidR="00247D24" w:rsidRDefault="00247D24" w:rsidP="00247D24">
      <w:pPr>
        <w:ind w:firstLine="709"/>
        <w:jc w:val="both"/>
        <w:rPr>
          <w:sz w:val="28"/>
          <w:szCs w:val="28"/>
        </w:rPr>
      </w:pPr>
      <w:r>
        <w:rPr>
          <w:sz w:val="28"/>
          <w:szCs w:val="28"/>
        </w:rPr>
        <w:t>– формирование целостной картины мира, в том числе первичных ценностных представлений;</w:t>
      </w:r>
    </w:p>
    <w:p w:rsidR="00247D24" w:rsidRDefault="00247D24" w:rsidP="00247D24">
      <w:pPr>
        <w:ind w:firstLine="709"/>
        <w:jc w:val="both"/>
        <w:rPr>
          <w:sz w:val="28"/>
          <w:szCs w:val="28"/>
        </w:rPr>
      </w:pPr>
      <w:r>
        <w:rPr>
          <w:sz w:val="28"/>
          <w:szCs w:val="28"/>
        </w:rPr>
        <w:t>– развитие литературной речи;</w:t>
      </w:r>
    </w:p>
    <w:p w:rsidR="00247D24" w:rsidRDefault="00247D24" w:rsidP="00247D24">
      <w:pPr>
        <w:ind w:firstLine="709"/>
        <w:jc w:val="both"/>
        <w:rPr>
          <w:sz w:val="28"/>
          <w:szCs w:val="28"/>
        </w:rPr>
      </w:pPr>
      <w:r>
        <w:rPr>
          <w:sz w:val="28"/>
          <w:szCs w:val="28"/>
        </w:rPr>
        <w:t>– приобщение к словесному искусству, в том числе развитие художественного восприятия и эстетического вкуса.</w:t>
      </w:r>
    </w:p>
    <w:p w:rsidR="00247D24" w:rsidRDefault="00247D24" w:rsidP="00247D24">
      <w:pPr>
        <w:spacing w:before="100" w:beforeAutospacing="1" w:after="100" w:afterAutospacing="1"/>
        <w:rPr>
          <w:sz w:val="28"/>
          <w:szCs w:val="28"/>
        </w:rPr>
      </w:pPr>
      <w:r w:rsidRPr="00635CB9">
        <w:rPr>
          <w:i/>
          <w:iCs/>
          <w:sz w:val="28"/>
          <w:szCs w:val="28"/>
        </w:rPr>
        <w:t>Задачи работы с детьми младшего дошкольного возраста.</w:t>
      </w:r>
    </w:p>
    <w:p w:rsidR="00247D24" w:rsidRPr="00F26941" w:rsidRDefault="00247D24" w:rsidP="00247D24">
      <w:pPr>
        <w:ind w:firstLine="708"/>
        <w:jc w:val="both"/>
        <w:rPr>
          <w:sz w:val="28"/>
          <w:szCs w:val="28"/>
        </w:rPr>
      </w:pPr>
      <w:r w:rsidRPr="00F26941">
        <w:rPr>
          <w:b/>
          <w:sz w:val="28"/>
          <w:szCs w:val="28"/>
        </w:rPr>
        <w:t xml:space="preserve">- </w:t>
      </w:r>
      <w:r w:rsidRPr="00F26941">
        <w:rPr>
          <w:sz w:val="28"/>
          <w:szCs w:val="28"/>
        </w:rPr>
        <w:t xml:space="preserve">рассказывать содержание произведения с опорой на рисунки в книге, вопросы   </w:t>
      </w:r>
    </w:p>
    <w:p w:rsidR="00247D24" w:rsidRPr="00F26941" w:rsidRDefault="00247D24" w:rsidP="00247D24">
      <w:pPr>
        <w:ind w:firstLine="708"/>
        <w:jc w:val="both"/>
        <w:rPr>
          <w:sz w:val="28"/>
          <w:szCs w:val="28"/>
        </w:rPr>
      </w:pPr>
      <w:r w:rsidRPr="00F26941">
        <w:rPr>
          <w:sz w:val="28"/>
          <w:szCs w:val="28"/>
        </w:rPr>
        <w:t xml:space="preserve"> воспитателя;</w:t>
      </w:r>
    </w:p>
    <w:p w:rsidR="00247D24" w:rsidRDefault="00247D24" w:rsidP="00247D24">
      <w:pPr>
        <w:ind w:firstLine="708"/>
        <w:jc w:val="both"/>
        <w:rPr>
          <w:sz w:val="28"/>
          <w:szCs w:val="28"/>
        </w:rPr>
      </w:pPr>
      <w:r w:rsidRPr="00F26941">
        <w:rPr>
          <w:sz w:val="28"/>
          <w:szCs w:val="28"/>
        </w:rPr>
        <w:t xml:space="preserve">- называть произведение  (в произвольном изложении), прослушав отрывок </w:t>
      </w:r>
      <w:proofErr w:type="gramStart"/>
      <w:r w:rsidRPr="00F26941">
        <w:rPr>
          <w:sz w:val="28"/>
          <w:szCs w:val="28"/>
        </w:rPr>
        <w:t>из</w:t>
      </w:r>
      <w:proofErr w:type="gramEnd"/>
      <w:r w:rsidRPr="00F26941">
        <w:rPr>
          <w:sz w:val="28"/>
          <w:szCs w:val="28"/>
        </w:rPr>
        <w:t xml:space="preserve"> </w:t>
      </w:r>
      <w:r>
        <w:rPr>
          <w:sz w:val="28"/>
          <w:szCs w:val="28"/>
        </w:rPr>
        <w:t xml:space="preserve"> </w:t>
      </w:r>
    </w:p>
    <w:p w:rsidR="00247D24" w:rsidRPr="00F26941" w:rsidRDefault="00247D24" w:rsidP="00247D24">
      <w:pPr>
        <w:ind w:firstLine="708"/>
        <w:jc w:val="both"/>
        <w:rPr>
          <w:sz w:val="28"/>
          <w:szCs w:val="28"/>
        </w:rPr>
      </w:pPr>
      <w:r>
        <w:rPr>
          <w:sz w:val="28"/>
          <w:szCs w:val="28"/>
        </w:rPr>
        <w:t xml:space="preserve">  </w:t>
      </w:r>
      <w:r w:rsidRPr="00F26941">
        <w:rPr>
          <w:sz w:val="28"/>
          <w:szCs w:val="28"/>
        </w:rPr>
        <w:t>него;</w:t>
      </w:r>
    </w:p>
    <w:p w:rsidR="00247D24" w:rsidRPr="00F26941" w:rsidRDefault="00247D24" w:rsidP="00247D24">
      <w:pPr>
        <w:ind w:firstLine="708"/>
        <w:jc w:val="both"/>
        <w:rPr>
          <w:sz w:val="28"/>
          <w:szCs w:val="28"/>
        </w:rPr>
      </w:pPr>
      <w:r w:rsidRPr="00F26941">
        <w:rPr>
          <w:sz w:val="28"/>
          <w:szCs w:val="28"/>
        </w:rPr>
        <w:t>- читать наизусть небольшое стихотворение при помощи взрослого.</w:t>
      </w:r>
    </w:p>
    <w:p w:rsidR="00247D24" w:rsidRPr="00F26941" w:rsidRDefault="00247D24" w:rsidP="00247D24">
      <w:pPr>
        <w:ind w:firstLine="708"/>
        <w:jc w:val="both"/>
        <w:rPr>
          <w:sz w:val="28"/>
          <w:szCs w:val="28"/>
        </w:rPr>
      </w:pPr>
      <w:r w:rsidRPr="00F26941">
        <w:rPr>
          <w:b/>
          <w:sz w:val="28"/>
          <w:szCs w:val="28"/>
        </w:rPr>
        <w:t>-</w:t>
      </w:r>
      <w:r w:rsidRPr="00F26941">
        <w:rPr>
          <w:sz w:val="28"/>
          <w:szCs w:val="28"/>
        </w:rPr>
        <w:t xml:space="preserve"> самостоятельно рассказывать известную сказку по схеме-модели;</w:t>
      </w:r>
    </w:p>
    <w:p w:rsidR="00247D24" w:rsidRPr="00F26941" w:rsidRDefault="00247D24" w:rsidP="00247D24">
      <w:pPr>
        <w:ind w:firstLine="708"/>
        <w:jc w:val="both"/>
        <w:rPr>
          <w:sz w:val="28"/>
          <w:szCs w:val="28"/>
        </w:rPr>
      </w:pPr>
      <w:r w:rsidRPr="00F26941">
        <w:rPr>
          <w:sz w:val="28"/>
          <w:szCs w:val="28"/>
        </w:rPr>
        <w:t>- продолжать или заканчивать начатую взрослым сказку, рассказ;</w:t>
      </w:r>
    </w:p>
    <w:p w:rsidR="00247D24" w:rsidRDefault="00247D24" w:rsidP="00247D24">
      <w:pPr>
        <w:ind w:firstLine="708"/>
        <w:jc w:val="both"/>
        <w:rPr>
          <w:sz w:val="28"/>
          <w:szCs w:val="28"/>
        </w:rPr>
      </w:pPr>
      <w:r w:rsidRPr="00F26941">
        <w:rPr>
          <w:sz w:val="28"/>
          <w:szCs w:val="28"/>
        </w:rPr>
        <w:t xml:space="preserve">- </w:t>
      </w:r>
      <w:r>
        <w:rPr>
          <w:sz w:val="28"/>
          <w:szCs w:val="28"/>
        </w:rPr>
        <w:t xml:space="preserve">к концу учебного года </w:t>
      </w:r>
      <w:r w:rsidRPr="00F26941">
        <w:rPr>
          <w:sz w:val="28"/>
          <w:szCs w:val="28"/>
        </w:rPr>
        <w:t xml:space="preserve">самостоятельно читать наизусть 3-5 </w:t>
      </w:r>
      <w:proofErr w:type="gramStart"/>
      <w:r w:rsidRPr="00F26941">
        <w:rPr>
          <w:sz w:val="28"/>
          <w:szCs w:val="28"/>
        </w:rPr>
        <w:t>небольших</w:t>
      </w:r>
      <w:proofErr w:type="gramEnd"/>
      <w:r w:rsidRPr="00F26941">
        <w:rPr>
          <w:sz w:val="28"/>
          <w:szCs w:val="28"/>
        </w:rPr>
        <w:t xml:space="preserve"> </w:t>
      </w:r>
      <w:r>
        <w:rPr>
          <w:sz w:val="28"/>
          <w:szCs w:val="28"/>
        </w:rPr>
        <w:t xml:space="preserve"> </w:t>
      </w:r>
    </w:p>
    <w:p w:rsidR="00247D24" w:rsidRDefault="00247D24" w:rsidP="00247D24">
      <w:pPr>
        <w:ind w:firstLine="708"/>
        <w:jc w:val="both"/>
        <w:rPr>
          <w:sz w:val="28"/>
          <w:szCs w:val="28"/>
        </w:rPr>
      </w:pPr>
      <w:r w:rsidRPr="00F26941">
        <w:rPr>
          <w:sz w:val="28"/>
          <w:szCs w:val="28"/>
        </w:rPr>
        <w:t>стихотворений.</w:t>
      </w:r>
    </w:p>
    <w:p w:rsidR="00247D24" w:rsidRPr="00635CB9" w:rsidRDefault="00247D24" w:rsidP="00247D24">
      <w:pPr>
        <w:spacing w:before="100" w:beforeAutospacing="1" w:after="100" w:afterAutospacing="1"/>
        <w:rPr>
          <w:sz w:val="28"/>
          <w:szCs w:val="28"/>
        </w:rPr>
      </w:pPr>
      <w:r w:rsidRPr="00635CB9">
        <w:rPr>
          <w:i/>
          <w:iCs/>
          <w:sz w:val="28"/>
          <w:szCs w:val="28"/>
        </w:rPr>
        <w:t>Задачи работы с детьми 4-5 лет.</w:t>
      </w:r>
    </w:p>
    <w:p w:rsidR="00247D24" w:rsidRPr="00C77A8D" w:rsidRDefault="00247D24" w:rsidP="00247D24">
      <w:pPr>
        <w:ind w:firstLine="708"/>
        <w:contextualSpacing/>
        <w:jc w:val="both"/>
        <w:rPr>
          <w:sz w:val="28"/>
          <w:szCs w:val="28"/>
        </w:rPr>
      </w:pPr>
      <w:r w:rsidRPr="00C77A8D">
        <w:rPr>
          <w:b/>
          <w:sz w:val="28"/>
          <w:szCs w:val="28"/>
        </w:rPr>
        <w:t xml:space="preserve">- </w:t>
      </w:r>
      <w:r w:rsidRPr="00C77A8D">
        <w:rPr>
          <w:sz w:val="28"/>
          <w:szCs w:val="28"/>
        </w:rPr>
        <w:t>назвать любимую сказку, прочитать понравившееся стихотворение, считалку;</w:t>
      </w:r>
    </w:p>
    <w:p w:rsidR="00247D24" w:rsidRPr="00C77A8D" w:rsidRDefault="00247D24" w:rsidP="00247D24">
      <w:pPr>
        <w:ind w:firstLine="708"/>
        <w:contextualSpacing/>
        <w:jc w:val="both"/>
        <w:rPr>
          <w:sz w:val="28"/>
          <w:szCs w:val="28"/>
        </w:rPr>
      </w:pPr>
      <w:r w:rsidRPr="00C77A8D">
        <w:rPr>
          <w:sz w:val="28"/>
          <w:szCs w:val="28"/>
        </w:rPr>
        <w:t>- рассматривать иллюстрированные издания детских книг;</w:t>
      </w:r>
    </w:p>
    <w:p w:rsidR="00247D24" w:rsidRPr="00C77A8D" w:rsidRDefault="00247D24" w:rsidP="00247D24">
      <w:pPr>
        <w:ind w:firstLine="708"/>
        <w:contextualSpacing/>
        <w:jc w:val="both"/>
        <w:rPr>
          <w:sz w:val="28"/>
          <w:szCs w:val="28"/>
        </w:rPr>
      </w:pPr>
      <w:r w:rsidRPr="00C77A8D">
        <w:rPr>
          <w:sz w:val="28"/>
          <w:szCs w:val="28"/>
        </w:rPr>
        <w:lastRenderedPageBreak/>
        <w:t>- драматизировать (инсценировать) с помощью взрослого небольшие сказки (отрывки из сказок).</w:t>
      </w:r>
    </w:p>
    <w:p w:rsidR="00247D24" w:rsidRPr="00C77A8D" w:rsidRDefault="00247D24" w:rsidP="00247D24">
      <w:pPr>
        <w:ind w:firstLine="708"/>
        <w:contextualSpacing/>
        <w:jc w:val="both"/>
        <w:rPr>
          <w:sz w:val="28"/>
          <w:szCs w:val="28"/>
        </w:rPr>
      </w:pPr>
      <w:r w:rsidRPr="00C77A8D">
        <w:rPr>
          <w:b/>
          <w:sz w:val="28"/>
          <w:szCs w:val="28"/>
        </w:rPr>
        <w:t xml:space="preserve">- </w:t>
      </w:r>
      <w:r w:rsidRPr="00C77A8D">
        <w:rPr>
          <w:sz w:val="28"/>
          <w:szCs w:val="28"/>
        </w:rPr>
        <w:t>при рассказывании сказки дополнять ее собственными историями, выдерживая авторский сюжет;</w:t>
      </w:r>
    </w:p>
    <w:p w:rsidR="00247D24" w:rsidRPr="00C77A8D" w:rsidRDefault="00247D24" w:rsidP="00247D24">
      <w:pPr>
        <w:ind w:firstLine="708"/>
        <w:contextualSpacing/>
        <w:jc w:val="both"/>
        <w:rPr>
          <w:sz w:val="28"/>
          <w:szCs w:val="28"/>
        </w:rPr>
      </w:pPr>
      <w:r w:rsidRPr="00C77A8D">
        <w:rPr>
          <w:sz w:val="28"/>
          <w:szCs w:val="28"/>
        </w:rPr>
        <w:t>- придумывать условные обозначения к событиям истории;</w:t>
      </w:r>
    </w:p>
    <w:p w:rsidR="00247D24" w:rsidRDefault="00247D24" w:rsidP="00247D24">
      <w:pPr>
        <w:ind w:firstLine="708"/>
        <w:contextualSpacing/>
        <w:jc w:val="both"/>
        <w:rPr>
          <w:sz w:val="28"/>
          <w:szCs w:val="28"/>
        </w:rPr>
      </w:pPr>
      <w:r w:rsidRPr="00C77A8D">
        <w:rPr>
          <w:sz w:val="28"/>
          <w:szCs w:val="28"/>
        </w:rPr>
        <w:t xml:space="preserve">- самостоятельно включаться в игру-придумывание по известным сюжетам. </w:t>
      </w:r>
    </w:p>
    <w:p w:rsidR="00247D24" w:rsidRDefault="00247D24" w:rsidP="00247D24">
      <w:pPr>
        <w:spacing w:before="100" w:beforeAutospacing="1" w:after="100" w:afterAutospacing="1"/>
        <w:rPr>
          <w:sz w:val="28"/>
          <w:szCs w:val="28"/>
        </w:rPr>
      </w:pPr>
      <w:r w:rsidRPr="00811EC5">
        <w:rPr>
          <w:i/>
          <w:iCs/>
          <w:sz w:val="28"/>
          <w:szCs w:val="28"/>
        </w:rPr>
        <w:t>Задачи работы с детьми старшего дошкольного возраста.</w:t>
      </w:r>
    </w:p>
    <w:p w:rsidR="00247D24" w:rsidRPr="00C77A8D" w:rsidRDefault="00247D24" w:rsidP="00247D24">
      <w:pPr>
        <w:ind w:firstLine="708"/>
        <w:contextualSpacing/>
        <w:jc w:val="both"/>
        <w:rPr>
          <w:sz w:val="28"/>
          <w:szCs w:val="28"/>
        </w:rPr>
      </w:pPr>
      <w:r w:rsidRPr="00C77A8D">
        <w:rPr>
          <w:sz w:val="28"/>
          <w:szCs w:val="28"/>
        </w:rPr>
        <w:t>-различать жанры литературных произведений;</w:t>
      </w:r>
    </w:p>
    <w:p w:rsidR="00247D24" w:rsidRPr="00C77A8D" w:rsidRDefault="00247D24" w:rsidP="00247D24">
      <w:pPr>
        <w:ind w:firstLine="708"/>
        <w:contextualSpacing/>
        <w:jc w:val="both"/>
        <w:rPr>
          <w:sz w:val="28"/>
          <w:szCs w:val="28"/>
        </w:rPr>
      </w:pPr>
      <w:r w:rsidRPr="00C77A8D">
        <w:rPr>
          <w:sz w:val="28"/>
          <w:szCs w:val="28"/>
        </w:rPr>
        <w:t xml:space="preserve">- называть любимые сказки и рассказы; </w:t>
      </w:r>
    </w:p>
    <w:p w:rsidR="00247D24" w:rsidRPr="00C77A8D" w:rsidRDefault="00247D24" w:rsidP="00247D24">
      <w:pPr>
        <w:ind w:firstLine="708"/>
        <w:contextualSpacing/>
        <w:jc w:val="both"/>
        <w:rPr>
          <w:sz w:val="28"/>
          <w:szCs w:val="28"/>
        </w:rPr>
      </w:pPr>
      <w:r w:rsidRPr="00C77A8D">
        <w:rPr>
          <w:sz w:val="28"/>
          <w:szCs w:val="28"/>
        </w:rPr>
        <w:t>- читать 2-3 любимых стихотворения, 2-3 считалки, 2-3 загадки;</w:t>
      </w:r>
    </w:p>
    <w:p w:rsidR="00247D24" w:rsidRPr="00C77A8D" w:rsidRDefault="00247D24" w:rsidP="00247D24">
      <w:pPr>
        <w:ind w:firstLine="708"/>
        <w:contextualSpacing/>
        <w:jc w:val="both"/>
        <w:rPr>
          <w:sz w:val="28"/>
          <w:szCs w:val="28"/>
        </w:rPr>
      </w:pPr>
      <w:r w:rsidRPr="00C77A8D">
        <w:rPr>
          <w:sz w:val="28"/>
          <w:szCs w:val="28"/>
        </w:rPr>
        <w:t>- называть 2-3 авторов и 2-3 иллюстраторов книг;</w:t>
      </w:r>
    </w:p>
    <w:p w:rsidR="00247D24" w:rsidRPr="00C77A8D" w:rsidRDefault="00247D24" w:rsidP="00247D24">
      <w:pPr>
        <w:ind w:firstLine="708"/>
        <w:contextualSpacing/>
        <w:jc w:val="both"/>
        <w:rPr>
          <w:sz w:val="28"/>
          <w:szCs w:val="28"/>
        </w:rPr>
      </w:pPr>
      <w:r w:rsidRPr="00C77A8D">
        <w:rPr>
          <w:sz w:val="28"/>
          <w:szCs w:val="28"/>
        </w:rPr>
        <w:t>- выразительно читать стихотворение, пересказывать отрывок из сказки, рассказа.</w:t>
      </w:r>
    </w:p>
    <w:p w:rsidR="00247D24" w:rsidRPr="00C77A8D" w:rsidRDefault="00247D24" w:rsidP="00247D24">
      <w:pPr>
        <w:ind w:firstLine="708"/>
        <w:contextualSpacing/>
        <w:jc w:val="both"/>
        <w:rPr>
          <w:sz w:val="28"/>
          <w:szCs w:val="28"/>
        </w:rPr>
      </w:pPr>
      <w:r w:rsidRPr="00C77A8D">
        <w:rPr>
          <w:b/>
          <w:sz w:val="28"/>
          <w:szCs w:val="28"/>
        </w:rPr>
        <w:t xml:space="preserve">- </w:t>
      </w:r>
      <w:r w:rsidRPr="00C77A8D">
        <w:rPr>
          <w:sz w:val="28"/>
          <w:szCs w:val="28"/>
        </w:rPr>
        <w:t>читать более трех стихотворений выразительно в сочетании с жестами и движениями;</w:t>
      </w:r>
    </w:p>
    <w:p w:rsidR="00247D24" w:rsidRPr="00C77A8D" w:rsidRDefault="00247D24" w:rsidP="00247D24">
      <w:pPr>
        <w:ind w:firstLine="708"/>
        <w:contextualSpacing/>
        <w:jc w:val="both"/>
        <w:rPr>
          <w:sz w:val="28"/>
          <w:szCs w:val="28"/>
        </w:rPr>
      </w:pPr>
      <w:r w:rsidRPr="00C77A8D">
        <w:rPr>
          <w:sz w:val="28"/>
          <w:szCs w:val="28"/>
        </w:rPr>
        <w:t>- придумывать образные выражения и метафоры;</w:t>
      </w:r>
    </w:p>
    <w:p w:rsidR="00247D24" w:rsidRPr="00F26941" w:rsidRDefault="00247D24" w:rsidP="00247D24">
      <w:pPr>
        <w:ind w:firstLine="708"/>
        <w:contextualSpacing/>
        <w:jc w:val="both"/>
        <w:rPr>
          <w:sz w:val="28"/>
          <w:szCs w:val="28"/>
        </w:rPr>
      </w:pPr>
      <w:r w:rsidRPr="00C77A8D">
        <w:rPr>
          <w:sz w:val="28"/>
          <w:szCs w:val="28"/>
        </w:rPr>
        <w:t>- после рассматривания иллюстраций произведения отражать свой опыт в продуктивной деятельности.</w:t>
      </w:r>
    </w:p>
    <w:p w:rsidR="00247D24" w:rsidRDefault="00247D24" w:rsidP="006B595B">
      <w:pPr>
        <w:jc w:val="both"/>
        <w:rPr>
          <w:sz w:val="28"/>
          <w:szCs w:val="28"/>
        </w:rPr>
      </w:pPr>
    </w:p>
    <w:p w:rsidR="00247D24" w:rsidRPr="006E6C7E" w:rsidRDefault="00247D24" w:rsidP="00247D24">
      <w:pPr>
        <w:ind w:firstLine="708"/>
        <w:rPr>
          <w:b/>
          <w:sz w:val="28"/>
          <w:szCs w:val="28"/>
        </w:rPr>
      </w:pPr>
      <w:r>
        <w:rPr>
          <w:sz w:val="28"/>
          <w:szCs w:val="28"/>
        </w:rPr>
        <w:t xml:space="preserve">Виды  интеграции в области  </w:t>
      </w:r>
      <w:r>
        <w:rPr>
          <w:b/>
          <w:sz w:val="28"/>
          <w:szCs w:val="28"/>
        </w:rPr>
        <w:t xml:space="preserve"> Речевое развитие</w:t>
      </w:r>
    </w:p>
    <w:tbl>
      <w:tblPr>
        <w:tblW w:w="1014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8"/>
        <w:gridCol w:w="5498"/>
      </w:tblGrid>
      <w:tr w:rsidR="00247D24" w:rsidRPr="008655B1">
        <w:tc>
          <w:tcPr>
            <w:tcW w:w="4648" w:type="dxa"/>
            <w:shd w:val="clear" w:color="auto" w:fill="auto"/>
          </w:tcPr>
          <w:p w:rsidR="00247D24" w:rsidRPr="008655B1" w:rsidRDefault="00247D24" w:rsidP="00223196">
            <w:pPr>
              <w:jc w:val="center"/>
              <w:rPr>
                <w:sz w:val="28"/>
                <w:szCs w:val="28"/>
              </w:rPr>
            </w:pPr>
            <w:r w:rsidRPr="008655B1">
              <w:rPr>
                <w:sz w:val="28"/>
                <w:szCs w:val="28"/>
              </w:rPr>
              <w:t xml:space="preserve">По задачам и содержанию </w:t>
            </w:r>
          </w:p>
          <w:p w:rsidR="00247D24" w:rsidRPr="008655B1" w:rsidRDefault="00247D24" w:rsidP="00223196">
            <w:pPr>
              <w:jc w:val="center"/>
              <w:rPr>
                <w:sz w:val="28"/>
                <w:szCs w:val="28"/>
              </w:rPr>
            </w:pPr>
            <w:r w:rsidRPr="008655B1">
              <w:rPr>
                <w:sz w:val="28"/>
                <w:szCs w:val="28"/>
              </w:rPr>
              <w:t>работы</w:t>
            </w:r>
          </w:p>
          <w:p w:rsidR="00247D24" w:rsidRPr="008655B1" w:rsidRDefault="00247D24" w:rsidP="00223196">
            <w:pPr>
              <w:rPr>
                <w:sz w:val="28"/>
                <w:szCs w:val="28"/>
              </w:rPr>
            </w:pPr>
          </w:p>
        </w:tc>
        <w:tc>
          <w:tcPr>
            <w:tcW w:w="5498" w:type="dxa"/>
            <w:shd w:val="clear" w:color="auto" w:fill="auto"/>
          </w:tcPr>
          <w:p w:rsidR="00247D24" w:rsidRPr="008655B1" w:rsidRDefault="00247D24" w:rsidP="00223196">
            <w:pPr>
              <w:autoSpaceDE w:val="0"/>
              <w:autoSpaceDN w:val="0"/>
              <w:adjustRightInd w:val="0"/>
              <w:jc w:val="center"/>
              <w:rPr>
                <w:sz w:val="28"/>
                <w:szCs w:val="28"/>
              </w:rPr>
            </w:pPr>
            <w:r w:rsidRPr="008655B1">
              <w:rPr>
                <w:sz w:val="28"/>
                <w:szCs w:val="28"/>
              </w:rPr>
              <w:t>По средствам организации и</w:t>
            </w:r>
          </w:p>
          <w:p w:rsidR="00247D24" w:rsidRPr="008655B1" w:rsidRDefault="00247D24" w:rsidP="00223196">
            <w:pPr>
              <w:jc w:val="center"/>
              <w:rPr>
                <w:sz w:val="28"/>
                <w:szCs w:val="28"/>
              </w:rPr>
            </w:pPr>
            <w:r w:rsidRPr="008655B1">
              <w:rPr>
                <w:sz w:val="28"/>
                <w:szCs w:val="28"/>
              </w:rPr>
              <w:t>оптимизации образовательного процесса</w:t>
            </w:r>
          </w:p>
        </w:tc>
      </w:tr>
      <w:tr w:rsidR="00247D24" w:rsidRPr="008655B1">
        <w:tc>
          <w:tcPr>
            <w:tcW w:w="4648" w:type="dxa"/>
            <w:shd w:val="clear" w:color="auto" w:fill="auto"/>
          </w:tcPr>
          <w:p w:rsidR="00247D24" w:rsidRPr="008655B1" w:rsidRDefault="00247D24" w:rsidP="00223196">
            <w:pPr>
              <w:autoSpaceDE w:val="0"/>
              <w:autoSpaceDN w:val="0"/>
              <w:adjustRightInd w:val="0"/>
              <w:rPr>
                <w:rFonts w:eastAsia="Times-Italic"/>
                <w:sz w:val="28"/>
                <w:szCs w:val="28"/>
              </w:rPr>
            </w:pPr>
            <w:proofErr w:type="gramStart"/>
            <w:r>
              <w:rPr>
                <w:rFonts w:eastAsia="Times-Italic"/>
                <w:sz w:val="28"/>
                <w:szCs w:val="28"/>
                <w:u w:val="single"/>
              </w:rPr>
              <w:t>Социально-коммуникативное развитие</w:t>
            </w:r>
            <w:r w:rsidRPr="008655B1">
              <w:rPr>
                <w:rFonts w:eastAsia="Times-Italic"/>
                <w:i/>
                <w:iCs/>
                <w:sz w:val="28"/>
                <w:szCs w:val="28"/>
              </w:rPr>
              <w:t xml:space="preserve"> </w:t>
            </w:r>
            <w:r w:rsidRPr="008655B1">
              <w:rPr>
                <w:rFonts w:eastAsia="Times-Roman"/>
                <w:sz w:val="28"/>
                <w:szCs w:val="28"/>
              </w:rPr>
              <w:t>(</w:t>
            </w:r>
            <w:r w:rsidRPr="008655B1">
              <w:rPr>
                <w:rFonts w:eastAsia="Times-Italic"/>
                <w:sz w:val="28"/>
                <w:szCs w:val="28"/>
              </w:rPr>
              <w:t>формирование</w:t>
            </w:r>
            <w:proofErr w:type="gramEnd"/>
          </w:p>
          <w:p w:rsidR="00247D24" w:rsidRPr="008655B1" w:rsidRDefault="00247D24" w:rsidP="00223196">
            <w:pPr>
              <w:autoSpaceDE w:val="0"/>
              <w:autoSpaceDN w:val="0"/>
              <w:adjustRightInd w:val="0"/>
              <w:rPr>
                <w:rFonts w:eastAsia="Times-Italic"/>
                <w:sz w:val="28"/>
                <w:szCs w:val="28"/>
              </w:rPr>
            </w:pPr>
            <w:r w:rsidRPr="008655B1">
              <w:rPr>
                <w:rFonts w:eastAsia="Times-Italic"/>
                <w:sz w:val="28"/>
                <w:szCs w:val="28"/>
              </w:rPr>
              <w:t>первичных представлений о себе</w:t>
            </w:r>
            <w:r w:rsidRPr="008655B1">
              <w:rPr>
                <w:rFonts w:eastAsia="Times-Roman"/>
                <w:sz w:val="28"/>
                <w:szCs w:val="28"/>
              </w:rPr>
              <w:t xml:space="preserve">, </w:t>
            </w:r>
            <w:r w:rsidRPr="008655B1">
              <w:rPr>
                <w:rFonts w:eastAsia="Times-Italic"/>
                <w:sz w:val="28"/>
                <w:szCs w:val="28"/>
              </w:rPr>
              <w:t>своих чувствах и эмоциях</w:t>
            </w:r>
            <w:r w:rsidRPr="008655B1">
              <w:rPr>
                <w:rFonts w:eastAsia="Times-Roman"/>
                <w:sz w:val="28"/>
                <w:szCs w:val="28"/>
              </w:rPr>
              <w:t xml:space="preserve">, </w:t>
            </w:r>
            <w:r w:rsidRPr="008655B1">
              <w:rPr>
                <w:rFonts w:eastAsia="Times-Italic"/>
                <w:sz w:val="28"/>
                <w:szCs w:val="28"/>
              </w:rPr>
              <w:t>окружающем мире людей</w:t>
            </w:r>
            <w:r w:rsidRPr="008655B1">
              <w:rPr>
                <w:rFonts w:eastAsia="Times-Roman"/>
                <w:sz w:val="28"/>
                <w:szCs w:val="28"/>
              </w:rPr>
              <w:t xml:space="preserve">, </w:t>
            </w:r>
            <w:r w:rsidRPr="008655B1">
              <w:rPr>
                <w:rFonts w:eastAsia="Times-Italic"/>
                <w:sz w:val="28"/>
                <w:szCs w:val="28"/>
              </w:rPr>
              <w:t>природы</w:t>
            </w:r>
            <w:r w:rsidRPr="008655B1">
              <w:rPr>
                <w:rFonts w:eastAsia="Times-Roman"/>
                <w:sz w:val="28"/>
                <w:szCs w:val="28"/>
              </w:rPr>
              <w:t xml:space="preserve">, </w:t>
            </w:r>
            <w:r w:rsidRPr="008655B1">
              <w:rPr>
                <w:rFonts w:eastAsia="Times-Italic"/>
                <w:sz w:val="28"/>
                <w:szCs w:val="28"/>
              </w:rPr>
              <w:t>а также формирование первичных ценностных представлений</w:t>
            </w:r>
            <w:r w:rsidRPr="008655B1">
              <w:rPr>
                <w:rFonts w:eastAsia="Times-Roman"/>
                <w:sz w:val="28"/>
                <w:szCs w:val="28"/>
              </w:rPr>
              <w:t>).</w:t>
            </w:r>
          </w:p>
          <w:p w:rsidR="00247D24" w:rsidRPr="008655B1" w:rsidRDefault="00247D24" w:rsidP="00223196">
            <w:pPr>
              <w:autoSpaceDE w:val="0"/>
              <w:autoSpaceDN w:val="0"/>
              <w:adjustRightInd w:val="0"/>
              <w:rPr>
                <w:rFonts w:eastAsia="Times-Italic"/>
                <w:sz w:val="28"/>
                <w:szCs w:val="28"/>
              </w:rPr>
            </w:pPr>
            <w:proofErr w:type="gramStart"/>
            <w:r>
              <w:rPr>
                <w:rFonts w:eastAsia="Times-Italic"/>
                <w:sz w:val="28"/>
                <w:szCs w:val="28"/>
                <w:u w:val="single"/>
              </w:rPr>
              <w:t>Речевое развитие</w:t>
            </w:r>
            <w:r w:rsidRPr="008655B1">
              <w:rPr>
                <w:rFonts w:eastAsia="Times-Italic"/>
                <w:i/>
                <w:iCs/>
                <w:sz w:val="28"/>
                <w:szCs w:val="28"/>
                <w:u w:val="single"/>
              </w:rPr>
              <w:t xml:space="preserve"> </w:t>
            </w:r>
            <w:r w:rsidRPr="008655B1">
              <w:rPr>
                <w:rFonts w:eastAsia="Times-Roman"/>
                <w:sz w:val="28"/>
                <w:szCs w:val="28"/>
              </w:rPr>
              <w:t>(</w:t>
            </w:r>
            <w:r w:rsidRPr="008655B1">
              <w:rPr>
                <w:rFonts w:eastAsia="Times-Italic"/>
                <w:sz w:val="28"/>
                <w:szCs w:val="28"/>
              </w:rPr>
              <w:t>развитие свободного</w:t>
            </w:r>
            <w:proofErr w:type="gramEnd"/>
          </w:p>
          <w:p w:rsidR="00247D24" w:rsidRPr="008655B1" w:rsidRDefault="00247D24" w:rsidP="00223196">
            <w:pPr>
              <w:autoSpaceDE w:val="0"/>
              <w:autoSpaceDN w:val="0"/>
              <w:adjustRightInd w:val="0"/>
              <w:rPr>
                <w:rFonts w:eastAsia="Times-Italic"/>
                <w:sz w:val="28"/>
                <w:szCs w:val="28"/>
              </w:rPr>
            </w:pPr>
            <w:r w:rsidRPr="008655B1">
              <w:rPr>
                <w:rFonts w:eastAsia="Times-Italic"/>
                <w:sz w:val="28"/>
                <w:szCs w:val="28"/>
              </w:rPr>
              <w:t xml:space="preserve">общения </w:t>
            </w:r>
            <w:proofErr w:type="gramStart"/>
            <w:r w:rsidRPr="008655B1">
              <w:rPr>
                <w:rFonts w:eastAsia="Times-Italic"/>
                <w:sz w:val="28"/>
                <w:szCs w:val="28"/>
              </w:rPr>
              <w:t>со</w:t>
            </w:r>
            <w:proofErr w:type="gramEnd"/>
            <w:r w:rsidRPr="008655B1">
              <w:rPr>
                <w:rFonts w:eastAsia="Times-Italic"/>
                <w:sz w:val="28"/>
                <w:szCs w:val="28"/>
              </w:rPr>
              <w:t xml:space="preserve"> взрослыми и детьми по поводу прочитанного</w:t>
            </w:r>
            <w:r w:rsidRPr="008655B1">
              <w:rPr>
                <w:rFonts w:eastAsia="Times-Roman"/>
                <w:sz w:val="28"/>
                <w:szCs w:val="28"/>
              </w:rPr>
              <w:t xml:space="preserve">, </w:t>
            </w:r>
            <w:r w:rsidRPr="008655B1">
              <w:rPr>
                <w:rFonts w:eastAsia="Times-Italic"/>
                <w:sz w:val="28"/>
                <w:szCs w:val="28"/>
              </w:rPr>
              <w:t>практическое овладение нормами русской речи</w:t>
            </w:r>
            <w:r w:rsidRPr="008655B1">
              <w:rPr>
                <w:rFonts w:eastAsia="Times-Roman"/>
                <w:sz w:val="28"/>
                <w:szCs w:val="28"/>
              </w:rPr>
              <w:t>).</w:t>
            </w:r>
          </w:p>
          <w:p w:rsidR="00247D24" w:rsidRPr="008655B1" w:rsidRDefault="00247D24" w:rsidP="00223196">
            <w:pPr>
              <w:autoSpaceDE w:val="0"/>
              <w:autoSpaceDN w:val="0"/>
              <w:adjustRightInd w:val="0"/>
              <w:rPr>
                <w:rFonts w:eastAsia="Times-Italic"/>
                <w:sz w:val="28"/>
                <w:szCs w:val="28"/>
              </w:rPr>
            </w:pPr>
            <w:proofErr w:type="gramStart"/>
            <w:r>
              <w:rPr>
                <w:rFonts w:eastAsia="Times-Italic"/>
                <w:sz w:val="28"/>
                <w:szCs w:val="28"/>
                <w:u w:val="single"/>
              </w:rPr>
              <w:t>Познавательное развитие</w:t>
            </w:r>
            <w:r w:rsidRPr="008655B1">
              <w:rPr>
                <w:rFonts w:eastAsia="Times-Italic"/>
                <w:i/>
                <w:iCs/>
                <w:sz w:val="28"/>
                <w:szCs w:val="28"/>
              </w:rPr>
              <w:t xml:space="preserve"> </w:t>
            </w:r>
            <w:r w:rsidRPr="008655B1">
              <w:rPr>
                <w:rFonts w:eastAsia="Times-Roman"/>
                <w:sz w:val="28"/>
                <w:szCs w:val="28"/>
              </w:rPr>
              <w:t>(</w:t>
            </w:r>
            <w:r w:rsidRPr="008655B1">
              <w:rPr>
                <w:rFonts w:eastAsia="Times-Italic"/>
                <w:sz w:val="28"/>
                <w:szCs w:val="28"/>
              </w:rPr>
              <w:t>формирование целостной</w:t>
            </w:r>
            <w:proofErr w:type="gramEnd"/>
          </w:p>
          <w:p w:rsidR="00247D24" w:rsidRPr="008655B1" w:rsidRDefault="00247D24" w:rsidP="00223196">
            <w:pPr>
              <w:autoSpaceDE w:val="0"/>
              <w:autoSpaceDN w:val="0"/>
              <w:adjustRightInd w:val="0"/>
              <w:rPr>
                <w:rFonts w:eastAsia="Times-Roman"/>
                <w:sz w:val="28"/>
                <w:szCs w:val="28"/>
                <w:u w:val="single"/>
              </w:rPr>
            </w:pPr>
            <w:r w:rsidRPr="008655B1">
              <w:rPr>
                <w:rFonts w:eastAsia="Times-Italic"/>
                <w:sz w:val="28"/>
                <w:szCs w:val="28"/>
              </w:rPr>
              <w:t>картины мира</w:t>
            </w:r>
            <w:r w:rsidRPr="008655B1">
              <w:rPr>
                <w:rFonts w:eastAsia="Times-Roman"/>
                <w:sz w:val="28"/>
                <w:szCs w:val="28"/>
              </w:rPr>
              <w:t xml:space="preserve">, </w:t>
            </w:r>
            <w:r w:rsidRPr="008655B1">
              <w:rPr>
                <w:rFonts w:eastAsia="Times-Italic"/>
                <w:sz w:val="28"/>
                <w:szCs w:val="28"/>
              </w:rPr>
              <w:t>расширение кругозора детей</w:t>
            </w:r>
            <w:r w:rsidRPr="008655B1">
              <w:rPr>
                <w:rFonts w:eastAsia="Times-Roman"/>
                <w:sz w:val="28"/>
                <w:szCs w:val="28"/>
              </w:rPr>
              <w:t>).</w:t>
            </w:r>
          </w:p>
          <w:p w:rsidR="00247D24" w:rsidRPr="008655B1" w:rsidRDefault="00247D24" w:rsidP="00223196">
            <w:pPr>
              <w:autoSpaceDE w:val="0"/>
              <w:autoSpaceDN w:val="0"/>
              <w:adjustRightInd w:val="0"/>
              <w:rPr>
                <w:rFonts w:eastAsia="Times-Italic"/>
                <w:i/>
                <w:iCs/>
                <w:sz w:val="28"/>
                <w:szCs w:val="28"/>
                <w:u w:val="single"/>
              </w:rPr>
            </w:pPr>
            <w:r>
              <w:rPr>
                <w:rFonts w:eastAsia="Times-Italic"/>
                <w:sz w:val="28"/>
                <w:szCs w:val="28"/>
                <w:u w:val="single"/>
              </w:rPr>
              <w:t>Художественно-эстетическое развитие</w:t>
            </w:r>
          </w:p>
          <w:p w:rsidR="00247D24" w:rsidRPr="008655B1" w:rsidRDefault="00247D24" w:rsidP="00223196">
            <w:pPr>
              <w:rPr>
                <w:sz w:val="28"/>
                <w:szCs w:val="28"/>
              </w:rPr>
            </w:pPr>
            <w:r w:rsidRPr="008655B1">
              <w:rPr>
                <w:rFonts w:eastAsia="Times-Roman"/>
                <w:sz w:val="28"/>
                <w:szCs w:val="28"/>
              </w:rPr>
              <w:t>(</w:t>
            </w:r>
            <w:r w:rsidRPr="008655B1">
              <w:rPr>
                <w:rFonts w:eastAsia="Times-Italic"/>
                <w:sz w:val="28"/>
                <w:szCs w:val="28"/>
              </w:rPr>
              <w:t>развитие детского творчества</w:t>
            </w:r>
            <w:r w:rsidRPr="008655B1">
              <w:rPr>
                <w:rFonts w:eastAsia="Times-Roman"/>
                <w:sz w:val="28"/>
                <w:szCs w:val="28"/>
              </w:rPr>
              <w:t>)</w:t>
            </w:r>
          </w:p>
        </w:tc>
        <w:tc>
          <w:tcPr>
            <w:tcW w:w="5498" w:type="dxa"/>
            <w:shd w:val="clear" w:color="auto" w:fill="auto"/>
          </w:tcPr>
          <w:p w:rsidR="00247D24" w:rsidRPr="008655B1" w:rsidRDefault="00247D24" w:rsidP="00223196">
            <w:pPr>
              <w:autoSpaceDE w:val="0"/>
              <w:autoSpaceDN w:val="0"/>
              <w:adjustRightInd w:val="0"/>
              <w:rPr>
                <w:rFonts w:eastAsia="Times-Italic"/>
                <w:sz w:val="28"/>
                <w:szCs w:val="28"/>
              </w:rPr>
            </w:pPr>
            <w:r w:rsidRPr="008655B1">
              <w:rPr>
                <w:rFonts w:eastAsia="Times-Italic"/>
                <w:sz w:val="28"/>
                <w:szCs w:val="28"/>
              </w:rPr>
              <w:t xml:space="preserve">использование </w:t>
            </w:r>
            <w:proofErr w:type="gramStart"/>
            <w:r w:rsidRPr="008655B1">
              <w:rPr>
                <w:rFonts w:eastAsia="Times-Italic"/>
                <w:sz w:val="28"/>
                <w:szCs w:val="28"/>
              </w:rPr>
              <w:t>музыкальных</w:t>
            </w:r>
            <w:proofErr w:type="gramEnd"/>
          </w:p>
          <w:p w:rsidR="00247D24" w:rsidRPr="008655B1" w:rsidRDefault="00247D24" w:rsidP="00223196">
            <w:pPr>
              <w:autoSpaceDE w:val="0"/>
              <w:autoSpaceDN w:val="0"/>
              <w:adjustRightInd w:val="0"/>
              <w:rPr>
                <w:rFonts w:eastAsia="Times-Italic"/>
                <w:sz w:val="28"/>
                <w:szCs w:val="28"/>
              </w:rPr>
            </w:pPr>
            <w:r w:rsidRPr="008655B1">
              <w:rPr>
                <w:rFonts w:eastAsia="Times-Italic"/>
                <w:sz w:val="28"/>
                <w:szCs w:val="28"/>
              </w:rPr>
              <w:t>произведений как средства обогащения</w:t>
            </w:r>
          </w:p>
          <w:p w:rsidR="00247D24" w:rsidRPr="008655B1" w:rsidRDefault="00247D24" w:rsidP="00223196">
            <w:pPr>
              <w:autoSpaceDE w:val="0"/>
              <w:autoSpaceDN w:val="0"/>
              <w:adjustRightInd w:val="0"/>
              <w:rPr>
                <w:rFonts w:eastAsia="Times-Italic"/>
                <w:sz w:val="28"/>
                <w:szCs w:val="28"/>
              </w:rPr>
            </w:pPr>
            <w:r w:rsidRPr="008655B1">
              <w:rPr>
                <w:rFonts w:eastAsia="Times-Italic"/>
                <w:sz w:val="28"/>
                <w:szCs w:val="28"/>
              </w:rPr>
              <w:t>образовательного процесса</w:t>
            </w:r>
            <w:r w:rsidRPr="008655B1">
              <w:rPr>
                <w:rFonts w:eastAsia="Times-Roman"/>
                <w:sz w:val="28"/>
                <w:szCs w:val="28"/>
              </w:rPr>
              <w:t xml:space="preserve">, </w:t>
            </w:r>
            <w:r w:rsidRPr="008655B1">
              <w:rPr>
                <w:rFonts w:eastAsia="Times-Italic"/>
                <w:sz w:val="28"/>
                <w:szCs w:val="28"/>
              </w:rPr>
              <w:t>усиления</w:t>
            </w:r>
          </w:p>
          <w:p w:rsidR="00247D24" w:rsidRPr="00BA11DD" w:rsidRDefault="00247D24" w:rsidP="00223196">
            <w:pPr>
              <w:autoSpaceDE w:val="0"/>
              <w:autoSpaceDN w:val="0"/>
              <w:adjustRightInd w:val="0"/>
              <w:rPr>
                <w:rFonts w:eastAsia="Times-Italic"/>
                <w:sz w:val="28"/>
                <w:szCs w:val="28"/>
              </w:rPr>
            </w:pPr>
            <w:r w:rsidRPr="008655B1">
              <w:rPr>
                <w:rFonts w:eastAsia="Times-Italic"/>
                <w:sz w:val="28"/>
                <w:szCs w:val="28"/>
              </w:rPr>
              <w:t>эмоционального восприятия художественных произведени</w:t>
            </w:r>
            <w:r w:rsidR="00BA11DD">
              <w:rPr>
                <w:rFonts w:eastAsia="Times-Italic"/>
                <w:sz w:val="28"/>
                <w:szCs w:val="28"/>
              </w:rPr>
              <w:t>й;</w:t>
            </w:r>
          </w:p>
          <w:p w:rsidR="00247D24" w:rsidRPr="008655B1" w:rsidRDefault="00247D24" w:rsidP="00223196">
            <w:pPr>
              <w:autoSpaceDE w:val="0"/>
              <w:autoSpaceDN w:val="0"/>
              <w:adjustRightInd w:val="0"/>
              <w:rPr>
                <w:rFonts w:eastAsia="Times-Italic"/>
                <w:sz w:val="28"/>
                <w:szCs w:val="28"/>
              </w:rPr>
            </w:pPr>
            <w:r w:rsidRPr="008655B1">
              <w:rPr>
                <w:rFonts w:eastAsia="Times-Italic"/>
                <w:sz w:val="28"/>
                <w:szCs w:val="28"/>
              </w:rPr>
              <w:t>использование продуктивных видов</w:t>
            </w:r>
          </w:p>
          <w:p w:rsidR="00247D24" w:rsidRPr="008655B1" w:rsidRDefault="00247D24" w:rsidP="00223196">
            <w:pPr>
              <w:autoSpaceDE w:val="0"/>
              <w:autoSpaceDN w:val="0"/>
              <w:adjustRightInd w:val="0"/>
              <w:rPr>
                <w:rFonts w:eastAsia="Times-Italic"/>
                <w:sz w:val="28"/>
                <w:szCs w:val="28"/>
              </w:rPr>
            </w:pPr>
            <w:r w:rsidRPr="008655B1">
              <w:rPr>
                <w:rFonts w:eastAsia="Times-Italic"/>
                <w:sz w:val="28"/>
                <w:szCs w:val="28"/>
              </w:rPr>
              <w:t>деятельности</w:t>
            </w:r>
            <w:r w:rsidRPr="008655B1">
              <w:rPr>
                <w:rFonts w:eastAsia="Times-Roman"/>
                <w:sz w:val="28"/>
                <w:szCs w:val="28"/>
              </w:rPr>
              <w:t xml:space="preserve">, </w:t>
            </w:r>
            <w:r w:rsidRPr="008655B1">
              <w:rPr>
                <w:rFonts w:eastAsia="Times-Italic"/>
                <w:sz w:val="28"/>
                <w:szCs w:val="28"/>
              </w:rPr>
              <w:t>закрепления результатов</w:t>
            </w:r>
          </w:p>
          <w:p w:rsidR="00247D24" w:rsidRPr="008655B1" w:rsidRDefault="00247D24" w:rsidP="00223196">
            <w:pPr>
              <w:rPr>
                <w:sz w:val="28"/>
                <w:szCs w:val="28"/>
              </w:rPr>
            </w:pPr>
            <w:r w:rsidRPr="008655B1">
              <w:rPr>
                <w:rFonts w:eastAsia="Times-Italic"/>
                <w:sz w:val="28"/>
                <w:szCs w:val="28"/>
              </w:rPr>
              <w:t>восприятия художественных произведений</w:t>
            </w:r>
            <w:r w:rsidR="00BA11DD">
              <w:rPr>
                <w:rFonts w:eastAsia="Times-Roman"/>
                <w:sz w:val="28"/>
                <w:szCs w:val="28"/>
              </w:rPr>
              <w:t>.</w:t>
            </w:r>
          </w:p>
        </w:tc>
      </w:tr>
    </w:tbl>
    <w:p w:rsidR="00247D24" w:rsidRDefault="00247D24" w:rsidP="006B595B">
      <w:pPr>
        <w:jc w:val="both"/>
        <w:rPr>
          <w:b/>
          <w:sz w:val="28"/>
          <w:szCs w:val="28"/>
        </w:rPr>
      </w:pPr>
      <w:r>
        <w:rPr>
          <w:b/>
          <w:sz w:val="28"/>
          <w:szCs w:val="28"/>
        </w:rPr>
        <w:lastRenderedPageBreak/>
        <w:t xml:space="preserve">                                             </w:t>
      </w:r>
    </w:p>
    <w:p w:rsidR="006B595B" w:rsidRDefault="00247D24" w:rsidP="004F67B7">
      <w:pPr>
        <w:jc w:val="both"/>
        <w:rPr>
          <w:b/>
          <w:sz w:val="28"/>
          <w:szCs w:val="28"/>
        </w:rPr>
      </w:pPr>
      <w:r>
        <w:rPr>
          <w:b/>
          <w:sz w:val="28"/>
          <w:szCs w:val="28"/>
        </w:rPr>
        <w:t xml:space="preserve">            </w:t>
      </w:r>
      <w:r w:rsidR="004F67B7">
        <w:rPr>
          <w:b/>
          <w:sz w:val="28"/>
          <w:szCs w:val="28"/>
        </w:rPr>
        <w:t xml:space="preserve">              </w:t>
      </w:r>
    </w:p>
    <w:p w:rsidR="005873D5" w:rsidRDefault="005873D5" w:rsidP="006B595B">
      <w:pPr>
        <w:spacing w:line="360" w:lineRule="auto"/>
        <w:rPr>
          <w:b/>
          <w:sz w:val="28"/>
          <w:szCs w:val="28"/>
        </w:rPr>
      </w:pPr>
    </w:p>
    <w:p w:rsidR="00800498" w:rsidRDefault="00800498" w:rsidP="00800498">
      <w:pPr>
        <w:ind w:firstLine="567"/>
        <w:jc w:val="both"/>
        <w:rPr>
          <w:b/>
        </w:rPr>
      </w:pPr>
      <w:r>
        <w:rPr>
          <w:b/>
        </w:rPr>
        <w:t>Методическое обеспечение:</w:t>
      </w:r>
    </w:p>
    <w:p w:rsidR="004F67B7" w:rsidRDefault="004F67B7" w:rsidP="00800498">
      <w:pPr>
        <w:ind w:firstLine="567"/>
        <w:jc w:val="both"/>
        <w:rPr>
          <w:b/>
        </w:rPr>
      </w:pPr>
    </w:p>
    <w:p w:rsidR="00363F33" w:rsidRDefault="00363F33" w:rsidP="00363F33">
      <w:pPr>
        <w:pStyle w:val="aa"/>
        <w:numPr>
          <w:ilvl w:val="0"/>
          <w:numId w:val="72"/>
        </w:numPr>
        <w:spacing w:after="200" w:line="276" w:lineRule="auto"/>
      </w:pPr>
      <w:r>
        <w:t>Гербова В.В. Развитие речи в детском саду. Средняя группа. – М.: Мозаика-Синтез, 2016. – 80 с.: цв</w:t>
      </w:r>
      <w:proofErr w:type="gramStart"/>
      <w:r>
        <w:t>.в</w:t>
      </w:r>
      <w:proofErr w:type="gramEnd"/>
      <w:r>
        <w:t>кл.</w:t>
      </w:r>
    </w:p>
    <w:p w:rsidR="00865D02" w:rsidRDefault="00363F33" w:rsidP="00865D02">
      <w:pPr>
        <w:pStyle w:val="aa"/>
        <w:numPr>
          <w:ilvl w:val="0"/>
          <w:numId w:val="72"/>
        </w:numPr>
        <w:spacing w:after="200" w:line="276" w:lineRule="auto"/>
      </w:pPr>
      <w:r>
        <w:t>Гербова В.В. Развитие речи  в детском саду. Младшая группа. – М.: Мозаика-Синтез, 2016. – 96 с.: цв</w:t>
      </w:r>
      <w:proofErr w:type="gramStart"/>
      <w:r>
        <w:t>.в</w:t>
      </w:r>
      <w:proofErr w:type="gramEnd"/>
      <w:r>
        <w:t>кл.</w:t>
      </w:r>
      <w:r w:rsidR="00865D02" w:rsidRPr="00865D02">
        <w:t xml:space="preserve"> </w:t>
      </w:r>
      <w:r w:rsidR="00865D02">
        <w:t>Развитие речи детей 4-5 лет: дидактические материалы./  О.С. Ушакова О.С., Е.М.Струнина. – М.: Вентана – Граф, 2013. – 64 с. – (Тропинки)</w:t>
      </w:r>
    </w:p>
    <w:p w:rsidR="00865D02" w:rsidRDefault="00865D02" w:rsidP="00865D02">
      <w:pPr>
        <w:pStyle w:val="aa"/>
        <w:numPr>
          <w:ilvl w:val="0"/>
          <w:numId w:val="72"/>
        </w:numPr>
        <w:spacing w:after="200" w:line="276" w:lineRule="auto"/>
      </w:pPr>
      <w:r>
        <w:t>Развитие речи детей 3-4 лет: дидактические материалы./  О.С. Ушакова О.С., Е.М.Струнина. – М.: Вентана – Граф, 2009. – 48 с. – (Тропинки)</w:t>
      </w:r>
    </w:p>
    <w:p w:rsidR="00865D02" w:rsidRDefault="00865D02" w:rsidP="00865D02">
      <w:pPr>
        <w:pStyle w:val="aa"/>
        <w:numPr>
          <w:ilvl w:val="0"/>
          <w:numId w:val="72"/>
        </w:numPr>
        <w:spacing w:after="200" w:line="276" w:lineRule="auto"/>
      </w:pPr>
      <w:r>
        <w:t>Развитие речи детей 5-6 лет: дидактические материалы./  О.С. Ушакова О.С., Е.М.Струнина. – М.: Вентана – Граф, 2014. – 64 с.: ил. – (Тропинки).</w:t>
      </w:r>
    </w:p>
    <w:p w:rsidR="00865D02" w:rsidRDefault="00865D02" w:rsidP="00865D02">
      <w:pPr>
        <w:pStyle w:val="aa"/>
        <w:numPr>
          <w:ilvl w:val="0"/>
          <w:numId w:val="72"/>
        </w:numPr>
        <w:spacing w:after="200" w:line="276" w:lineRule="auto"/>
      </w:pPr>
      <w:r>
        <w:t>Нищева Н.В. Формирование навыка пересказа у детей дошкольного возраста. Образовательные ситуации на основе текстов русских народных сказок: метод</w:t>
      </w:r>
      <w:proofErr w:type="gramStart"/>
      <w:r>
        <w:t>.</w:t>
      </w:r>
      <w:proofErr w:type="gramEnd"/>
      <w:r>
        <w:t xml:space="preserve"> </w:t>
      </w:r>
      <w:proofErr w:type="gramStart"/>
      <w:r>
        <w:t>п</w:t>
      </w:r>
      <w:proofErr w:type="gramEnd"/>
      <w:r>
        <w:t>особие. – СПБ. :   ООО «ИЗДАТЕЛЬСТВ</w:t>
      </w:r>
      <w:proofErr w:type="gramStart"/>
      <w:r>
        <w:t>О-</w:t>
      </w:r>
      <w:proofErr w:type="gramEnd"/>
      <w:r>
        <w:t xml:space="preserve"> ПРЕСС» 2014. – 24 с. + 48 с., цв. ил. (Из опыта работы по программе «Детство»)</w:t>
      </w:r>
    </w:p>
    <w:p w:rsidR="00865D02" w:rsidRDefault="00865D02" w:rsidP="00865D02">
      <w:pPr>
        <w:pStyle w:val="aa"/>
        <w:numPr>
          <w:ilvl w:val="0"/>
          <w:numId w:val="72"/>
        </w:numPr>
        <w:spacing w:after="200" w:line="276" w:lineRule="auto"/>
      </w:pPr>
      <w:r>
        <w:t>Нищева Н.В. Употребление предлогов.  –– СПб. : ООО «ИЗДАТЕЛЬСТВО – «ДЕТСТВО -  ПРЕСС» ,2015. -  32 с.</w:t>
      </w:r>
      <w:proofErr w:type="gramStart"/>
      <w:r>
        <w:t>,ц</w:t>
      </w:r>
      <w:proofErr w:type="gramEnd"/>
      <w:r>
        <w:t xml:space="preserve">в. ил.  </w:t>
      </w:r>
      <w:proofErr w:type="gramStart"/>
      <w:r>
        <w:t>(Оснащение педагогического процесса в ДОУ.</w:t>
      </w:r>
      <w:proofErr w:type="gramEnd"/>
      <w:r>
        <w:t xml:space="preserve"> </w:t>
      </w:r>
      <w:proofErr w:type="gramStart"/>
      <w:r>
        <w:t xml:space="preserve">Картотека сюжетных картинок; вып. 36). </w:t>
      </w:r>
      <w:proofErr w:type="gramEnd"/>
    </w:p>
    <w:p w:rsidR="00865D02" w:rsidRDefault="00865D02" w:rsidP="00865D02">
      <w:pPr>
        <w:pStyle w:val="aa"/>
        <w:numPr>
          <w:ilvl w:val="0"/>
          <w:numId w:val="72"/>
        </w:numPr>
        <w:spacing w:after="200" w:line="276" w:lineRule="auto"/>
      </w:pPr>
      <w:r>
        <w:t>Нищева Н.В. Образный строй речи дошкольника (атрибутивный словарь</w:t>
      </w:r>
      <w:proofErr w:type="gramStart"/>
      <w:r>
        <w:t xml:space="preserve">).  –– </w:t>
      </w:r>
      <w:proofErr w:type="gramEnd"/>
      <w:r>
        <w:t xml:space="preserve">СПб. : ООО «ИЗДАТЕЛЬСТВО – «ДЕТСТВО -  ПРЕСС» , 2012. -   цв. ил.  </w:t>
      </w:r>
      <w:proofErr w:type="gramStart"/>
      <w:r>
        <w:t>(Оснащение педагогического процесса в ДОУ.</w:t>
      </w:r>
      <w:proofErr w:type="gramEnd"/>
      <w:r>
        <w:t xml:space="preserve">  </w:t>
      </w:r>
      <w:proofErr w:type="gramStart"/>
      <w:r>
        <w:t xml:space="preserve">Картотека сюжетных картинок; вып. 29). </w:t>
      </w:r>
      <w:proofErr w:type="gramEnd"/>
    </w:p>
    <w:p w:rsidR="00865D02" w:rsidRDefault="00865D02" w:rsidP="00865D02">
      <w:pPr>
        <w:pStyle w:val="aa"/>
        <w:numPr>
          <w:ilvl w:val="0"/>
          <w:numId w:val="72"/>
        </w:numPr>
        <w:spacing w:after="200" w:line="276" w:lineRule="auto"/>
      </w:pPr>
      <w:r>
        <w:t xml:space="preserve">Нищева Н.В. Автоматизация и дифференциация звуков. </w:t>
      </w:r>
      <w:proofErr w:type="gramStart"/>
      <w:r>
        <w:t>Картинки и тексты.. –– СПб. : ООО «ИЗДАТЕЛЬСТВО – «ДЕТСТВО -  ПРЕСС» , 2014. -  8 с. + 32 с. цв. ил.</w:t>
      </w:r>
      <w:proofErr w:type="gramEnd"/>
      <w:r>
        <w:t xml:space="preserve">  </w:t>
      </w:r>
      <w:proofErr w:type="gramStart"/>
      <w:r>
        <w:t>(Оснащение педагогического процесса в ДОУ.</w:t>
      </w:r>
      <w:proofErr w:type="gramEnd"/>
      <w:r>
        <w:t xml:space="preserve">  </w:t>
      </w:r>
      <w:proofErr w:type="gramStart"/>
      <w:r>
        <w:t xml:space="preserve">Картотека сюжетных картинок; вып. 21). </w:t>
      </w:r>
      <w:proofErr w:type="gramEnd"/>
    </w:p>
    <w:p w:rsidR="00865D02" w:rsidRDefault="00865D02" w:rsidP="00865D02">
      <w:pPr>
        <w:pStyle w:val="aa"/>
        <w:numPr>
          <w:ilvl w:val="0"/>
          <w:numId w:val="72"/>
        </w:numPr>
        <w:spacing w:after="200" w:line="276" w:lineRule="auto"/>
      </w:pPr>
      <w:r>
        <w:t>Нищева Н.В.  Картинный материал к речевой карте ребенка с общим недоразвитием речи</w:t>
      </w:r>
      <w:proofErr w:type="gramStart"/>
      <w:r>
        <w:t>.</w:t>
      </w:r>
      <w:proofErr w:type="gramEnd"/>
      <w:r>
        <w:t xml:space="preserve"> (</w:t>
      </w:r>
      <w:proofErr w:type="gramStart"/>
      <w:r>
        <w:t>о</w:t>
      </w:r>
      <w:proofErr w:type="gramEnd"/>
      <w:r>
        <w:t>т 4 до 7 лет). Наглядно – методическое пособие. - СПб</w:t>
      </w:r>
      <w:proofErr w:type="gramStart"/>
      <w:r>
        <w:t>. : «</w:t>
      </w:r>
      <w:proofErr w:type="gramEnd"/>
      <w:r>
        <w:t>ДЕТСТВО -  ПРЕСС»:   2015. – 16 с. + цв. вкл.</w:t>
      </w:r>
    </w:p>
    <w:p w:rsidR="00800498" w:rsidRPr="006D0BEE" w:rsidRDefault="00800498" w:rsidP="0014372B">
      <w:pPr>
        <w:pStyle w:val="aa"/>
        <w:spacing w:after="200" w:line="276" w:lineRule="auto"/>
        <w:ind w:left="360"/>
      </w:pPr>
    </w:p>
    <w:p w:rsidR="007C51BD" w:rsidRDefault="007C51BD" w:rsidP="0014372B">
      <w:pPr>
        <w:shd w:val="clear" w:color="auto" w:fill="FFFFFF"/>
        <w:tabs>
          <w:tab w:val="left" w:pos="770"/>
        </w:tabs>
        <w:spacing w:before="4"/>
        <w:ind w:right="2"/>
        <w:rPr>
          <w:b/>
          <w:sz w:val="28"/>
          <w:szCs w:val="28"/>
        </w:rPr>
      </w:pPr>
    </w:p>
    <w:p w:rsidR="00247D24" w:rsidRDefault="00247D24" w:rsidP="00247D24">
      <w:pPr>
        <w:spacing w:line="360" w:lineRule="auto"/>
        <w:ind w:left="735"/>
        <w:rPr>
          <w:b/>
          <w:sz w:val="28"/>
          <w:szCs w:val="28"/>
        </w:rPr>
      </w:pPr>
      <w:r w:rsidRPr="000E5167">
        <w:rPr>
          <w:b/>
          <w:sz w:val="28"/>
          <w:szCs w:val="28"/>
        </w:rPr>
        <w:t>2.</w:t>
      </w:r>
      <w:r w:rsidR="00710910">
        <w:rPr>
          <w:b/>
          <w:sz w:val="28"/>
          <w:szCs w:val="28"/>
        </w:rPr>
        <w:t xml:space="preserve">5. </w:t>
      </w:r>
      <w:r>
        <w:rPr>
          <w:b/>
          <w:sz w:val="28"/>
          <w:szCs w:val="28"/>
        </w:rPr>
        <w:t xml:space="preserve">Содержание  работы по освоению   образовательной области      </w:t>
      </w:r>
    </w:p>
    <w:p w:rsidR="00247D24" w:rsidRPr="005022BA" w:rsidRDefault="00247D24" w:rsidP="00247D24">
      <w:pPr>
        <w:spacing w:line="360" w:lineRule="auto"/>
        <w:ind w:left="735"/>
        <w:jc w:val="center"/>
        <w:rPr>
          <w:b/>
          <w:sz w:val="28"/>
          <w:szCs w:val="28"/>
        </w:rPr>
      </w:pPr>
      <w:r>
        <w:rPr>
          <w:b/>
          <w:sz w:val="28"/>
          <w:szCs w:val="28"/>
        </w:rPr>
        <w:t xml:space="preserve">«Художественно-эстетическое  </w:t>
      </w:r>
      <w:r w:rsidRPr="005022BA">
        <w:rPr>
          <w:b/>
          <w:sz w:val="28"/>
          <w:szCs w:val="28"/>
        </w:rPr>
        <w:t xml:space="preserve"> развитие»</w:t>
      </w:r>
    </w:p>
    <w:p w:rsidR="006B595B" w:rsidRPr="00247D24" w:rsidRDefault="006B595B" w:rsidP="006B595B">
      <w:pPr>
        <w:spacing w:line="360" w:lineRule="auto"/>
        <w:rPr>
          <w:sz w:val="28"/>
          <w:szCs w:val="28"/>
        </w:rPr>
      </w:pPr>
    </w:p>
    <w:p w:rsidR="007C51BD" w:rsidRDefault="006B595B" w:rsidP="007C51BD">
      <w:pPr>
        <w:jc w:val="both"/>
        <w:rPr>
          <w:b/>
          <w:sz w:val="28"/>
          <w:szCs w:val="28"/>
        </w:rPr>
      </w:pPr>
      <w:r w:rsidRPr="007C51BD">
        <w:rPr>
          <w:b/>
          <w:sz w:val="28"/>
          <w:szCs w:val="28"/>
          <w:u w:val="single"/>
        </w:rPr>
        <w:t>Цели</w:t>
      </w:r>
      <w:r w:rsidRPr="00247D24">
        <w:rPr>
          <w:sz w:val="28"/>
          <w:szCs w:val="28"/>
        </w:rPr>
        <w:t>:</w:t>
      </w:r>
      <w:r>
        <w:rPr>
          <w:b/>
          <w:sz w:val="28"/>
          <w:szCs w:val="28"/>
        </w:rPr>
        <w:t xml:space="preserve"> </w:t>
      </w:r>
    </w:p>
    <w:p w:rsidR="007C51BD" w:rsidRDefault="007C51BD" w:rsidP="007C51BD">
      <w:pPr>
        <w:jc w:val="both"/>
        <w:rPr>
          <w:sz w:val="28"/>
          <w:szCs w:val="28"/>
        </w:rPr>
      </w:pPr>
      <w:r>
        <w:rPr>
          <w:sz w:val="28"/>
          <w:szCs w:val="28"/>
        </w:rPr>
        <w:t xml:space="preserve">- </w:t>
      </w:r>
      <w:r w:rsidRPr="007C51BD">
        <w:rPr>
          <w:sz w:val="28"/>
          <w:szCs w:val="28"/>
        </w:rPr>
        <w:t xml:space="preserve">развитие предпосылок ценностно-смыслового восприятия и понимания произведений искусства (словесного, музыкального, изобразительного), мира природы; </w:t>
      </w:r>
    </w:p>
    <w:p w:rsidR="007C51BD" w:rsidRDefault="007C51BD" w:rsidP="007C51BD">
      <w:pPr>
        <w:jc w:val="both"/>
        <w:rPr>
          <w:sz w:val="28"/>
          <w:szCs w:val="28"/>
        </w:rPr>
      </w:pPr>
      <w:r>
        <w:rPr>
          <w:sz w:val="28"/>
          <w:szCs w:val="28"/>
        </w:rPr>
        <w:t xml:space="preserve">- </w:t>
      </w:r>
      <w:r w:rsidRPr="007C51BD">
        <w:rPr>
          <w:sz w:val="28"/>
          <w:szCs w:val="28"/>
        </w:rPr>
        <w:t xml:space="preserve">становление эстетического отношения к окружающему миру; </w:t>
      </w:r>
    </w:p>
    <w:p w:rsidR="007C51BD" w:rsidRDefault="007C51BD" w:rsidP="007C51BD">
      <w:pPr>
        <w:jc w:val="both"/>
        <w:rPr>
          <w:sz w:val="28"/>
          <w:szCs w:val="28"/>
        </w:rPr>
      </w:pPr>
      <w:r>
        <w:rPr>
          <w:sz w:val="28"/>
          <w:szCs w:val="28"/>
        </w:rPr>
        <w:t xml:space="preserve">- </w:t>
      </w:r>
      <w:r w:rsidRPr="007C51BD">
        <w:rPr>
          <w:sz w:val="28"/>
          <w:szCs w:val="28"/>
        </w:rPr>
        <w:t xml:space="preserve">формирование элементарных представлений о видах искусства; </w:t>
      </w:r>
    </w:p>
    <w:p w:rsidR="007C51BD" w:rsidRDefault="007C51BD" w:rsidP="007C51BD">
      <w:pPr>
        <w:jc w:val="both"/>
        <w:rPr>
          <w:sz w:val="28"/>
          <w:szCs w:val="28"/>
        </w:rPr>
      </w:pPr>
      <w:r>
        <w:rPr>
          <w:sz w:val="28"/>
          <w:szCs w:val="28"/>
        </w:rPr>
        <w:t xml:space="preserve">- </w:t>
      </w:r>
      <w:r w:rsidRPr="007C51BD">
        <w:rPr>
          <w:sz w:val="28"/>
          <w:szCs w:val="28"/>
        </w:rPr>
        <w:t xml:space="preserve">восприятие музыки, художественной литературы, фольклора; </w:t>
      </w:r>
    </w:p>
    <w:p w:rsidR="007C51BD" w:rsidRDefault="007C51BD" w:rsidP="007C51BD">
      <w:pPr>
        <w:jc w:val="both"/>
        <w:rPr>
          <w:sz w:val="28"/>
          <w:szCs w:val="28"/>
        </w:rPr>
      </w:pPr>
      <w:r>
        <w:rPr>
          <w:sz w:val="28"/>
          <w:szCs w:val="28"/>
        </w:rPr>
        <w:lastRenderedPageBreak/>
        <w:t xml:space="preserve">- </w:t>
      </w:r>
      <w:r w:rsidRPr="007C51BD">
        <w:rPr>
          <w:sz w:val="28"/>
          <w:szCs w:val="28"/>
        </w:rPr>
        <w:t xml:space="preserve">стимулирование сопереживания персонажам художественных произведений; </w:t>
      </w:r>
    </w:p>
    <w:p w:rsidR="007C51BD" w:rsidRPr="007C51BD" w:rsidRDefault="007C51BD" w:rsidP="007C51BD">
      <w:pPr>
        <w:jc w:val="both"/>
        <w:rPr>
          <w:sz w:val="28"/>
          <w:szCs w:val="28"/>
        </w:rPr>
      </w:pPr>
      <w:r>
        <w:rPr>
          <w:sz w:val="28"/>
          <w:szCs w:val="28"/>
        </w:rPr>
        <w:t xml:space="preserve">- </w:t>
      </w:r>
      <w:r w:rsidRPr="007C51BD">
        <w:rPr>
          <w:sz w:val="28"/>
          <w:szCs w:val="28"/>
        </w:rPr>
        <w:t>реализацию самостоятельной творческой деятельности детей (изобразительной, конструктивно-модельной, музыкальной и др.).</w:t>
      </w:r>
    </w:p>
    <w:p w:rsidR="006B595B" w:rsidRPr="00635CB9" w:rsidRDefault="006B595B" w:rsidP="006B595B">
      <w:pPr>
        <w:spacing w:before="100" w:beforeAutospacing="1" w:after="100" w:afterAutospacing="1"/>
        <w:rPr>
          <w:sz w:val="28"/>
          <w:szCs w:val="28"/>
        </w:rPr>
      </w:pPr>
      <w:r w:rsidRPr="00635CB9">
        <w:rPr>
          <w:i/>
          <w:iCs/>
          <w:sz w:val="28"/>
          <w:szCs w:val="28"/>
        </w:rPr>
        <w:t>Задачи работы с детьми младшего дошкольного возраста.</w:t>
      </w:r>
    </w:p>
    <w:p w:rsidR="006B595B" w:rsidRPr="00635CB9" w:rsidRDefault="006B595B" w:rsidP="00045EA2">
      <w:pPr>
        <w:numPr>
          <w:ilvl w:val="0"/>
          <w:numId w:val="19"/>
        </w:numPr>
        <w:spacing w:before="100" w:beforeAutospacing="1" w:after="100" w:afterAutospacing="1"/>
        <w:rPr>
          <w:sz w:val="28"/>
          <w:szCs w:val="28"/>
        </w:rPr>
      </w:pPr>
      <w:r w:rsidRPr="00635CB9">
        <w:rPr>
          <w:sz w:val="28"/>
          <w:szCs w:val="28"/>
        </w:rPr>
        <w:t>Развивать интерес, внимание, любознательность, эмоциональный отклик детей на отдельные эстетические свойства и качества предметов окружающей действительности, на эстетическую сторону явлений природы и некоторых социальных явлений.</w:t>
      </w:r>
    </w:p>
    <w:p w:rsidR="006B595B" w:rsidRPr="00635CB9" w:rsidRDefault="006B595B" w:rsidP="00045EA2">
      <w:pPr>
        <w:numPr>
          <w:ilvl w:val="0"/>
          <w:numId w:val="19"/>
        </w:numPr>
        <w:spacing w:before="100" w:beforeAutospacing="1" w:after="100" w:afterAutospacing="1"/>
        <w:rPr>
          <w:sz w:val="28"/>
          <w:szCs w:val="28"/>
        </w:rPr>
      </w:pPr>
      <w:r w:rsidRPr="00635CB9">
        <w:rPr>
          <w:sz w:val="28"/>
          <w:szCs w:val="28"/>
        </w:rPr>
        <w:t xml:space="preserve">Формировать умение рассматривать картинку, рисунок, узнавать в </w:t>
      </w:r>
      <w:proofErr w:type="gramStart"/>
      <w:r w:rsidRPr="00635CB9">
        <w:rPr>
          <w:sz w:val="28"/>
          <w:szCs w:val="28"/>
        </w:rPr>
        <w:t>изображенном</w:t>
      </w:r>
      <w:proofErr w:type="gramEnd"/>
      <w:r w:rsidRPr="00635CB9">
        <w:rPr>
          <w:sz w:val="28"/>
          <w:szCs w:val="28"/>
        </w:rPr>
        <w:t xml:space="preserve"> знакомые образы предметов, живых объектов, понимать сюжет, эмоционально и эстетически реагировать, сопереживать героям.</w:t>
      </w:r>
    </w:p>
    <w:p w:rsidR="006B595B" w:rsidRPr="00635CB9" w:rsidRDefault="006B595B" w:rsidP="00045EA2">
      <w:pPr>
        <w:numPr>
          <w:ilvl w:val="0"/>
          <w:numId w:val="19"/>
        </w:numPr>
        <w:spacing w:before="100" w:beforeAutospacing="1" w:after="100" w:afterAutospacing="1"/>
        <w:rPr>
          <w:sz w:val="28"/>
          <w:szCs w:val="28"/>
        </w:rPr>
      </w:pPr>
      <w:r w:rsidRPr="00635CB9">
        <w:rPr>
          <w:sz w:val="28"/>
          <w:szCs w:val="28"/>
        </w:rPr>
        <w:t>Знакомить с произведениями прикладного искусства, которые составляют эстетическую среду, формируя эмоциональную отзывчивость, художественную насмотренность, видение таких средств выразительности, как  цвет, цветовой ритм.</w:t>
      </w:r>
    </w:p>
    <w:p w:rsidR="006B595B" w:rsidRPr="00A97A9C" w:rsidRDefault="006B595B" w:rsidP="00045EA2">
      <w:pPr>
        <w:numPr>
          <w:ilvl w:val="0"/>
          <w:numId w:val="19"/>
        </w:numPr>
        <w:spacing w:before="100" w:beforeAutospacing="1" w:after="100" w:afterAutospacing="1"/>
        <w:rPr>
          <w:sz w:val="28"/>
          <w:szCs w:val="28"/>
        </w:rPr>
      </w:pPr>
      <w:r w:rsidRPr="00635CB9">
        <w:rPr>
          <w:sz w:val="28"/>
          <w:szCs w:val="28"/>
        </w:rPr>
        <w:t>Развитие у детей интереса и желания заниматься изобразительной деятельностью</w:t>
      </w:r>
    </w:p>
    <w:p w:rsidR="006B595B" w:rsidRPr="00635CB9" w:rsidRDefault="006B595B" w:rsidP="006B595B">
      <w:pPr>
        <w:spacing w:before="100" w:beforeAutospacing="1" w:after="100" w:afterAutospacing="1"/>
        <w:rPr>
          <w:sz w:val="28"/>
          <w:szCs w:val="28"/>
        </w:rPr>
      </w:pPr>
      <w:r w:rsidRPr="00635CB9">
        <w:rPr>
          <w:i/>
          <w:iCs/>
          <w:sz w:val="28"/>
          <w:szCs w:val="28"/>
        </w:rPr>
        <w:t>Задачи работы с детьми 4-5 лет.</w:t>
      </w:r>
    </w:p>
    <w:p w:rsidR="006B595B" w:rsidRPr="00635CB9" w:rsidRDefault="006B595B" w:rsidP="00045EA2">
      <w:pPr>
        <w:numPr>
          <w:ilvl w:val="0"/>
          <w:numId w:val="20"/>
        </w:numPr>
        <w:spacing w:before="100" w:beforeAutospacing="1" w:after="100" w:afterAutospacing="1"/>
        <w:rPr>
          <w:sz w:val="28"/>
          <w:szCs w:val="28"/>
        </w:rPr>
      </w:pPr>
      <w:r w:rsidRPr="00635CB9">
        <w:rPr>
          <w:sz w:val="28"/>
          <w:szCs w:val="28"/>
        </w:rPr>
        <w:t xml:space="preserve">Развивать у детей эмоциональную отзывчивость на произведения ИЗО искусства, понимать содержание, средства выразительности </w:t>
      </w:r>
      <w:proofErr w:type="gramStart"/>
      <w:r w:rsidRPr="00635CB9">
        <w:rPr>
          <w:sz w:val="28"/>
          <w:szCs w:val="28"/>
        </w:rPr>
        <w:t xml:space="preserve">( </w:t>
      </w:r>
      <w:proofErr w:type="gramEnd"/>
      <w:r w:rsidRPr="00635CB9">
        <w:rPr>
          <w:sz w:val="28"/>
          <w:szCs w:val="28"/>
        </w:rPr>
        <w:t>цвет, форма, композиция ), подводить к пониманию того, что передают настроение.</w:t>
      </w:r>
    </w:p>
    <w:p w:rsidR="006B595B" w:rsidRPr="00635CB9" w:rsidRDefault="006B595B" w:rsidP="00045EA2">
      <w:pPr>
        <w:numPr>
          <w:ilvl w:val="0"/>
          <w:numId w:val="20"/>
        </w:numPr>
        <w:spacing w:before="100" w:beforeAutospacing="1" w:after="100" w:afterAutospacing="1"/>
        <w:rPr>
          <w:sz w:val="28"/>
          <w:szCs w:val="28"/>
        </w:rPr>
      </w:pPr>
      <w:r w:rsidRPr="00635CB9">
        <w:rPr>
          <w:sz w:val="28"/>
          <w:szCs w:val="28"/>
        </w:rPr>
        <w:t>Поощрять самостоятельность, инициативу при выборе содержания изображаемого.</w:t>
      </w:r>
    </w:p>
    <w:p w:rsidR="006B595B" w:rsidRPr="00635CB9" w:rsidRDefault="006B595B" w:rsidP="00045EA2">
      <w:pPr>
        <w:numPr>
          <w:ilvl w:val="0"/>
          <w:numId w:val="20"/>
        </w:numPr>
        <w:spacing w:before="100" w:beforeAutospacing="1" w:after="100" w:afterAutospacing="1"/>
        <w:rPr>
          <w:sz w:val="28"/>
          <w:szCs w:val="28"/>
        </w:rPr>
      </w:pPr>
      <w:r w:rsidRPr="00635CB9">
        <w:rPr>
          <w:sz w:val="28"/>
          <w:szCs w:val="28"/>
        </w:rPr>
        <w:t>Развивать способность воспринимать художественный образ литературного произведения, соотношения личного опыта с фактами, описанными в них.</w:t>
      </w:r>
    </w:p>
    <w:p w:rsidR="006B595B" w:rsidRPr="00635CB9" w:rsidRDefault="006B595B" w:rsidP="00045EA2">
      <w:pPr>
        <w:numPr>
          <w:ilvl w:val="0"/>
          <w:numId w:val="20"/>
        </w:numPr>
        <w:spacing w:before="100" w:beforeAutospacing="1" w:after="100" w:afterAutospacing="1"/>
        <w:rPr>
          <w:sz w:val="28"/>
          <w:szCs w:val="28"/>
        </w:rPr>
      </w:pPr>
      <w:r w:rsidRPr="00635CB9">
        <w:rPr>
          <w:sz w:val="28"/>
          <w:szCs w:val="28"/>
        </w:rPr>
        <w:t>Формировать образные представления о предметах и явлениях природного характера, видеть их общие, типичные признаки и свойства, понимать взаимосвязь и красоту природных явлений.</w:t>
      </w:r>
    </w:p>
    <w:p w:rsidR="006B595B" w:rsidRPr="00635CB9" w:rsidRDefault="006B595B" w:rsidP="00045EA2">
      <w:pPr>
        <w:numPr>
          <w:ilvl w:val="0"/>
          <w:numId w:val="20"/>
        </w:numPr>
        <w:spacing w:before="100" w:beforeAutospacing="1" w:after="100" w:afterAutospacing="1"/>
        <w:rPr>
          <w:sz w:val="28"/>
          <w:szCs w:val="28"/>
        </w:rPr>
      </w:pPr>
      <w:r w:rsidRPr="00635CB9">
        <w:rPr>
          <w:sz w:val="28"/>
          <w:szCs w:val="28"/>
        </w:rPr>
        <w:t>Развивать художественное восприятие произведений искусства. Подводить к пониманию единства содержания и средств выразительности в разных видах искусства.</w:t>
      </w:r>
    </w:p>
    <w:p w:rsidR="006B595B" w:rsidRPr="00635CB9" w:rsidRDefault="006B595B" w:rsidP="00045EA2">
      <w:pPr>
        <w:numPr>
          <w:ilvl w:val="0"/>
          <w:numId w:val="20"/>
        </w:numPr>
        <w:spacing w:before="100" w:beforeAutospacing="1" w:after="100" w:afterAutospacing="1"/>
        <w:rPr>
          <w:sz w:val="28"/>
          <w:szCs w:val="28"/>
        </w:rPr>
      </w:pPr>
      <w:r w:rsidRPr="00635CB9">
        <w:rPr>
          <w:sz w:val="28"/>
          <w:szCs w:val="28"/>
        </w:rPr>
        <w:t>Формировать навыки и умения собственности, творческой, изобразительной декоративной деятельности.</w:t>
      </w:r>
    </w:p>
    <w:p w:rsidR="006B595B" w:rsidRPr="00635CB9" w:rsidRDefault="006B595B" w:rsidP="00045EA2">
      <w:pPr>
        <w:numPr>
          <w:ilvl w:val="0"/>
          <w:numId w:val="20"/>
        </w:numPr>
        <w:spacing w:before="100" w:beforeAutospacing="1" w:after="100" w:afterAutospacing="1"/>
        <w:rPr>
          <w:sz w:val="28"/>
          <w:szCs w:val="28"/>
        </w:rPr>
      </w:pPr>
      <w:r w:rsidRPr="00635CB9">
        <w:rPr>
          <w:sz w:val="28"/>
          <w:szCs w:val="28"/>
        </w:rPr>
        <w:t>Формировать представления о некоторых видах русского народного декоративного искусства; что их образ и узор, элементы взяты человеком из природы, окружающего мира.</w:t>
      </w:r>
    </w:p>
    <w:p w:rsidR="008A0384" w:rsidRDefault="008A0384" w:rsidP="006B595B">
      <w:pPr>
        <w:spacing w:before="100" w:beforeAutospacing="1" w:after="100" w:afterAutospacing="1"/>
        <w:rPr>
          <w:i/>
          <w:iCs/>
          <w:sz w:val="28"/>
          <w:szCs w:val="28"/>
        </w:rPr>
      </w:pPr>
    </w:p>
    <w:p w:rsidR="008A0384" w:rsidRDefault="008A0384" w:rsidP="006B595B">
      <w:pPr>
        <w:spacing w:before="100" w:beforeAutospacing="1" w:after="100" w:afterAutospacing="1"/>
        <w:rPr>
          <w:i/>
          <w:iCs/>
          <w:sz w:val="28"/>
          <w:szCs w:val="28"/>
        </w:rPr>
      </w:pPr>
    </w:p>
    <w:p w:rsidR="006B595B" w:rsidRPr="00635CB9" w:rsidRDefault="006B595B" w:rsidP="006B595B">
      <w:pPr>
        <w:spacing w:before="100" w:beforeAutospacing="1" w:after="100" w:afterAutospacing="1"/>
        <w:rPr>
          <w:sz w:val="28"/>
          <w:szCs w:val="28"/>
        </w:rPr>
      </w:pPr>
      <w:r w:rsidRPr="00635CB9">
        <w:rPr>
          <w:i/>
          <w:iCs/>
          <w:sz w:val="28"/>
          <w:szCs w:val="28"/>
        </w:rPr>
        <w:lastRenderedPageBreak/>
        <w:t>Задачи работы с детьми 5-6 лет.</w:t>
      </w:r>
    </w:p>
    <w:p w:rsidR="006B595B" w:rsidRPr="00635CB9" w:rsidRDefault="006B595B" w:rsidP="00045EA2">
      <w:pPr>
        <w:numPr>
          <w:ilvl w:val="0"/>
          <w:numId w:val="21"/>
        </w:numPr>
        <w:spacing w:before="100" w:beforeAutospacing="1" w:after="100" w:afterAutospacing="1"/>
        <w:rPr>
          <w:sz w:val="28"/>
          <w:szCs w:val="28"/>
        </w:rPr>
      </w:pPr>
      <w:r w:rsidRPr="00635CB9">
        <w:rPr>
          <w:sz w:val="28"/>
          <w:szCs w:val="28"/>
        </w:rPr>
        <w:t>Формировать эмоционально отзывчивости, сопереживание состоянию, настроению героев художественных произведений, умения соотносить увиденное с собственным опытом чувства и переживаний.</w:t>
      </w:r>
    </w:p>
    <w:p w:rsidR="006B595B" w:rsidRPr="00635CB9" w:rsidRDefault="006B595B" w:rsidP="00045EA2">
      <w:pPr>
        <w:numPr>
          <w:ilvl w:val="0"/>
          <w:numId w:val="21"/>
        </w:numPr>
        <w:spacing w:before="100" w:beforeAutospacing="1" w:after="100" w:afterAutospacing="1"/>
        <w:rPr>
          <w:sz w:val="28"/>
          <w:szCs w:val="28"/>
        </w:rPr>
      </w:pPr>
      <w:r w:rsidRPr="00635CB9">
        <w:rPr>
          <w:sz w:val="28"/>
          <w:szCs w:val="28"/>
        </w:rPr>
        <w:t>Создание орнаментов и узоров растительного и предметного характера, используя ритм, симметрию в композиционном построении.</w:t>
      </w:r>
    </w:p>
    <w:p w:rsidR="006B595B" w:rsidRPr="00635CB9" w:rsidRDefault="006B595B" w:rsidP="00045EA2">
      <w:pPr>
        <w:numPr>
          <w:ilvl w:val="0"/>
          <w:numId w:val="21"/>
        </w:numPr>
        <w:spacing w:before="100" w:beforeAutospacing="1" w:after="100" w:afterAutospacing="1"/>
        <w:rPr>
          <w:sz w:val="28"/>
          <w:szCs w:val="28"/>
        </w:rPr>
      </w:pPr>
      <w:r w:rsidRPr="00635CB9">
        <w:rPr>
          <w:sz w:val="28"/>
          <w:szCs w:val="28"/>
        </w:rPr>
        <w:t>Развивать умение выделять главное, передавать взаимосвязи между объектами, изображать предметы близкого и среднего плана.</w:t>
      </w:r>
    </w:p>
    <w:p w:rsidR="006B595B" w:rsidRPr="00635CB9" w:rsidRDefault="006B595B" w:rsidP="00045EA2">
      <w:pPr>
        <w:numPr>
          <w:ilvl w:val="0"/>
          <w:numId w:val="21"/>
        </w:numPr>
        <w:spacing w:before="100" w:beforeAutospacing="1" w:after="100" w:afterAutospacing="1"/>
        <w:rPr>
          <w:sz w:val="28"/>
          <w:szCs w:val="28"/>
        </w:rPr>
      </w:pPr>
      <w:r w:rsidRPr="00635CB9">
        <w:rPr>
          <w:sz w:val="28"/>
          <w:szCs w:val="28"/>
        </w:rPr>
        <w:t xml:space="preserve">Использовать цвета, как средства передачи настроения, состояния, отношения </w:t>
      </w:r>
      <w:proofErr w:type="gramStart"/>
      <w:r w:rsidRPr="00635CB9">
        <w:rPr>
          <w:sz w:val="28"/>
          <w:szCs w:val="28"/>
        </w:rPr>
        <w:t>к</w:t>
      </w:r>
      <w:proofErr w:type="gramEnd"/>
      <w:r w:rsidRPr="00635CB9">
        <w:rPr>
          <w:sz w:val="28"/>
          <w:szCs w:val="28"/>
        </w:rPr>
        <w:t xml:space="preserve"> изображаемого, создание новых цветовых тонов.</w:t>
      </w:r>
    </w:p>
    <w:p w:rsidR="006B595B" w:rsidRPr="00635CB9" w:rsidRDefault="006B595B" w:rsidP="00045EA2">
      <w:pPr>
        <w:numPr>
          <w:ilvl w:val="0"/>
          <w:numId w:val="21"/>
        </w:numPr>
        <w:spacing w:before="100" w:beforeAutospacing="1" w:after="100" w:afterAutospacing="1"/>
        <w:rPr>
          <w:sz w:val="28"/>
          <w:szCs w:val="28"/>
        </w:rPr>
      </w:pPr>
      <w:r w:rsidRPr="00635CB9">
        <w:rPr>
          <w:sz w:val="28"/>
          <w:szCs w:val="28"/>
        </w:rPr>
        <w:t>Расширять представление о русском народном творчестве.</w:t>
      </w:r>
    </w:p>
    <w:p w:rsidR="006B595B" w:rsidRPr="00635CB9" w:rsidRDefault="006B595B" w:rsidP="00045EA2">
      <w:pPr>
        <w:numPr>
          <w:ilvl w:val="0"/>
          <w:numId w:val="21"/>
        </w:numPr>
        <w:spacing w:before="100" w:beforeAutospacing="1" w:after="100" w:afterAutospacing="1"/>
        <w:rPr>
          <w:sz w:val="28"/>
          <w:szCs w:val="28"/>
        </w:rPr>
      </w:pPr>
      <w:r w:rsidRPr="00635CB9">
        <w:rPr>
          <w:sz w:val="28"/>
          <w:szCs w:val="28"/>
        </w:rPr>
        <w:t>Создавать выразительные образы через форму, пропорции, характерные позы, жесты, подражая творчеству художников, используя при этом различные материалы.</w:t>
      </w:r>
    </w:p>
    <w:p w:rsidR="006B595B" w:rsidRPr="00635CB9" w:rsidRDefault="006B595B" w:rsidP="00045EA2">
      <w:pPr>
        <w:numPr>
          <w:ilvl w:val="0"/>
          <w:numId w:val="21"/>
        </w:numPr>
        <w:spacing w:before="100" w:beforeAutospacing="1" w:after="100" w:afterAutospacing="1"/>
        <w:rPr>
          <w:sz w:val="28"/>
          <w:szCs w:val="28"/>
        </w:rPr>
      </w:pPr>
      <w:r w:rsidRPr="00635CB9">
        <w:rPr>
          <w:sz w:val="28"/>
          <w:szCs w:val="28"/>
        </w:rPr>
        <w:t>Создавать новые цветовые тона. Освоение новых способов работы акварелью.</w:t>
      </w:r>
    </w:p>
    <w:p w:rsidR="006B595B" w:rsidRPr="00635CB9" w:rsidRDefault="006B595B" w:rsidP="00045EA2">
      <w:pPr>
        <w:numPr>
          <w:ilvl w:val="0"/>
          <w:numId w:val="21"/>
        </w:numPr>
        <w:spacing w:before="100" w:beforeAutospacing="1" w:after="100" w:afterAutospacing="1"/>
        <w:rPr>
          <w:sz w:val="28"/>
          <w:szCs w:val="28"/>
        </w:rPr>
      </w:pPr>
      <w:r w:rsidRPr="00635CB9">
        <w:rPr>
          <w:sz w:val="28"/>
          <w:szCs w:val="28"/>
        </w:rPr>
        <w:t>Совершенствовать навыки и умения детей в лепке более сложных по форме и строению предметов комбинированных способов, употреблять при этом стеки, штампы, материалы, для укрепления удлиненных, вытянутых форм (монументальное и декоративное).</w:t>
      </w:r>
    </w:p>
    <w:p w:rsidR="006B595B" w:rsidRPr="00635CB9" w:rsidRDefault="006B595B" w:rsidP="00045EA2">
      <w:pPr>
        <w:numPr>
          <w:ilvl w:val="0"/>
          <w:numId w:val="21"/>
        </w:numPr>
        <w:spacing w:before="100" w:beforeAutospacing="1" w:after="100" w:afterAutospacing="1"/>
        <w:rPr>
          <w:sz w:val="28"/>
          <w:szCs w:val="28"/>
        </w:rPr>
      </w:pPr>
      <w:r w:rsidRPr="00635CB9">
        <w:rPr>
          <w:sz w:val="28"/>
          <w:szCs w:val="28"/>
        </w:rPr>
        <w:t>Расширять и углублять представление о разных видах и жанрах изобразительного искусства: графика, живопись, умение видеть их особенности и отличительные признаки.</w:t>
      </w:r>
    </w:p>
    <w:p w:rsidR="006B595B" w:rsidRPr="00635CB9" w:rsidRDefault="00E00E72" w:rsidP="00045EA2">
      <w:pPr>
        <w:numPr>
          <w:ilvl w:val="0"/>
          <w:numId w:val="21"/>
        </w:numPr>
        <w:spacing w:before="100" w:beforeAutospacing="1" w:after="100" w:afterAutospacing="1"/>
        <w:rPr>
          <w:sz w:val="28"/>
          <w:szCs w:val="28"/>
        </w:rPr>
      </w:pPr>
      <w:r>
        <w:rPr>
          <w:sz w:val="28"/>
          <w:szCs w:val="28"/>
        </w:rPr>
        <w:t xml:space="preserve"> </w:t>
      </w:r>
      <w:r w:rsidR="006B595B" w:rsidRPr="00635CB9">
        <w:rPr>
          <w:sz w:val="28"/>
          <w:szCs w:val="28"/>
        </w:rPr>
        <w:t>Отражать в рисунке, лепке своеобразные архитектуры стиля и назначение сооружение, зданий. Составлять скульптурные композиции из несколько предметов, передавать величинные отношения между ними и в самой фигуре.</w:t>
      </w:r>
    </w:p>
    <w:p w:rsidR="006B595B" w:rsidRPr="00635CB9" w:rsidRDefault="006B595B" w:rsidP="006B595B">
      <w:pPr>
        <w:spacing w:before="100" w:beforeAutospacing="1" w:after="100" w:afterAutospacing="1"/>
        <w:rPr>
          <w:b/>
          <w:sz w:val="28"/>
          <w:szCs w:val="28"/>
        </w:rPr>
      </w:pPr>
      <w:r w:rsidRPr="00635CB9">
        <w:rPr>
          <w:bCs/>
          <w:sz w:val="28"/>
          <w:szCs w:val="28"/>
        </w:rPr>
        <w:t>Задачи работы с детьми 6-7 лет.</w:t>
      </w:r>
    </w:p>
    <w:p w:rsidR="006B595B" w:rsidRPr="00635CB9" w:rsidRDefault="006B595B" w:rsidP="00045EA2">
      <w:pPr>
        <w:numPr>
          <w:ilvl w:val="0"/>
          <w:numId w:val="22"/>
        </w:numPr>
        <w:spacing w:before="100" w:beforeAutospacing="1" w:after="100" w:afterAutospacing="1"/>
        <w:rPr>
          <w:sz w:val="28"/>
          <w:szCs w:val="28"/>
        </w:rPr>
      </w:pPr>
      <w:r w:rsidRPr="00635CB9">
        <w:rPr>
          <w:sz w:val="28"/>
          <w:szCs w:val="28"/>
        </w:rPr>
        <w:t>Обучить понимать то, что искусство отражает окружающий мир ребенка и художник  изображает то, что он видит, что вызвало интерес, удивление, формировать умение видеть и изображать линию горизонта, линейную перспективу в сюжетном рисовании.</w:t>
      </w:r>
    </w:p>
    <w:p w:rsidR="006B595B" w:rsidRPr="00635CB9" w:rsidRDefault="006B595B" w:rsidP="00045EA2">
      <w:pPr>
        <w:numPr>
          <w:ilvl w:val="0"/>
          <w:numId w:val="22"/>
        </w:numPr>
        <w:spacing w:before="100" w:beforeAutospacing="1" w:after="100" w:afterAutospacing="1"/>
        <w:rPr>
          <w:sz w:val="28"/>
          <w:szCs w:val="28"/>
        </w:rPr>
      </w:pPr>
      <w:r w:rsidRPr="00635CB9">
        <w:rPr>
          <w:sz w:val="28"/>
          <w:szCs w:val="28"/>
        </w:rPr>
        <w:t xml:space="preserve">Совершенствовать технические навыки и умения в создании новых цветовых тонов и оттенков: путем разбеливания, добавление черного </w:t>
      </w:r>
      <w:r>
        <w:rPr>
          <w:sz w:val="28"/>
          <w:szCs w:val="28"/>
        </w:rPr>
        <w:t xml:space="preserve"> т</w:t>
      </w:r>
      <w:r w:rsidRPr="00635CB9">
        <w:rPr>
          <w:sz w:val="28"/>
          <w:szCs w:val="28"/>
        </w:rPr>
        <w:t>она.</w:t>
      </w:r>
    </w:p>
    <w:p w:rsidR="006B595B" w:rsidRPr="00635CB9" w:rsidRDefault="006B595B" w:rsidP="00045EA2">
      <w:pPr>
        <w:numPr>
          <w:ilvl w:val="0"/>
          <w:numId w:val="22"/>
        </w:numPr>
        <w:spacing w:before="100" w:beforeAutospacing="1" w:after="100" w:afterAutospacing="1"/>
        <w:rPr>
          <w:sz w:val="28"/>
          <w:szCs w:val="28"/>
        </w:rPr>
      </w:pPr>
      <w:proofErr w:type="gramStart"/>
      <w:r w:rsidRPr="00635CB9">
        <w:rPr>
          <w:sz w:val="28"/>
          <w:szCs w:val="28"/>
        </w:rPr>
        <w:t>Расширять представления о декоративном искусстве, украшая предмет с помощью  орнамента и узоров растительного и предметного характера использовать ритм, симметрию, в композиционном построение.</w:t>
      </w:r>
      <w:proofErr w:type="gramEnd"/>
    </w:p>
    <w:p w:rsidR="006B595B" w:rsidRPr="00635CB9" w:rsidRDefault="006B595B" w:rsidP="00045EA2">
      <w:pPr>
        <w:numPr>
          <w:ilvl w:val="0"/>
          <w:numId w:val="22"/>
        </w:numPr>
        <w:spacing w:before="100" w:beforeAutospacing="1" w:after="100" w:afterAutospacing="1"/>
        <w:rPr>
          <w:sz w:val="28"/>
          <w:szCs w:val="28"/>
        </w:rPr>
      </w:pPr>
      <w:r w:rsidRPr="00635CB9">
        <w:rPr>
          <w:sz w:val="28"/>
          <w:szCs w:val="28"/>
        </w:rPr>
        <w:t>Обучить использовать стилевые особенности цвета, присущие русским росписям и росписям других народов.</w:t>
      </w:r>
    </w:p>
    <w:p w:rsidR="006B595B" w:rsidRPr="00635CB9" w:rsidRDefault="006B595B" w:rsidP="00045EA2">
      <w:pPr>
        <w:numPr>
          <w:ilvl w:val="0"/>
          <w:numId w:val="22"/>
        </w:numPr>
        <w:spacing w:before="100" w:beforeAutospacing="1" w:after="100" w:afterAutospacing="1"/>
        <w:rPr>
          <w:sz w:val="28"/>
          <w:szCs w:val="28"/>
        </w:rPr>
      </w:pPr>
      <w:r w:rsidRPr="00635CB9">
        <w:rPr>
          <w:sz w:val="28"/>
          <w:szCs w:val="28"/>
        </w:rPr>
        <w:t>В лепке создавать объемы и рельефы изображения, употреблять штампы, материалы для украшения форм.</w:t>
      </w:r>
    </w:p>
    <w:p w:rsidR="006B595B" w:rsidRPr="00635CB9" w:rsidRDefault="006B595B" w:rsidP="00045EA2">
      <w:pPr>
        <w:numPr>
          <w:ilvl w:val="0"/>
          <w:numId w:val="22"/>
        </w:numPr>
        <w:spacing w:before="100" w:beforeAutospacing="1" w:after="100" w:afterAutospacing="1"/>
        <w:rPr>
          <w:sz w:val="28"/>
          <w:szCs w:val="28"/>
        </w:rPr>
      </w:pPr>
      <w:r w:rsidRPr="00635CB9">
        <w:rPr>
          <w:sz w:val="28"/>
          <w:szCs w:val="28"/>
        </w:rPr>
        <w:t>Формировать представление об индивидуальном материале творчества некоторых художников, графиков, скульпторов.</w:t>
      </w:r>
    </w:p>
    <w:p w:rsidR="006B595B" w:rsidRPr="00635CB9" w:rsidRDefault="006B595B" w:rsidP="00045EA2">
      <w:pPr>
        <w:numPr>
          <w:ilvl w:val="0"/>
          <w:numId w:val="22"/>
        </w:numPr>
        <w:spacing w:before="100" w:beforeAutospacing="1" w:after="100" w:afterAutospacing="1"/>
        <w:rPr>
          <w:sz w:val="28"/>
          <w:szCs w:val="28"/>
        </w:rPr>
      </w:pPr>
      <w:r w:rsidRPr="00635CB9">
        <w:rPr>
          <w:sz w:val="28"/>
          <w:szCs w:val="28"/>
        </w:rPr>
        <w:lastRenderedPageBreak/>
        <w:t>Передавать признаки необычности, сказочности, применяя различные средства выразительности.</w:t>
      </w:r>
    </w:p>
    <w:p w:rsidR="006B595B" w:rsidRPr="00635CB9" w:rsidRDefault="006B595B" w:rsidP="00045EA2">
      <w:pPr>
        <w:numPr>
          <w:ilvl w:val="0"/>
          <w:numId w:val="22"/>
        </w:numPr>
        <w:spacing w:before="100" w:beforeAutospacing="1" w:after="100" w:afterAutospacing="1"/>
        <w:rPr>
          <w:sz w:val="28"/>
          <w:szCs w:val="28"/>
        </w:rPr>
      </w:pPr>
      <w:r w:rsidRPr="00635CB9">
        <w:rPr>
          <w:sz w:val="28"/>
          <w:szCs w:val="28"/>
        </w:rPr>
        <w:t>Различать виды русского прикладного искусства по основным стилевым признакам.</w:t>
      </w:r>
    </w:p>
    <w:p w:rsidR="006B595B" w:rsidRPr="00635CB9" w:rsidRDefault="006B595B" w:rsidP="00045EA2">
      <w:pPr>
        <w:numPr>
          <w:ilvl w:val="0"/>
          <w:numId w:val="22"/>
        </w:numPr>
        <w:spacing w:before="100" w:beforeAutospacing="1" w:after="100" w:afterAutospacing="1"/>
        <w:rPr>
          <w:sz w:val="28"/>
          <w:szCs w:val="28"/>
        </w:rPr>
      </w:pPr>
      <w:r w:rsidRPr="00635CB9">
        <w:rPr>
          <w:sz w:val="28"/>
          <w:szCs w:val="28"/>
        </w:rPr>
        <w:t>Дать знания о видах портретной живописи.</w:t>
      </w:r>
    </w:p>
    <w:p w:rsidR="006B595B" w:rsidRPr="00635CB9" w:rsidRDefault="00E00E72" w:rsidP="00045EA2">
      <w:pPr>
        <w:numPr>
          <w:ilvl w:val="0"/>
          <w:numId w:val="22"/>
        </w:numPr>
        <w:spacing w:before="100" w:beforeAutospacing="1" w:after="100" w:afterAutospacing="1"/>
        <w:rPr>
          <w:sz w:val="28"/>
          <w:szCs w:val="28"/>
        </w:rPr>
      </w:pPr>
      <w:r>
        <w:rPr>
          <w:sz w:val="28"/>
          <w:szCs w:val="28"/>
        </w:rPr>
        <w:t xml:space="preserve"> </w:t>
      </w:r>
      <w:r w:rsidR="006B595B" w:rsidRPr="00635CB9">
        <w:rPr>
          <w:sz w:val="28"/>
          <w:szCs w:val="28"/>
        </w:rPr>
        <w:t>Передавать динамику и статику при создании изображений в лепке.</w:t>
      </w:r>
    </w:p>
    <w:p w:rsidR="006B595B" w:rsidRDefault="00E00E72" w:rsidP="00045EA2">
      <w:pPr>
        <w:numPr>
          <w:ilvl w:val="0"/>
          <w:numId w:val="22"/>
        </w:numPr>
        <w:spacing w:before="100" w:beforeAutospacing="1" w:after="100" w:afterAutospacing="1"/>
        <w:rPr>
          <w:sz w:val="28"/>
          <w:szCs w:val="28"/>
        </w:rPr>
      </w:pPr>
      <w:r>
        <w:rPr>
          <w:sz w:val="28"/>
          <w:szCs w:val="28"/>
        </w:rPr>
        <w:t xml:space="preserve"> </w:t>
      </w:r>
      <w:r w:rsidR="006B595B" w:rsidRPr="00635CB9">
        <w:rPr>
          <w:sz w:val="28"/>
          <w:szCs w:val="28"/>
        </w:rPr>
        <w:t>Совершенствовать художественные навыки в сюжетных работах (рисование, лепка), соблюдать взаимосвязи между объектами построения, композиция. Привлекать детей к работе различных изобразительным материалом.</w:t>
      </w:r>
    </w:p>
    <w:p w:rsidR="007A7091" w:rsidRDefault="007A7091" w:rsidP="007A7091">
      <w:pPr>
        <w:spacing w:line="360" w:lineRule="auto"/>
        <w:ind w:firstLine="709"/>
        <w:jc w:val="both"/>
        <w:rPr>
          <w:sz w:val="28"/>
          <w:szCs w:val="28"/>
        </w:rPr>
      </w:pPr>
      <w:r>
        <w:rPr>
          <w:b/>
          <w:sz w:val="28"/>
          <w:szCs w:val="28"/>
          <w:u w:val="single"/>
        </w:rPr>
        <w:t>Цели</w:t>
      </w:r>
      <w:r>
        <w:rPr>
          <w:b/>
          <w:sz w:val="28"/>
          <w:szCs w:val="28"/>
        </w:rPr>
        <w:t xml:space="preserve">: </w:t>
      </w:r>
      <w:r w:rsidRPr="005603D6">
        <w:rPr>
          <w:sz w:val="28"/>
          <w:szCs w:val="28"/>
        </w:rPr>
        <w:t>развитие музыкальности детей, способности эмоционально воспринимать музыку</w:t>
      </w:r>
      <w:r>
        <w:rPr>
          <w:b/>
          <w:sz w:val="28"/>
          <w:szCs w:val="28"/>
        </w:rPr>
        <w:t xml:space="preserve"> </w:t>
      </w:r>
      <w:r>
        <w:rPr>
          <w:sz w:val="28"/>
          <w:szCs w:val="28"/>
        </w:rPr>
        <w:t>через решение следующих задач:</w:t>
      </w:r>
    </w:p>
    <w:p w:rsidR="007A7091" w:rsidRDefault="007A7091" w:rsidP="007A7091">
      <w:pPr>
        <w:spacing w:line="360" w:lineRule="auto"/>
        <w:ind w:firstLine="709"/>
        <w:jc w:val="both"/>
        <w:rPr>
          <w:sz w:val="28"/>
          <w:szCs w:val="28"/>
        </w:rPr>
      </w:pPr>
      <w:r>
        <w:rPr>
          <w:sz w:val="28"/>
          <w:szCs w:val="28"/>
        </w:rPr>
        <w:t>– развитие  музыкально-художественной деятельности;</w:t>
      </w:r>
    </w:p>
    <w:p w:rsidR="007A7091" w:rsidRDefault="007A7091" w:rsidP="007A7091">
      <w:pPr>
        <w:spacing w:line="360" w:lineRule="auto"/>
        <w:ind w:firstLine="709"/>
        <w:jc w:val="both"/>
        <w:rPr>
          <w:sz w:val="28"/>
          <w:szCs w:val="28"/>
        </w:rPr>
      </w:pPr>
      <w:r>
        <w:rPr>
          <w:sz w:val="28"/>
          <w:szCs w:val="28"/>
        </w:rPr>
        <w:t xml:space="preserve">– приобщение к музыкальному искусству. </w:t>
      </w:r>
    </w:p>
    <w:p w:rsidR="007A7091" w:rsidRDefault="007A7091" w:rsidP="007A7091">
      <w:pPr>
        <w:spacing w:line="360" w:lineRule="auto"/>
        <w:rPr>
          <w:sz w:val="28"/>
          <w:szCs w:val="28"/>
        </w:rPr>
      </w:pPr>
      <w:r>
        <w:rPr>
          <w:b/>
          <w:sz w:val="28"/>
          <w:szCs w:val="28"/>
        </w:rPr>
        <w:t xml:space="preserve">           - </w:t>
      </w:r>
      <w:r>
        <w:rPr>
          <w:sz w:val="28"/>
          <w:szCs w:val="28"/>
        </w:rPr>
        <w:t xml:space="preserve">развитие музыкальности детей; </w:t>
      </w:r>
    </w:p>
    <w:p w:rsidR="007A7091" w:rsidRDefault="007A7091" w:rsidP="007A7091">
      <w:pPr>
        <w:spacing w:line="360" w:lineRule="auto"/>
        <w:rPr>
          <w:sz w:val="28"/>
          <w:szCs w:val="28"/>
        </w:rPr>
      </w:pPr>
      <w:r>
        <w:rPr>
          <w:sz w:val="28"/>
          <w:szCs w:val="28"/>
        </w:rPr>
        <w:t xml:space="preserve">           - развитие способности эмоционально воспринимать музыку.</w:t>
      </w:r>
    </w:p>
    <w:p w:rsidR="000655E3" w:rsidRPr="000535EB" w:rsidRDefault="007A7091" w:rsidP="007A7091">
      <w:pPr>
        <w:spacing w:before="100" w:beforeAutospacing="1" w:after="100" w:afterAutospacing="1"/>
        <w:rPr>
          <w:sz w:val="28"/>
          <w:szCs w:val="28"/>
        </w:rPr>
      </w:pPr>
      <w:r w:rsidRPr="00342921">
        <w:rPr>
          <w:i/>
          <w:iCs/>
          <w:sz w:val="28"/>
          <w:szCs w:val="28"/>
        </w:rPr>
        <w:t>Задачи  музыкального исполнительства – импровизации – творчества.</w:t>
      </w:r>
    </w:p>
    <w:p w:rsidR="007A7091" w:rsidRPr="00342921" w:rsidRDefault="007A7091" w:rsidP="007A7091">
      <w:pPr>
        <w:spacing w:before="100" w:beforeAutospacing="1" w:after="100" w:afterAutospacing="1"/>
        <w:rPr>
          <w:sz w:val="28"/>
          <w:szCs w:val="28"/>
        </w:rPr>
      </w:pPr>
      <w:r w:rsidRPr="00342921">
        <w:rPr>
          <w:i/>
          <w:iCs/>
          <w:sz w:val="28"/>
          <w:szCs w:val="28"/>
        </w:rPr>
        <w:t>Младший дошкольный возраст.</w:t>
      </w:r>
    </w:p>
    <w:p w:rsidR="007A7091" w:rsidRPr="00342921" w:rsidRDefault="007A7091" w:rsidP="00045EA2">
      <w:pPr>
        <w:numPr>
          <w:ilvl w:val="0"/>
          <w:numId w:val="23"/>
        </w:numPr>
        <w:spacing w:before="100" w:beforeAutospacing="1" w:after="100" w:afterAutospacing="1"/>
        <w:rPr>
          <w:sz w:val="28"/>
          <w:szCs w:val="28"/>
        </w:rPr>
      </w:pPr>
      <w:r w:rsidRPr="00342921">
        <w:rPr>
          <w:sz w:val="28"/>
          <w:szCs w:val="28"/>
        </w:rPr>
        <w:t>Развитие двигательно-активных видов музыкальной деятельности – музыкально-</w:t>
      </w:r>
      <w:proofErr w:type="gramStart"/>
      <w:r w:rsidRPr="00342921">
        <w:rPr>
          <w:sz w:val="28"/>
          <w:szCs w:val="28"/>
        </w:rPr>
        <w:t>ритмических движений</w:t>
      </w:r>
      <w:proofErr w:type="gramEnd"/>
      <w:r w:rsidRPr="00342921">
        <w:rPr>
          <w:sz w:val="28"/>
          <w:szCs w:val="28"/>
        </w:rPr>
        <w:t xml:space="preserve"> и игры на шумовых музыкальных инструментах.</w:t>
      </w:r>
    </w:p>
    <w:p w:rsidR="007A7091" w:rsidRPr="00342921" w:rsidRDefault="007A7091" w:rsidP="00045EA2">
      <w:pPr>
        <w:numPr>
          <w:ilvl w:val="0"/>
          <w:numId w:val="23"/>
        </w:numPr>
        <w:spacing w:before="100" w:beforeAutospacing="1" w:after="100" w:afterAutospacing="1"/>
        <w:rPr>
          <w:sz w:val="28"/>
          <w:szCs w:val="28"/>
        </w:rPr>
      </w:pPr>
      <w:r w:rsidRPr="00342921">
        <w:rPr>
          <w:sz w:val="28"/>
          <w:szCs w:val="28"/>
        </w:rPr>
        <w:t>Развитие  координированности  движений и мелкой моторики при обучении приемам игры на инструментах.</w:t>
      </w:r>
    </w:p>
    <w:p w:rsidR="007A7091" w:rsidRPr="00342921" w:rsidRDefault="007A7091" w:rsidP="00045EA2">
      <w:pPr>
        <w:numPr>
          <w:ilvl w:val="0"/>
          <w:numId w:val="23"/>
        </w:numPr>
        <w:spacing w:before="100" w:beforeAutospacing="1" w:after="100" w:afterAutospacing="1"/>
        <w:rPr>
          <w:sz w:val="28"/>
          <w:szCs w:val="28"/>
        </w:rPr>
      </w:pPr>
      <w:r w:rsidRPr="00342921">
        <w:rPr>
          <w:sz w:val="28"/>
          <w:szCs w:val="28"/>
        </w:rPr>
        <w:t>Формирование вокальных певческих умений в процессе подпевания взрослому.</w:t>
      </w:r>
    </w:p>
    <w:p w:rsidR="006663BA" w:rsidRPr="00342921" w:rsidRDefault="007A7091" w:rsidP="006663BA">
      <w:pPr>
        <w:numPr>
          <w:ilvl w:val="0"/>
          <w:numId w:val="23"/>
        </w:numPr>
        <w:spacing w:before="100" w:beforeAutospacing="1" w:after="100" w:afterAutospacing="1"/>
        <w:rPr>
          <w:sz w:val="28"/>
          <w:szCs w:val="28"/>
        </w:rPr>
      </w:pPr>
      <w:r w:rsidRPr="00342921">
        <w:rPr>
          <w:sz w:val="28"/>
          <w:szCs w:val="28"/>
        </w:rPr>
        <w:t>Стимулирование умений импровизировать и сочинять простейшие музыкально-художественные образы в музыкальных играх и танцах.</w:t>
      </w:r>
    </w:p>
    <w:p w:rsidR="007A7091" w:rsidRPr="00342921" w:rsidRDefault="007A7091" w:rsidP="007A7091">
      <w:pPr>
        <w:spacing w:before="100" w:beforeAutospacing="1" w:after="100" w:afterAutospacing="1"/>
        <w:rPr>
          <w:sz w:val="28"/>
          <w:szCs w:val="28"/>
        </w:rPr>
      </w:pPr>
      <w:r w:rsidRPr="00342921">
        <w:rPr>
          <w:i/>
          <w:iCs/>
          <w:sz w:val="28"/>
          <w:szCs w:val="28"/>
        </w:rPr>
        <w:t>Средний дошкольный возраст.</w:t>
      </w:r>
    </w:p>
    <w:p w:rsidR="007A7091" w:rsidRPr="00342921" w:rsidRDefault="007A7091" w:rsidP="00045EA2">
      <w:pPr>
        <w:numPr>
          <w:ilvl w:val="0"/>
          <w:numId w:val="24"/>
        </w:numPr>
        <w:spacing w:before="100" w:beforeAutospacing="1" w:after="100" w:afterAutospacing="1"/>
        <w:rPr>
          <w:sz w:val="28"/>
          <w:szCs w:val="28"/>
        </w:rPr>
      </w:pPr>
      <w:r w:rsidRPr="00342921">
        <w:rPr>
          <w:sz w:val="28"/>
          <w:szCs w:val="28"/>
        </w:rPr>
        <w:t>Развитие координации слуха и голоса детей, приобретение детьми певческих способностей.</w:t>
      </w:r>
    </w:p>
    <w:p w:rsidR="007A7091" w:rsidRPr="00342921" w:rsidRDefault="007A7091" w:rsidP="00045EA2">
      <w:pPr>
        <w:numPr>
          <w:ilvl w:val="0"/>
          <w:numId w:val="24"/>
        </w:numPr>
        <w:spacing w:before="100" w:beforeAutospacing="1" w:after="100" w:afterAutospacing="1"/>
        <w:rPr>
          <w:sz w:val="28"/>
          <w:szCs w:val="28"/>
        </w:rPr>
      </w:pPr>
      <w:r w:rsidRPr="00342921">
        <w:rPr>
          <w:sz w:val="28"/>
          <w:szCs w:val="28"/>
        </w:rPr>
        <w:t>Освоение детьми приемов игры на детских музыкальных инструментах.</w:t>
      </w:r>
    </w:p>
    <w:p w:rsidR="007A7091" w:rsidRPr="00342921" w:rsidRDefault="007A7091" w:rsidP="00045EA2">
      <w:pPr>
        <w:numPr>
          <w:ilvl w:val="0"/>
          <w:numId w:val="24"/>
        </w:numPr>
        <w:spacing w:before="100" w:beforeAutospacing="1" w:after="100" w:afterAutospacing="1"/>
        <w:rPr>
          <w:sz w:val="28"/>
          <w:szCs w:val="28"/>
        </w:rPr>
      </w:pPr>
      <w:r w:rsidRPr="00342921">
        <w:rPr>
          <w:sz w:val="28"/>
          <w:szCs w:val="28"/>
        </w:rPr>
        <w:t>Освоение элементов танца и ритмопластики для создания музыкальных двигательных образов в играх и драматизациях.</w:t>
      </w:r>
    </w:p>
    <w:p w:rsidR="007A7091" w:rsidRPr="00342921" w:rsidRDefault="007A7091" w:rsidP="00045EA2">
      <w:pPr>
        <w:numPr>
          <w:ilvl w:val="0"/>
          <w:numId w:val="24"/>
        </w:numPr>
        <w:spacing w:before="100" w:beforeAutospacing="1" w:after="100" w:afterAutospacing="1"/>
        <w:rPr>
          <w:sz w:val="28"/>
          <w:szCs w:val="28"/>
        </w:rPr>
      </w:pPr>
      <w:r w:rsidRPr="00342921">
        <w:rPr>
          <w:sz w:val="28"/>
          <w:szCs w:val="28"/>
        </w:rPr>
        <w:t>Стимулирование желания детей самостоятельно заниматься музыкальной деятельностью.</w:t>
      </w:r>
    </w:p>
    <w:p w:rsidR="008A0384" w:rsidRDefault="008A0384" w:rsidP="007A7091">
      <w:pPr>
        <w:spacing w:before="100" w:beforeAutospacing="1" w:after="100" w:afterAutospacing="1"/>
        <w:rPr>
          <w:i/>
          <w:iCs/>
          <w:sz w:val="28"/>
          <w:szCs w:val="28"/>
        </w:rPr>
      </w:pPr>
    </w:p>
    <w:p w:rsidR="007A7091" w:rsidRPr="00342921" w:rsidRDefault="007A7091" w:rsidP="007A7091">
      <w:pPr>
        <w:spacing w:before="100" w:beforeAutospacing="1" w:after="100" w:afterAutospacing="1"/>
        <w:rPr>
          <w:sz w:val="28"/>
          <w:szCs w:val="28"/>
        </w:rPr>
      </w:pPr>
      <w:r w:rsidRPr="00342921">
        <w:rPr>
          <w:i/>
          <w:iCs/>
          <w:sz w:val="28"/>
          <w:szCs w:val="28"/>
        </w:rPr>
        <w:lastRenderedPageBreak/>
        <w:t>Старший дошкольный возраст.</w:t>
      </w:r>
    </w:p>
    <w:p w:rsidR="007A7091" w:rsidRPr="00342921" w:rsidRDefault="007A7091" w:rsidP="00045EA2">
      <w:pPr>
        <w:numPr>
          <w:ilvl w:val="0"/>
          <w:numId w:val="25"/>
        </w:numPr>
        <w:spacing w:before="100" w:beforeAutospacing="1" w:after="100" w:afterAutospacing="1"/>
        <w:rPr>
          <w:sz w:val="28"/>
          <w:szCs w:val="28"/>
        </w:rPr>
      </w:pPr>
      <w:r w:rsidRPr="00342921">
        <w:rPr>
          <w:sz w:val="28"/>
          <w:szCs w:val="28"/>
        </w:rPr>
        <w:t xml:space="preserve">Развитие  умений чистого интонирования в </w:t>
      </w:r>
      <w:proofErr w:type="gramStart"/>
      <w:r w:rsidRPr="00342921">
        <w:rPr>
          <w:sz w:val="28"/>
          <w:szCs w:val="28"/>
        </w:rPr>
        <w:t>пении</w:t>
      </w:r>
      <w:proofErr w:type="gramEnd"/>
      <w:r w:rsidRPr="00342921">
        <w:rPr>
          <w:sz w:val="28"/>
          <w:szCs w:val="28"/>
        </w:rPr>
        <w:t xml:space="preserve"> а cappella и на два голоса.</w:t>
      </w:r>
    </w:p>
    <w:p w:rsidR="007A7091" w:rsidRPr="00342921" w:rsidRDefault="007A7091" w:rsidP="00045EA2">
      <w:pPr>
        <w:numPr>
          <w:ilvl w:val="0"/>
          <w:numId w:val="25"/>
        </w:numPr>
        <w:spacing w:before="100" w:beforeAutospacing="1" w:after="100" w:afterAutospacing="1"/>
        <w:rPr>
          <w:sz w:val="28"/>
          <w:szCs w:val="28"/>
        </w:rPr>
      </w:pPr>
      <w:r w:rsidRPr="00342921">
        <w:rPr>
          <w:sz w:val="28"/>
          <w:szCs w:val="28"/>
        </w:rPr>
        <w:t>Освоение навыков ритмического  многоголосия посредством игрового музицирования.</w:t>
      </w:r>
    </w:p>
    <w:p w:rsidR="007A7091" w:rsidRPr="00342921" w:rsidRDefault="007A7091" w:rsidP="00045EA2">
      <w:pPr>
        <w:numPr>
          <w:ilvl w:val="0"/>
          <w:numId w:val="25"/>
        </w:numPr>
        <w:spacing w:before="100" w:beforeAutospacing="1" w:after="100" w:afterAutospacing="1"/>
        <w:rPr>
          <w:sz w:val="28"/>
          <w:szCs w:val="28"/>
        </w:rPr>
      </w:pPr>
      <w:r w:rsidRPr="00342921">
        <w:rPr>
          <w:sz w:val="28"/>
          <w:szCs w:val="28"/>
        </w:rPr>
        <w:t>Стимулирование самостоятельной деятельности детей по сочинению танцев, игр, оркестровок.</w:t>
      </w:r>
    </w:p>
    <w:p w:rsidR="007A7091" w:rsidRPr="00342921" w:rsidRDefault="007A7091" w:rsidP="00045EA2">
      <w:pPr>
        <w:numPr>
          <w:ilvl w:val="0"/>
          <w:numId w:val="25"/>
        </w:numPr>
        <w:spacing w:before="100" w:beforeAutospacing="1" w:after="100" w:afterAutospacing="1"/>
        <w:rPr>
          <w:sz w:val="28"/>
          <w:szCs w:val="28"/>
        </w:rPr>
      </w:pPr>
      <w:r w:rsidRPr="00342921">
        <w:rPr>
          <w:sz w:val="28"/>
          <w:szCs w:val="28"/>
        </w:rPr>
        <w:t>Развитие  умений сотрудничества и сотворчества в коллективной музыкальной деятельности.</w:t>
      </w:r>
    </w:p>
    <w:p w:rsidR="007A7091" w:rsidRPr="00342921" w:rsidRDefault="007A7091" w:rsidP="007A7091">
      <w:pPr>
        <w:spacing w:before="100" w:beforeAutospacing="1" w:after="100" w:afterAutospacing="1"/>
        <w:rPr>
          <w:sz w:val="28"/>
          <w:szCs w:val="28"/>
        </w:rPr>
      </w:pPr>
      <w:r w:rsidRPr="00342921">
        <w:rPr>
          <w:i/>
          <w:iCs/>
          <w:sz w:val="28"/>
          <w:szCs w:val="28"/>
        </w:rPr>
        <w:t>Задачи музыкального восприятия – слушания -  интерпретации.</w:t>
      </w:r>
    </w:p>
    <w:p w:rsidR="007A7091" w:rsidRPr="00342921" w:rsidRDefault="007A7091" w:rsidP="007A7091">
      <w:pPr>
        <w:spacing w:before="100" w:beforeAutospacing="1" w:after="100" w:afterAutospacing="1"/>
        <w:rPr>
          <w:sz w:val="28"/>
          <w:szCs w:val="28"/>
        </w:rPr>
      </w:pPr>
      <w:r w:rsidRPr="00342921">
        <w:rPr>
          <w:i/>
          <w:iCs/>
          <w:sz w:val="28"/>
          <w:szCs w:val="28"/>
        </w:rPr>
        <w:t>Младший дошкольный возраст.</w:t>
      </w:r>
    </w:p>
    <w:p w:rsidR="007A7091" w:rsidRPr="00342921" w:rsidRDefault="007A7091" w:rsidP="00045EA2">
      <w:pPr>
        <w:numPr>
          <w:ilvl w:val="0"/>
          <w:numId w:val="26"/>
        </w:numPr>
        <w:spacing w:before="100" w:beforeAutospacing="1" w:after="100" w:afterAutospacing="1"/>
        <w:rPr>
          <w:sz w:val="28"/>
          <w:szCs w:val="28"/>
        </w:rPr>
      </w:pPr>
      <w:r w:rsidRPr="00342921">
        <w:rPr>
          <w:sz w:val="28"/>
          <w:szCs w:val="28"/>
        </w:rPr>
        <w:t>Воспитание у детей слуховой сосредоточенности и эмоциональной отзывчивости на музыку.</w:t>
      </w:r>
    </w:p>
    <w:p w:rsidR="007A7091" w:rsidRPr="00342921" w:rsidRDefault="007A7091" w:rsidP="00045EA2">
      <w:pPr>
        <w:numPr>
          <w:ilvl w:val="0"/>
          <w:numId w:val="26"/>
        </w:numPr>
        <w:spacing w:before="100" w:beforeAutospacing="1" w:after="100" w:afterAutospacing="1"/>
        <w:rPr>
          <w:sz w:val="28"/>
          <w:szCs w:val="28"/>
        </w:rPr>
      </w:pPr>
      <w:r w:rsidRPr="00342921">
        <w:rPr>
          <w:sz w:val="28"/>
          <w:szCs w:val="28"/>
        </w:rPr>
        <w:t>Организация детского экспериментирования с немузыкальными (шумовыми, природными) и музыкальными звуками и исследования  качеств музыкального звука: высоты, длительности, динамики, тембра.</w:t>
      </w:r>
    </w:p>
    <w:p w:rsidR="007A7091" w:rsidRPr="00342921" w:rsidRDefault="007A7091" w:rsidP="00045EA2">
      <w:pPr>
        <w:numPr>
          <w:ilvl w:val="0"/>
          <w:numId w:val="26"/>
        </w:numPr>
        <w:spacing w:before="100" w:beforeAutospacing="1" w:after="100" w:afterAutospacing="1"/>
        <w:rPr>
          <w:sz w:val="28"/>
          <w:szCs w:val="28"/>
        </w:rPr>
      </w:pPr>
      <w:r w:rsidRPr="00342921">
        <w:rPr>
          <w:sz w:val="28"/>
          <w:szCs w:val="28"/>
        </w:rPr>
        <w:t>Активизация слуховой восприимчивости младших дошкольников.</w:t>
      </w:r>
    </w:p>
    <w:p w:rsidR="007A7091" w:rsidRPr="00342921" w:rsidRDefault="007A7091" w:rsidP="007A7091">
      <w:pPr>
        <w:spacing w:before="100" w:beforeAutospacing="1" w:after="100" w:afterAutospacing="1"/>
        <w:rPr>
          <w:sz w:val="28"/>
          <w:szCs w:val="28"/>
        </w:rPr>
      </w:pPr>
      <w:r w:rsidRPr="00342921">
        <w:rPr>
          <w:i/>
          <w:iCs/>
          <w:sz w:val="28"/>
          <w:szCs w:val="28"/>
        </w:rPr>
        <w:t>Средний дошкольный возраст.</w:t>
      </w:r>
    </w:p>
    <w:p w:rsidR="007A7091" w:rsidRPr="00342921" w:rsidRDefault="007A7091" w:rsidP="00045EA2">
      <w:pPr>
        <w:numPr>
          <w:ilvl w:val="0"/>
          <w:numId w:val="27"/>
        </w:numPr>
        <w:spacing w:before="100" w:beforeAutospacing="1" w:after="100" w:afterAutospacing="1"/>
        <w:rPr>
          <w:sz w:val="28"/>
          <w:szCs w:val="28"/>
        </w:rPr>
      </w:pPr>
      <w:r w:rsidRPr="00342921">
        <w:rPr>
          <w:sz w:val="28"/>
          <w:szCs w:val="28"/>
        </w:rPr>
        <w:t>Воспитание слушательской культуры детей, развитие умений понимать и интерпретировать выразительные средства музыки.</w:t>
      </w:r>
    </w:p>
    <w:p w:rsidR="007A7091" w:rsidRPr="00342921" w:rsidRDefault="007A7091" w:rsidP="00045EA2">
      <w:pPr>
        <w:numPr>
          <w:ilvl w:val="0"/>
          <w:numId w:val="27"/>
        </w:numPr>
        <w:spacing w:before="100" w:beforeAutospacing="1" w:after="100" w:afterAutospacing="1"/>
        <w:rPr>
          <w:sz w:val="28"/>
          <w:szCs w:val="28"/>
        </w:rPr>
      </w:pPr>
      <w:r w:rsidRPr="00342921">
        <w:rPr>
          <w:sz w:val="28"/>
          <w:szCs w:val="28"/>
        </w:rPr>
        <w:t>Развитие умений общаться и сообщать о себе, своем настроении с помощью музыки.</w:t>
      </w:r>
    </w:p>
    <w:p w:rsidR="007A7091" w:rsidRPr="00342921" w:rsidRDefault="007A7091" w:rsidP="00045EA2">
      <w:pPr>
        <w:numPr>
          <w:ilvl w:val="0"/>
          <w:numId w:val="27"/>
        </w:numPr>
        <w:spacing w:before="100" w:beforeAutospacing="1" w:after="100" w:afterAutospacing="1"/>
        <w:rPr>
          <w:sz w:val="28"/>
          <w:szCs w:val="28"/>
        </w:rPr>
      </w:pPr>
      <w:r w:rsidRPr="00342921">
        <w:rPr>
          <w:sz w:val="28"/>
          <w:szCs w:val="28"/>
        </w:rPr>
        <w:t>Развитие музыкального слуха – интонационного, мелодического, гармонического, ладового; освоение детьми элементарной музыкальной грамоты.</w:t>
      </w:r>
    </w:p>
    <w:p w:rsidR="007A7091" w:rsidRPr="00342921" w:rsidRDefault="007A7091" w:rsidP="007A7091">
      <w:pPr>
        <w:spacing w:before="100" w:beforeAutospacing="1" w:after="100" w:afterAutospacing="1"/>
        <w:rPr>
          <w:sz w:val="28"/>
          <w:szCs w:val="28"/>
        </w:rPr>
      </w:pPr>
      <w:r w:rsidRPr="00342921">
        <w:rPr>
          <w:i/>
          <w:iCs/>
          <w:sz w:val="28"/>
          <w:szCs w:val="28"/>
        </w:rPr>
        <w:t>Старший дошкольный возраст.</w:t>
      </w:r>
    </w:p>
    <w:p w:rsidR="007A7091" w:rsidRPr="00342921" w:rsidRDefault="007A7091" w:rsidP="00045EA2">
      <w:pPr>
        <w:numPr>
          <w:ilvl w:val="0"/>
          <w:numId w:val="28"/>
        </w:numPr>
        <w:spacing w:before="100" w:beforeAutospacing="1" w:after="100" w:afterAutospacing="1"/>
        <w:rPr>
          <w:sz w:val="28"/>
          <w:szCs w:val="28"/>
        </w:rPr>
      </w:pPr>
      <w:r w:rsidRPr="00342921">
        <w:rPr>
          <w:sz w:val="28"/>
          <w:szCs w:val="28"/>
        </w:rPr>
        <w:t>Обогащение слухового опыта детей при знакомстве с основными жанрами, стилями и направлениями в музыке.</w:t>
      </w:r>
    </w:p>
    <w:p w:rsidR="007A7091" w:rsidRPr="00342921" w:rsidRDefault="007A7091" w:rsidP="00045EA2">
      <w:pPr>
        <w:numPr>
          <w:ilvl w:val="0"/>
          <w:numId w:val="28"/>
        </w:numPr>
        <w:spacing w:before="100" w:beforeAutospacing="1" w:after="100" w:afterAutospacing="1"/>
        <w:rPr>
          <w:sz w:val="28"/>
          <w:szCs w:val="28"/>
        </w:rPr>
      </w:pPr>
      <w:r w:rsidRPr="00342921">
        <w:rPr>
          <w:sz w:val="28"/>
          <w:szCs w:val="28"/>
        </w:rPr>
        <w:t>Накопление представлений о жизни и творчестве  русских  и зарубежных композиторов.</w:t>
      </w:r>
    </w:p>
    <w:p w:rsidR="007A7091" w:rsidRPr="00342921" w:rsidRDefault="007A7091" w:rsidP="00045EA2">
      <w:pPr>
        <w:numPr>
          <w:ilvl w:val="0"/>
          <w:numId w:val="28"/>
        </w:numPr>
        <w:spacing w:before="100" w:beforeAutospacing="1" w:after="100" w:afterAutospacing="1"/>
        <w:rPr>
          <w:sz w:val="28"/>
          <w:szCs w:val="28"/>
        </w:rPr>
      </w:pPr>
      <w:r w:rsidRPr="00342921">
        <w:rPr>
          <w:sz w:val="28"/>
          <w:szCs w:val="28"/>
        </w:rPr>
        <w:t>Обучение детей анализу, сравнению и сопоставлению при разборе музыкальных форм и средств музыкальной выразительности.</w:t>
      </w:r>
    </w:p>
    <w:p w:rsidR="007A7091" w:rsidRPr="007A7091" w:rsidRDefault="007A7091" w:rsidP="00045EA2">
      <w:pPr>
        <w:numPr>
          <w:ilvl w:val="0"/>
          <w:numId w:val="28"/>
        </w:numPr>
        <w:spacing w:before="100" w:beforeAutospacing="1" w:after="100" w:afterAutospacing="1"/>
        <w:rPr>
          <w:sz w:val="28"/>
          <w:szCs w:val="28"/>
        </w:rPr>
      </w:pPr>
      <w:r w:rsidRPr="00342921">
        <w:rPr>
          <w:sz w:val="28"/>
          <w:szCs w:val="28"/>
        </w:rPr>
        <w:t>Развитие умений творческой интерпретации музыки разными средствами художественной выразительности.</w:t>
      </w:r>
    </w:p>
    <w:p w:rsidR="000535EB" w:rsidRDefault="000535EB" w:rsidP="007A7091">
      <w:pPr>
        <w:spacing w:line="360" w:lineRule="auto"/>
        <w:rPr>
          <w:b/>
          <w:sz w:val="32"/>
          <w:szCs w:val="32"/>
        </w:rPr>
      </w:pPr>
    </w:p>
    <w:p w:rsidR="008A0384" w:rsidRDefault="008A0384" w:rsidP="007A7091">
      <w:pPr>
        <w:spacing w:line="360" w:lineRule="auto"/>
        <w:rPr>
          <w:b/>
          <w:sz w:val="32"/>
          <w:szCs w:val="32"/>
        </w:rPr>
      </w:pPr>
    </w:p>
    <w:p w:rsidR="00800498" w:rsidRDefault="00800498" w:rsidP="00800498">
      <w:pPr>
        <w:ind w:firstLine="567"/>
        <w:jc w:val="both"/>
        <w:rPr>
          <w:b/>
        </w:rPr>
      </w:pPr>
    </w:p>
    <w:p w:rsidR="00800498" w:rsidRDefault="00800498" w:rsidP="00800498">
      <w:pPr>
        <w:ind w:firstLine="567"/>
        <w:jc w:val="both"/>
        <w:rPr>
          <w:b/>
        </w:rPr>
      </w:pPr>
      <w:r>
        <w:rPr>
          <w:b/>
        </w:rPr>
        <w:t>Методическое обеспечение:</w:t>
      </w:r>
    </w:p>
    <w:p w:rsidR="00363F33" w:rsidRDefault="00363F33" w:rsidP="00800498">
      <w:pPr>
        <w:ind w:firstLine="567"/>
        <w:jc w:val="both"/>
        <w:rPr>
          <w:b/>
        </w:rPr>
      </w:pPr>
    </w:p>
    <w:p w:rsidR="00363F33" w:rsidRDefault="00363F33" w:rsidP="00363F33">
      <w:pPr>
        <w:pStyle w:val="aa"/>
        <w:numPr>
          <w:ilvl w:val="0"/>
          <w:numId w:val="73"/>
        </w:numPr>
        <w:spacing w:after="200" w:line="276" w:lineRule="auto"/>
      </w:pPr>
      <w:r w:rsidRPr="00475BE5">
        <w:t xml:space="preserve">Т.М. Бондаренко. Практический материал по освоению образовательных областей в подготовительной группе детского сада. Образовательная область «Художественное творчество»: Практическое пособие для старших воспитателей и педагогов ДОУ, родителей. – Воронеж: ООО «Метода», 2013. – 216 </w:t>
      </w:r>
      <w:proofErr w:type="gramStart"/>
      <w:r w:rsidRPr="00475BE5">
        <w:t>с</w:t>
      </w:r>
      <w:proofErr w:type="gramEnd"/>
      <w:r w:rsidRPr="00475BE5">
        <w:t>.</w:t>
      </w:r>
    </w:p>
    <w:p w:rsidR="00865D02" w:rsidRDefault="00865D02" w:rsidP="00865D02">
      <w:pPr>
        <w:pStyle w:val="aa"/>
        <w:numPr>
          <w:ilvl w:val="0"/>
          <w:numId w:val="73"/>
        </w:numPr>
        <w:spacing w:after="200" w:line="276" w:lineRule="auto"/>
      </w:pPr>
      <w:r>
        <w:t>Комарова Т.С. Изобразительная деятельность в детском саду. Старшая группа. – М.: Мозаика-Синтез, 2016. – 128 с.: цв</w:t>
      </w:r>
      <w:proofErr w:type="gramStart"/>
      <w:r>
        <w:t>.в</w:t>
      </w:r>
      <w:proofErr w:type="gramEnd"/>
      <w:r>
        <w:t>кл.</w:t>
      </w:r>
    </w:p>
    <w:p w:rsidR="00865D02" w:rsidRDefault="00865D02" w:rsidP="00865D02">
      <w:pPr>
        <w:pStyle w:val="aa"/>
        <w:numPr>
          <w:ilvl w:val="0"/>
          <w:numId w:val="73"/>
        </w:numPr>
        <w:spacing w:after="200" w:line="276" w:lineRule="auto"/>
      </w:pPr>
      <w:r>
        <w:t xml:space="preserve"> Комарова Т.С. Изобразительная деятельность в детском саду. Младшая группа. – М.: Мозаика-Синтез, 2016. – 112 с.: цв</w:t>
      </w:r>
      <w:proofErr w:type="gramStart"/>
      <w:r>
        <w:t>.в</w:t>
      </w:r>
      <w:proofErr w:type="gramEnd"/>
      <w:r>
        <w:t>кл.</w:t>
      </w:r>
    </w:p>
    <w:p w:rsidR="00865D02" w:rsidRDefault="00865D02" w:rsidP="00865D02">
      <w:pPr>
        <w:pStyle w:val="aa"/>
        <w:numPr>
          <w:ilvl w:val="0"/>
          <w:numId w:val="73"/>
        </w:numPr>
        <w:spacing w:after="200" w:line="276" w:lineRule="auto"/>
      </w:pPr>
      <w:r>
        <w:t>Комарова Т.С. Изобразительная деятельность в детском саду. Средняя группа. – М.: Мозаика-Синтез, 2016. – 96 с.: цв</w:t>
      </w:r>
      <w:proofErr w:type="gramStart"/>
      <w:r>
        <w:t>.в</w:t>
      </w:r>
      <w:proofErr w:type="gramEnd"/>
      <w:r>
        <w:t>кл.</w:t>
      </w:r>
    </w:p>
    <w:p w:rsidR="00865D02" w:rsidRDefault="00865D02" w:rsidP="00865D02">
      <w:pPr>
        <w:pStyle w:val="aa"/>
        <w:numPr>
          <w:ilvl w:val="0"/>
          <w:numId w:val="73"/>
        </w:numPr>
        <w:spacing w:after="200" w:line="276" w:lineRule="auto"/>
      </w:pPr>
      <w:r>
        <w:t xml:space="preserve">Бойчук И.А., Попушина Т.Н. Ознакомление детей младшего и среднего дошкольного возраста с русским народным творчеством.  – 2-е изд., испр. </w:t>
      </w:r>
      <w:proofErr w:type="gramStart"/>
      <w:r>
        <w:t>–С</w:t>
      </w:r>
      <w:proofErr w:type="gramEnd"/>
      <w:r>
        <w:t>Пб.: ООО «ИЗДАТЕЛЬСТВО «ДЕТСТВО- ПРЕСС» , 2013. – 352 с.</w:t>
      </w:r>
    </w:p>
    <w:p w:rsidR="00865D02" w:rsidRDefault="00865D02" w:rsidP="00865D02">
      <w:pPr>
        <w:pStyle w:val="aa"/>
        <w:numPr>
          <w:ilvl w:val="0"/>
          <w:numId w:val="73"/>
        </w:numPr>
        <w:spacing w:after="200" w:line="276" w:lineRule="auto"/>
      </w:pPr>
      <w:r>
        <w:t>Лыкова И.А. Программа художественного образования «Цветные ладошки».  Дымковские игрушки. Любимые сказки. Учебно – методическое пособие для воспитателей, учителей и родителей. – Изд. дом «Цветной мир»,  2011.</w:t>
      </w:r>
    </w:p>
    <w:p w:rsidR="00865D02" w:rsidRDefault="00865D02" w:rsidP="00865D02">
      <w:pPr>
        <w:pStyle w:val="aa"/>
        <w:numPr>
          <w:ilvl w:val="0"/>
          <w:numId w:val="73"/>
        </w:numPr>
        <w:spacing w:after="200" w:line="276" w:lineRule="auto"/>
      </w:pPr>
      <w:r>
        <w:t>Лыкова И.А. Программа художественного образования «Цветные ладошки».  Веселый городец. Учебно – методическое пособие для воспитателей, учителей и родителей. – Изд. дом «Цветной мир»,  2011.</w:t>
      </w:r>
    </w:p>
    <w:p w:rsidR="00865D02" w:rsidRDefault="00865D02" w:rsidP="00865D02">
      <w:pPr>
        <w:pStyle w:val="aa"/>
        <w:numPr>
          <w:ilvl w:val="0"/>
          <w:numId w:val="73"/>
        </w:numPr>
        <w:spacing w:after="200" w:line="276" w:lineRule="auto"/>
      </w:pPr>
      <w:r>
        <w:t>Лыкова И.А. Программа художественного образования «Цветные ладошки».  Филимоновская игрушка. Учебно – методическое пособие для воспитателей, учителей и родителей. – Изд. дом «Цветной мир»,  2011.</w:t>
      </w:r>
    </w:p>
    <w:p w:rsidR="00865D02" w:rsidRDefault="00865D02" w:rsidP="00865D02">
      <w:pPr>
        <w:pStyle w:val="aa"/>
        <w:numPr>
          <w:ilvl w:val="0"/>
          <w:numId w:val="73"/>
        </w:numPr>
        <w:spacing w:after="200" w:line="276" w:lineRule="auto"/>
      </w:pPr>
      <w:r>
        <w:t>Лыкова И.А. Программа художественного образования «Цветные ладошки».  Чудесные писанки. Учебно – методическое пособие для воспитателей, учителей и родителей. – Изд. дом «Цветной мир»,  2011.</w:t>
      </w:r>
    </w:p>
    <w:p w:rsidR="00865D02" w:rsidRDefault="00865D02" w:rsidP="00865D02">
      <w:pPr>
        <w:pStyle w:val="aa"/>
        <w:numPr>
          <w:ilvl w:val="0"/>
          <w:numId w:val="73"/>
        </w:numPr>
        <w:spacing w:after="200" w:line="276" w:lineRule="auto"/>
      </w:pPr>
      <w:r>
        <w:t>Лыкова И.А. Программа художественного образования «Цветные ладошки».  Дымковские игрушки. Цветные ладошки. Учебно – методическое пособие для воспитателей, учителей и родителей. – Изд. дом «Цветной мир»,  2011.</w:t>
      </w:r>
    </w:p>
    <w:p w:rsidR="00865D02" w:rsidRDefault="00865D02" w:rsidP="00865D02">
      <w:pPr>
        <w:pStyle w:val="aa"/>
        <w:numPr>
          <w:ilvl w:val="0"/>
          <w:numId w:val="73"/>
        </w:numPr>
        <w:spacing w:after="200" w:line="276" w:lineRule="auto"/>
      </w:pPr>
      <w:r>
        <w:t>Лыкова И.А., Грушина Л.В. Мы за чаем не скучаем. Лепим из соленого теста.</w:t>
      </w:r>
      <w:r w:rsidRPr="00714B7D">
        <w:t xml:space="preserve"> </w:t>
      </w:r>
      <w:r>
        <w:t>– Изд. дом «Цветной мир»,  2012.</w:t>
      </w:r>
    </w:p>
    <w:p w:rsidR="00865D02" w:rsidRDefault="00865D02" w:rsidP="00865D02">
      <w:pPr>
        <w:pStyle w:val="aa"/>
        <w:numPr>
          <w:ilvl w:val="0"/>
          <w:numId w:val="73"/>
        </w:numPr>
        <w:spacing w:after="200" w:line="276" w:lineRule="auto"/>
      </w:pPr>
      <w:r>
        <w:t>Лыкова И.А., Бартковский  А.И. Цветные ладошки. Рисуем без кисточки.</w:t>
      </w:r>
      <w:r w:rsidRPr="00714B7D">
        <w:t xml:space="preserve"> </w:t>
      </w:r>
      <w:r>
        <w:t>– Изд. дом «Цветной мир»,  2012.</w:t>
      </w:r>
    </w:p>
    <w:p w:rsidR="00AC5FAD" w:rsidRDefault="00AC5FAD" w:rsidP="00AC5FAD">
      <w:pPr>
        <w:pStyle w:val="aa"/>
        <w:numPr>
          <w:ilvl w:val="0"/>
          <w:numId w:val="73"/>
        </w:numPr>
        <w:spacing w:after="200" w:line="276" w:lineRule="auto"/>
      </w:pPr>
      <w:r>
        <w:t>Ребенок в мире сказок: музыкальн</w:t>
      </w:r>
      <w:proofErr w:type="gramStart"/>
      <w:r>
        <w:t>о-</w:t>
      </w:r>
      <w:proofErr w:type="gramEnd"/>
      <w:r>
        <w:t xml:space="preserve"> театрализованные спектакли, инсценировки, игры для детей 4 – 7 лет/ сост. О.П.Власенко. – Волгоград: Учитель, 2009. 411 </w:t>
      </w:r>
      <w:proofErr w:type="gramStart"/>
      <w:r>
        <w:t>с</w:t>
      </w:r>
      <w:proofErr w:type="gramEnd"/>
      <w:r>
        <w:t xml:space="preserve">.  </w:t>
      </w:r>
    </w:p>
    <w:p w:rsidR="006B595B" w:rsidRPr="00D617E5" w:rsidRDefault="00AC5FAD" w:rsidP="00D617E5">
      <w:pPr>
        <w:pStyle w:val="aa"/>
        <w:numPr>
          <w:ilvl w:val="0"/>
          <w:numId w:val="73"/>
        </w:numPr>
        <w:spacing w:after="200" w:line="276" w:lineRule="auto"/>
      </w:pPr>
      <w:r>
        <w:t xml:space="preserve">Ткачева О.В. Сценарии праздников, развлечений и музыкальных занятий для детского сада – СПБ.: ООО «ИЗДАТЕЛЬСТВО «ДЕТСТВО-ПРЕСС», 2014. – 176 </w:t>
      </w:r>
      <w:proofErr w:type="gramStart"/>
      <w:r>
        <w:t>с</w:t>
      </w:r>
      <w:proofErr w:type="gramEnd"/>
      <w:r>
        <w:t xml:space="preserve">. </w:t>
      </w:r>
    </w:p>
    <w:p w:rsidR="003A7D90" w:rsidRDefault="003A7D90" w:rsidP="003A7D90">
      <w:pPr>
        <w:spacing w:line="360" w:lineRule="auto"/>
        <w:ind w:left="720"/>
        <w:rPr>
          <w:b/>
          <w:sz w:val="28"/>
          <w:szCs w:val="28"/>
        </w:rPr>
      </w:pPr>
    </w:p>
    <w:p w:rsidR="008A0384" w:rsidRDefault="008A0384" w:rsidP="003A7D90">
      <w:pPr>
        <w:spacing w:line="360" w:lineRule="auto"/>
        <w:ind w:left="720"/>
        <w:rPr>
          <w:b/>
          <w:sz w:val="28"/>
          <w:szCs w:val="28"/>
        </w:rPr>
      </w:pPr>
    </w:p>
    <w:p w:rsidR="008A0384" w:rsidRDefault="008A0384" w:rsidP="003A7D90">
      <w:pPr>
        <w:spacing w:line="360" w:lineRule="auto"/>
        <w:ind w:left="720"/>
        <w:rPr>
          <w:b/>
          <w:sz w:val="28"/>
          <w:szCs w:val="28"/>
        </w:rPr>
      </w:pPr>
    </w:p>
    <w:p w:rsidR="008A0384" w:rsidRDefault="008A0384" w:rsidP="003A7D90">
      <w:pPr>
        <w:spacing w:line="360" w:lineRule="auto"/>
        <w:ind w:left="720"/>
        <w:rPr>
          <w:b/>
          <w:sz w:val="28"/>
          <w:szCs w:val="28"/>
        </w:rPr>
      </w:pPr>
    </w:p>
    <w:p w:rsidR="001D3AC9" w:rsidRDefault="001F5D96" w:rsidP="001D3AC9">
      <w:pPr>
        <w:spacing w:line="360" w:lineRule="auto"/>
        <w:rPr>
          <w:b/>
          <w:sz w:val="28"/>
          <w:szCs w:val="28"/>
        </w:rPr>
      </w:pPr>
      <w:r>
        <w:rPr>
          <w:b/>
          <w:sz w:val="28"/>
          <w:szCs w:val="28"/>
        </w:rPr>
        <w:lastRenderedPageBreak/>
        <w:t xml:space="preserve">    </w:t>
      </w:r>
      <w:r w:rsidR="00BD25E6">
        <w:rPr>
          <w:b/>
          <w:sz w:val="28"/>
          <w:szCs w:val="28"/>
        </w:rPr>
        <w:t>2.6</w:t>
      </w:r>
      <w:r>
        <w:rPr>
          <w:b/>
          <w:sz w:val="28"/>
          <w:szCs w:val="28"/>
        </w:rPr>
        <w:t xml:space="preserve">   </w:t>
      </w:r>
      <w:r w:rsidR="00CB65CC" w:rsidRPr="00CB65CC">
        <w:rPr>
          <w:b/>
          <w:sz w:val="28"/>
          <w:szCs w:val="28"/>
        </w:rPr>
        <w:t>Описание форм, способов и методов реализации программы</w:t>
      </w:r>
    </w:p>
    <w:tbl>
      <w:tblPr>
        <w:tblW w:w="10199"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6"/>
        <w:gridCol w:w="2685"/>
        <w:gridCol w:w="4678"/>
      </w:tblGrid>
      <w:tr w:rsidR="001F5D96">
        <w:trPr>
          <w:trHeight w:val="1278"/>
        </w:trPr>
        <w:tc>
          <w:tcPr>
            <w:tcW w:w="2836" w:type="dxa"/>
          </w:tcPr>
          <w:p w:rsidR="001F5D96" w:rsidRPr="001F5D96" w:rsidRDefault="007B256D" w:rsidP="001F5D96">
            <w:pPr>
              <w:shd w:val="clear" w:color="auto" w:fill="FFFFFF"/>
              <w:spacing w:before="5" w:line="499" w:lineRule="exact"/>
              <w:ind w:left="14"/>
              <w:jc w:val="center"/>
              <w:rPr>
                <w:color w:val="000000"/>
                <w:spacing w:val="-6"/>
                <w:sz w:val="32"/>
                <w:szCs w:val="32"/>
              </w:rPr>
            </w:pPr>
            <w:r w:rsidRPr="007B256D">
              <w:rPr>
                <w:rFonts w:ascii="Arial" w:hAnsi="Arial" w:cs="Arial"/>
                <w:noProof/>
                <w:sz w:val="32"/>
                <w:szCs w:val="32"/>
              </w:rPr>
              <w:pict>
                <v:line id="_x0000_s1026" style="position:absolute;left:0;text-align:left;z-index:251655680;mso-position-horizontal-relative:margin" from="-139.65pt,-19.7pt" to="-139.65pt,505.4pt" o:allowincell="f" strokeweight=".5pt">
                  <w10:wrap anchorx="margin"/>
                </v:line>
              </w:pict>
            </w:r>
            <w:r w:rsidRPr="007B256D">
              <w:rPr>
                <w:rFonts w:ascii="Arial" w:hAnsi="Arial" w:cs="Arial"/>
                <w:noProof/>
                <w:sz w:val="32"/>
                <w:szCs w:val="32"/>
              </w:rPr>
              <w:pict>
                <v:line id="_x0000_s1027" style="position:absolute;left:0;text-align:left;z-index:251656704;mso-position-horizontal-relative:margin" from="686.4pt,-7.7pt" to="686.4pt,516.95pt" o:allowincell="f" strokeweight=".7pt">
                  <w10:wrap anchorx="margin"/>
                </v:line>
              </w:pict>
            </w:r>
            <w:r w:rsidR="00434A9F">
              <w:rPr>
                <w:color w:val="000000"/>
                <w:spacing w:val="-6"/>
                <w:sz w:val="32"/>
                <w:szCs w:val="32"/>
              </w:rPr>
              <w:t>Образовательные</w:t>
            </w:r>
          </w:p>
          <w:p w:rsidR="001F5D96" w:rsidRPr="001F5D96" w:rsidRDefault="001F5D96" w:rsidP="001F5D96">
            <w:pPr>
              <w:shd w:val="clear" w:color="auto" w:fill="FFFFFF"/>
              <w:spacing w:before="5" w:line="499" w:lineRule="exact"/>
              <w:ind w:left="14"/>
              <w:jc w:val="center"/>
              <w:rPr>
                <w:color w:val="000000"/>
                <w:sz w:val="32"/>
                <w:szCs w:val="32"/>
              </w:rPr>
            </w:pPr>
            <w:r w:rsidRPr="001F5D96">
              <w:rPr>
                <w:color w:val="000000"/>
                <w:spacing w:val="-7"/>
                <w:sz w:val="32"/>
                <w:szCs w:val="32"/>
              </w:rPr>
              <w:t xml:space="preserve"> области</w:t>
            </w:r>
          </w:p>
          <w:p w:rsidR="001F5D96" w:rsidRPr="001F5D96" w:rsidRDefault="001F5D96" w:rsidP="00D42066">
            <w:pPr>
              <w:rPr>
                <w:sz w:val="40"/>
                <w:szCs w:val="40"/>
              </w:rPr>
            </w:pPr>
          </w:p>
        </w:tc>
        <w:tc>
          <w:tcPr>
            <w:tcW w:w="2685" w:type="dxa"/>
          </w:tcPr>
          <w:p w:rsidR="001F5D96" w:rsidRPr="001F5D96" w:rsidRDefault="001F5D96" w:rsidP="001F5D96">
            <w:pPr>
              <w:jc w:val="center"/>
              <w:rPr>
                <w:sz w:val="32"/>
                <w:szCs w:val="32"/>
              </w:rPr>
            </w:pPr>
            <w:r w:rsidRPr="001F5D96">
              <w:rPr>
                <w:color w:val="000000"/>
                <w:spacing w:val="-6"/>
                <w:sz w:val="32"/>
                <w:szCs w:val="32"/>
              </w:rPr>
              <w:t xml:space="preserve">Виды детской </w:t>
            </w:r>
            <w:r w:rsidRPr="001F5D96">
              <w:rPr>
                <w:color w:val="000000"/>
                <w:spacing w:val="-7"/>
                <w:sz w:val="32"/>
                <w:szCs w:val="32"/>
              </w:rPr>
              <w:t xml:space="preserve">        деятельности</w:t>
            </w:r>
          </w:p>
        </w:tc>
        <w:tc>
          <w:tcPr>
            <w:tcW w:w="4678" w:type="dxa"/>
          </w:tcPr>
          <w:p w:rsidR="001F5D96" w:rsidRPr="001F5D96" w:rsidRDefault="001F5D96" w:rsidP="001F5D96">
            <w:pPr>
              <w:shd w:val="clear" w:color="auto" w:fill="FFFFFF"/>
              <w:spacing w:line="504" w:lineRule="exact"/>
              <w:jc w:val="center"/>
              <w:rPr>
                <w:color w:val="000000"/>
                <w:sz w:val="32"/>
                <w:szCs w:val="32"/>
              </w:rPr>
            </w:pPr>
            <w:r w:rsidRPr="001F5D96">
              <w:rPr>
                <w:color w:val="000000"/>
                <w:spacing w:val="-9"/>
                <w:sz w:val="32"/>
                <w:szCs w:val="32"/>
              </w:rPr>
              <w:t xml:space="preserve">Формы образовательной </w:t>
            </w:r>
            <w:r w:rsidRPr="001F5D96">
              <w:rPr>
                <w:color w:val="000000"/>
                <w:spacing w:val="-4"/>
                <w:sz w:val="32"/>
                <w:szCs w:val="32"/>
              </w:rPr>
              <w:t>деятельности (п.2.11.2.)</w:t>
            </w:r>
          </w:p>
        </w:tc>
      </w:tr>
      <w:tr w:rsidR="001F5D96">
        <w:tc>
          <w:tcPr>
            <w:tcW w:w="2836" w:type="dxa"/>
          </w:tcPr>
          <w:p w:rsidR="001F5D96" w:rsidRPr="001F5D96" w:rsidRDefault="007B256D" w:rsidP="001F5D96">
            <w:pPr>
              <w:shd w:val="clear" w:color="auto" w:fill="FFFFFF"/>
              <w:spacing w:line="566" w:lineRule="exact"/>
              <w:ind w:left="14"/>
              <w:rPr>
                <w:color w:val="000000"/>
                <w:sz w:val="32"/>
                <w:szCs w:val="32"/>
              </w:rPr>
            </w:pPr>
            <w:r w:rsidRPr="007B256D">
              <w:rPr>
                <w:rFonts w:ascii="Arial" w:hAnsi="Arial" w:cs="Arial"/>
                <w:noProof/>
                <w:sz w:val="32"/>
                <w:szCs w:val="32"/>
              </w:rPr>
              <w:pict>
                <v:line id="_x0000_s1028" style="position:absolute;left:0;text-align:left;z-index:251657728;mso-position-horizontal-relative:margin;mso-position-vertical-relative:text" from="654.5pt,-5.5pt" to="683.3pt,-5.5pt" o:allowincell="f" strokeweight=".25pt">
                  <w10:wrap anchorx="margin"/>
                </v:line>
              </w:pict>
            </w:r>
            <w:r w:rsidR="001F5D96" w:rsidRPr="001F5D96">
              <w:rPr>
                <w:color w:val="000000"/>
                <w:spacing w:val="-7"/>
                <w:sz w:val="32"/>
                <w:szCs w:val="32"/>
              </w:rPr>
              <w:t xml:space="preserve">Физическое </w:t>
            </w:r>
            <w:r w:rsidR="001F5D96" w:rsidRPr="001F5D96">
              <w:rPr>
                <w:color w:val="000000"/>
                <w:spacing w:val="-9"/>
                <w:sz w:val="32"/>
                <w:szCs w:val="32"/>
              </w:rPr>
              <w:t>развитие</w:t>
            </w:r>
          </w:p>
          <w:p w:rsidR="001F5D96" w:rsidRPr="001F5D96" w:rsidRDefault="001F5D96" w:rsidP="00D42066">
            <w:pPr>
              <w:rPr>
                <w:sz w:val="32"/>
                <w:szCs w:val="32"/>
              </w:rPr>
            </w:pPr>
          </w:p>
        </w:tc>
        <w:tc>
          <w:tcPr>
            <w:tcW w:w="2685" w:type="dxa"/>
          </w:tcPr>
          <w:p w:rsidR="001F5D96" w:rsidRPr="001F5D96" w:rsidRDefault="001F5D96" w:rsidP="00D42066">
            <w:pPr>
              <w:rPr>
                <w:sz w:val="28"/>
                <w:szCs w:val="28"/>
              </w:rPr>
            </w:pPr>
            <w:r w:rsidRPr="001F5D96">
              <w:rPr>
                <w:color w:val="000000"/>
                <w:sz w:val="28"/>
                <w:szCs w:val="28"/>
              </w:rPr>
              <w:t>Двигательная</w:t>
            </w:r>
            <w:r w:rsidRPr="001F5D96">
              <w:rPr>
                <w:color w:val="000000"/>
                <w:sz w:val="28"/>
                <w:szCs w:val="28"/>
              </w:rPr>
              <w:br w:type="column"/>
            </w:r>
          </w:p>
        </w:tc>
        <w:tc>
          <w:tcPr>
            <w:tcW w:w="4678" w:type="dxa"/>
          </w:tcPr>
          <w:p w:rsidR="001F5D96" w:rsidRPr="001F5D96" w:rsidRDefault="001F5D96" w:rsidP="00D42066">
            <w:pPr>
              <w:rPr>
                <w:sz w:val="28"/>
                <w:szCs w:val="28"/>
              </w:rPr>
            </w:pPr>
            <w:proofErr w:type="gramStart"/>
            <w:r w:rsidRPr="001F5D96">
              <w:rPr>
                <w:color w:val="000000"/>
                <w:sz w:val="28"/>
                <w:szCs w:val="28"/>
              </w:rPr>
              <w:t xml:space="preserve">Подвижные игры, спортивные игры и </w:t>
            </w:r>
            <w:r w:rsidRPr="001F5D96">
              <w:rPr>
                <w:color w:val="000000"/>
                <w:spacing w:val="-2"/>
                <w:sz w:val="28"/>
                <w:szCs w:val="28"/>
              </w:rPr>
              <w:t xml:space="preserve">упражнения, эстафеты, физкультурные </w:t>
            </w:r>
            <w:r w:rsidRPr="001F5D96">
              <w:rPr>
                <w:color w:val="000000"/>
                <w:spacing w:val="-1"/>
                <w:sz w:val="28"/>
                <w:szCs w:val="28"/>
              </w:rPr>
              <w:t>занятия, гимнастика, физкультминутки, игры-</w:t>
            </w:r>
            <w:r w:rsidRPr="001F5D96">
              <w:rPr>
                <w:color w:val="000000"/>
                <w:spacing w:val="-4"/>
                <w:sz w:val="28"/>
                <w:szCs w:val="28"/>
              </w:rPr>
              <w:t xml:space="preserve">имитации, физкультурные досуги и праздники, </w:t>
            </w:r>
            <w:r w:rsidRPr="001F5D96">
              <w:rPr>
                <w:color w:val="000000"/>
                <w:spacing w:val="-3"/>
                <w:sz w:val="28"/>
                <w:szCs w:val="28"/>
              </w:rPr>
              <w:t>дни здоровья, прогулки, реализация проектов</w:t>
            </w:r>
            <w:proofErr w:type="gramEnd"/>
          </w:p>
        </w:tc>
      </w:tr>
      <w:tr w:rsidR="001F5D96">
        <w:tc>
          <w:tcPr>
            <w:tcW w:w="2836" w:type="dxa"/>
          </w:tcPr>
          <w:p w:rsidR="001F5D96" w:rsidRPr="001F5D96" w:rsidRDefault="001F5D96" w:rsidP="001F5D96">
            <w:pPr>
              <w:shd w:val="clear" w:color="auto" w:fill="FFFFFF"/>
              <w:spacing w:before="715" w:line="413" w:lineRule="exact"/>
              <w:ind w:left="14"/>
              <w:rPr>
                <w:color w:val="000000"/>
                <w:sz w:val="32"/>
                <w:szCs w:val="32"/>
              </w:rPr>
            </w:pPr>
            <w:r w:rsidRPr="001F5D96">
              <w:rPr>
                <w:color w:val="000000"/>
                <w:spacing w:val="-5"/>
                <w:sz w:val="32"/>
                <w:szCs w:val="32"/>
              </w:rPr>
              <w:t>Социально-</w:t>
            </w:r>
            <w:r w:rsidRPr="001F5D96">
              <w:rPr>
                <w:color w:val="000000"/>
                <w:spacing w:val="-6"/>
                <w:sz w:val="32"/>
                <w:szCs w:val="32"/>
              </w:rPr>
              <w:t>коммуникативное</w:t>
            </w:r>
          </w:p>
          <w:p w:rsidR="001F5D96" w:rsidRPr="001F5D96" w:rsidRDefault="001F5D96" w:rsidP="001F5D96">
            <w:pPr>
              <w:shd w:val="clear" w:color="auto" w:fill="FFFFFF"/>
              <w:spacing w:before="110" w:line="360" w:lineRule="exact"/>
              <w:ind w:left="14"/>
              <w:rPr>
                <w:color w:val="000000"/>
                <w:sz w:val="32"/>
                <w:szCs w:val="32"/>
              </w:rPr>
            </w:pPr>
            <w:r w:rsidRPr="001F5D96">
              <w:rPr>
                <w:color w:val="000000"/>
                <w:spacing w:val="-7"/>
                <w:sz w:val="32"/>
                <w:szCs w:val="32"/>
              </w:rPr>
              <w:t>развитие</w:t>
            </w:r>
          </w:p>
          <w:p w:rsidR="001F5D96" w:rsidRPr="001F5D96" w:rsidRDefault="001F5D96" w:rsidP="00D42066">
            <w:pPr>
              <w:rPr>
                <w:sz w:val="32"/>
                <w:szCs w:val="32"/>
              </w:rPr>
            </w:pPr>
          </w:p>
        </w:tc>
        <w:tc>
          <w:tcPr>
            <w:tcW w:w="2685" w:type="dxa"/>
          </w:tcPr>
          <w:p w:rsidR="001F5D96" w:rsidRPr="001F5D96" w:rsidRDefault="001F5D96" w:rsidP="001F5D96">
            <w:pPr>
              <w:shd w:val="clear" w:color="auto" w:fill="FFFFFF"/>
              <w:spacing w:line="413" w:lineRule="exact"/>
              <w:ind w:left="34"/>
              <w:rPr>
                <w:color w:val="000000"/>
                <w:sz w:val="28"/>
                <w:szCs w:val="28"/>
              </w:rPr>
            </w:pPr>
            <w:r w:rsidRPr="001F5D96">
              <w:rPr>
                <w:color w:val="000000"/>
                <w:spacing w:val="-8"/>
                <w:sz w:val="28"/>
                <w:szCs w:val="28"/>
              </w:rPr>
              <w:t>Игровая,</w:t>
            </w:r>
          </w:p>
          <w:p w:rsidR="001F5D96" w:rsidRPr="001F5D96" w:rsidRDefault="001F5D96" w:rsidP="001F5D96">
            <w:pPr>
              <w:shd w:val="clear" w:color="auto" w:fill="FFFFFF"/>
              <w:spacing w:line="413" w:lineRule="exact"/>
              <w:ind w:left="14"/>
              <w:rPr>
                <w:color w:val="000000"/>
                <w:sz w:val="28"/>
                <w:szCs w:val="28"/>
              </w:rPr>
            </w:pPr>
            <w:r w:rsidRPr="001F5D96">
              <w:rPr>
                <w:color w:val="000000"/>
                <w:spacing w:val="-7"/>
                <w:sz w:val="28"/>
                <w:szCs w:val="28"/>
              </w:rPr>
              <w:t>трудовая,</w:t>
            </w:r>
          </w:p>
          <w:p w:rsidR="001F5D96" w:rsidRPr="001F5D96" w:rsidRDefault="001F5D96" w:rsidP="001F5D96">
            <w:pPr>
              <w:shd w:val="clear" w:color="auto" w:fill="FFFFFF"/>
              <w:spacing w:line="413" w:lineRule="exact"/>
              <w:ind w:left="34"/>
              <w:rPr>
                <w:color w:val="000000"/>
                <w:sz w:val="28"/>
                <w:szCs w:val="28"/>
              </w:rPr>
            </w:pPr>
            <w:r w:rsidRPr="001F5D96">
              <w:rPr>
                <w:color w:val="000000"/>
                <w:spacing w:val="-6"/>
                <w:sz w:val="28"/>
                <w:szCs w:val="28"/>
              </w:rPr>
              <w:t>коммуникативная</w:t>
            </w:r>
          </w:p>
          <w:p w:rsidR="001F5D96" w:rsidRPr="001F5D96" w:rsidRDefault="001F5D96" w:rsidP="00D42066">
            <w:pPr>
              <w:rPr>
                <w:sz w:val="28"/>
                <w:szCs w:val="28"/>
              </w:rPr>
            </w:pPr>
          </w:p>
        </w:tc>
        <w:tc>
          <w:tcPr>
            <w:tcW w:w="4678" w:type="dxa"/>
          </w:tcPr>
          <w:p w:rsidR="001F5D96" w:rsidRDefault="001F5D96" w:rsidP="00D42066">
            <w:r>
              <w:t xml:space="preserve"> </w:t>
            </w:r>
          </w:p>
          <w:p w:rsidR="001F5D96" w:rsidRPr="001F5D96" w:rsidRDefault="001F5D96" w:rsidP="001F5D96">
            <w:pPr>
              <w:shd w:val="clear" w:color="auto" w:fill="FFFFFF"/>
              <w:rPr>
                <w:color w:val="000000"/>
              </w:rPr>
            </w:pPr>
            <w:r w:rsidRPr="001F5D96">
              <w:rPr>
                <w:color w:val="000000"/>
                <w:spacing w:val="-4"/>
                <w:sz w:val="28"/>
                <w:szCs w:val="28"/>
              </w:rPr>
              <w:t xml:space="preserve">Игры с правилами, творческие игры, беседы, </w:t>
            </w:r>
            <w:r w:rsidRPr="001F5D96">
              <w:rPr>
                <w:color w:val="000000"/>
                <w:spacing w:val="1"/>
                <w:sz w:val="28"/>
                <w:szCs w:val="28"/>
              </w:rPr>
              <w:t xml:space="preserve">досуги, праздники и развлечения, игровые </w:t>
            </w:r>
            <w:r w:rsidRPr="001F5D96">
              <w:rPr>
                <w:color w:val="000000"/>
                <w:spacing w:val="-2"/>
                <w:sz w:val="28"/>
                <w:szCs w:val="28"/>
              </w:rPr>
              <w:t xml:space="preserve">проблемные ситуации. Индивидуальные и коллективные поручения, дежурства и </w:t>
            </w:r>
            <w:r w:rsidRPr="001F5D96">
              <w:rPr>
                <w:color w:val="000000"/>
                <w:sz w:val="28"/>
                <w:szCs w:val="28"/>
              </w:rPr>
              <w:t xml:space="preserve">коллективный труд викторины, реализация </w:t>
            </w:r>
            <w:r w:rsidRPr="001F5D96">
              <w:rPr>
                <w:color w:val="000000"/>
                <w:spacing w:val="-4"/>
                <w:sz w:val="28"/>
                <w:szCs w:val="28"/>
              </w:rPr>
              <w:t>проектов и др.</w:t>
            </w:r>
          </w:p>
          <w:p w:rsidR="001F5D96" w:rsidRDefault="001F5D96" w:rsidP="00D42066"/>
        </w:tc>
      </w:tr>
      <w:tr w:rsidR="001F5D96">
        <w:trPr>
          <w:trHeight w:val="988"/>
        </w:trPr>
        <w:tc>
          <w:tcPr>
            <w:tcW w:w="2836" w:type="dxa"/>
          </w:tcPr>
          <w:p w:rsidR="001F5D96" w:rsidRPr="001F5D96" w:rsidRDefault="007B256D" w:rsidP="001F5D96">
            <w:pPr>
              <w:shd w:val="clear" w:color="auto" w:fill="FFFFFF"/>
              <w:spacing w:before="14" w:line="418" w:lineRule="exact"/>
              <w:rPr>
                <w:color w:val="000000"/>
                <w:sz w:val="32"/>
                <w:szCs w:val="32"/>
              </w:rPr>
            </w:pPr>
            <w:r w:rsidRPr="007B256D">
              <w:rPr>
                <w:rFonts w:ascii="Arial" w:hAnsi="Arial" w:cs="Arial"/>
                <w:noProof/>
                <w:sz w:val="32"/>
                <w:szCs w:val="32"/>
              </w:rPr>
              <w:pict>
                <v:line id="_x0000_s1029" style="position:absolute;z-index:251658752;mso-position-horizontal-relative:margin;mso-position-vertical-relative:text" from="600.5pt,-6.7pt" to="617.3pt,-6.7pt" o:allowincell="f" strokeweight=".25pt">
                  <w10:wrap anchorx="margin"/>
                </v:line>
              </w:pict>
            </w:r>
            <w:r w:rsidR="001F5D96" w:rsidRPr="001F5D96">
              <w:rPr>
                <w:color w:val="000000"/>
                <w:spacing w:val="-10"/>
                <w:sz w:val="32"/>
                <w:szCs w:val="32"/>
              </w:rPr>
              <w:t xml:space="preserve">Познавательное </w:t>
            </w:r>
            <w:r w:rsidR="001F5D96" w:rsidRPr="001F5D96">
              <w:rPr>
                <w:color w:val="000000"/>
                <w:spacing w:val="-7"/>
                <w:sz w:val="32"/>
                <w:szCs w:val="32"/>
              </w:rPr>
              <w:t>развитие</w:t>
            </w:r>
          </w:p>
          <w:p w:rsidR="001F5D96" w:rsidRPr="001F5D96" w:rsidRDefault="001F5D96" w:rsidP="001F5D96">
            <w:pPr>
              <w:shd w:val="clear" w:color="auto" w:fill="FFFFFF"/>
              <w:spacing w:before="350" w:line="365" w:lineRule="exact"/>
              <w:ind w:left="5"/>
              <w:rPr>
                <w:color w:val="000000"/>
                <w:sz w:val="32"/>
                <w:szCs w:val="32"/>
              </w:rPr>
            </w:pPr>
          </w:p>
          <w:p w:rsidR="001F5D96" w:rsidRPr="001F5D96" w:rsidRDefault="001F5D96" w:rsidP="00D42066">
            <w:pPr>
              <w:rPr>
                <w:sz w:val="32"/>
                <w:szCs w:val="32"/>
              </w:rPr>
            </w:pPr>
          </w:p>
        </w:tc>
        <w:tc>
          <w:tcPr>
            <w:tcW w:w="2685" w:type="dxa"/>
          </w:tcPr>
          <w:p w:rsidR="001F5D96" w:rsidRPr="001F5D96" w:rsidRDefault="001F5D96" w:rsidP="001F5D96">
            <w:pPr>
              <w:shd w:val="clear" w:color="auto" w:fill="FFFFFF"/>
              <w:spacing w:before="307" w:line="413" w:lineRule="exact"/>
              <w:jc w:val="center"/>
              <w:rPr>
                <w:sz w:val="28"/>
                <w:szCs w:val="28"/>
              </w:rPr>
            </w:pPr>
            <w:r w:rsidRPr="001F5D96">
              <w:rPr>
                <w:sz w:val="28"/>
                <w:szCs w:val="28"/>
              </w:rPr>
              <w:t>Познавательно-исследовательская</w:t>
            </w:r>
          </w:p>
        </w:tc>
        <w:tc>
          <w:tcPr>
            <w:tcW w:w="4678" w:type="dxa"/>
          </w:tcPr>
          <w:p w:rsidR="001F5D96" w:rsidRDefault="001F5D96" w:rsidP="00D42066">
            <w:r w:rsidRPr="001F5D96">
              <w:rPr>
                <w:color w:val="000000"/>
                <w:spacing w:val="-2"/>
                <w:sz w:val="28"/>
                <w:szCs w:val="28"/>
              </w:rPr>
              <w:t xml:space="preserve">Наблюдения, экскурсии, эксперименты, </w:t>
            </w:r>
            <w:r w:rsidRPr="001F5D96">
              <w:rPr>
                <w:color w:val="000000"/>
                <w:spacing w:val="-4"/>
                <w:sz w:val="28"/>
                <w:szCs w:val="28"/>
              </w:rPr>
              <w:t xml:space="preserve">решение проблемных ситуаций, беседы, </w:t>
            </w:r>
            <w:r w:rsidRPr="001F5D96">
              <w:rPr>
                <w:color w:val="000000"/>
                <w:spacing w:val="3"/>
                <w:sz w:val="28"/>
                <w:szCs w:val="28"/>
              </w:rPr>
              <w:t>викторины, реализация проектов и др.</w:t>
            </w:r>
          </w:p>
        </w:tc>
      </w:tr>
      <w:tr w:rsidR="001F5D96">
        <w:tc>
          <w:tcPr>
            <w:tcW w:w="2836" w:type="dxa"/>
          </w:tcPr>
          <w:p w:rsidR="001F5D96" w:rsidRPr="001F5D96" w:rsidRDefault="001F5D96" w:rsidP="001F5D96">
            <w:pPr>
              <w:shd w:val="clear" w:color="auto" w:fill="FFFFFF"/>
              <w:spacing w:before="350" w:line="365" w:lineRule="exact"/>
              <w:ind w:left="5"/>
              <w:rPr>
                <w:color w:val="000000"/>
                <w:sz w:val="32"/>
                <w:szCs w:val="32"/>
              </w:rPr>
            </w:pPr>
            <w:r w:rsidRPr="001F5D96">
              <w:rPr>
                <w:color w:val="000000"/>
                <w:spacing w:val="-9"/>
                <w:sz w:val="32"/>
                <w:szCs w:val="32"/>
              </w:rPr>
              <w:t>Речевое развитие</w:t>
            </w:r>
          </w:p>
          <w:p w:rsidR="001F5D96" w:rsidRPr="001F5D96" w:rsidRDefault="001F5D96" w:rsidP="00D42066">
            <w:pPr>
              <w:rPr>
                <w:sz w:val="32"/>
                <w:szCs w:val="32"/>
              </w:rPr>
            </w:pPr>
          </w:p>
        </w:tc>
        <w:tc>
          <w:tcPr>
            <w:tcW w:w="2685" w:type="dxa"/>
          </w:tcPr>
          <w:p w:rsidR="001F5D96" w:rsidRPr="001F5D96" w:rsidRDefault="001F5D96" w:rsidP="001F5D96">
            <w:pPr>
              <w:shd w:val="clear" w:color="auto" w:fill="FFFFFF"/>
              <w:spacing w:before="307" w:line="413" w:lineRule="exact"/>
              <w:jc w:val="center"/>
              <w:rPr>
                <w:color w:val="000000"/>
                <w:sz w:val="28"/>
                <w:szCs w:val="28"/>
              </w:rPr>
            </w:pPr>
            <w:r w:rsidRPr="001F5D96">
              <w:rPr>
                <w:color w:val="000000"/>
                <w:spacing w:val="-7"/>
                <w:sz w:val="28"/>
                <w:szCs w:val="28"/>
              </w:rPr>
              <w:t xml:space="preserve">Коммуникативная, </w:t>
            </w:r>
            <w:r w:rsidRPr="001F5D96">
              <w:rPr>
                <w:color w:val="000000"/>
                <w:spacing w:val="-6"/>
                <w:sz w:val="28"/>
                <w:szCs w:val="28"/>
              </w:rPr>
              <w:t>восприятие худ</w:t>
            </w:r>
            <w:proofErr w:type="gramStart"/>
            <w:r w:rsidRPr="001F5D96">
              <w:rPr>
                <w:color w:val="000000"/>
                <w:spacing w:val="-6"/>
                <w:sz w:val="28"/>
                <w:szCs w:val="28"/>
              </w:rPr>
              <w:t>.</w:t>
            </w:r>
            <w:proofErr w:type="gramEnd"/>
            <w:r w:rsidRPr="001F5D96">
              <w:rPr>
                <w:color w:val="000000"/>
                <w:spacing w:val="-6"/>
                <w:sz w:val="28"/>
                <w:szCs w:val="28"/>
              </w:rPr>
              <w:t xml:space="preserve"> </w:t>
            </w:r>
            <w:proofErr w:type="gramStart"/>
            <w:r w:rsidRPr="001F5D96">
              <w:rPr>
                <w:color w:val="000000"/>
                <w:spacing w:val="-5"/>
                <w:sz w:val="28"/>
                <w:szCs w:val="28"/>
              </w:rPr>
              <w:t>л</w:t>
            </w:r>
            <w:proofErr w:type="gramEnd"/>
            <w:r w:rsidRPr="001F5D96">
              <w:rPr>
                <w:color w:val="000000"/>
                <w:spacing w:val="-5"/>
                <w:sz w:val="28"/>
                <w:szCs w:val="28"/>
              </w:rPr>
              <w:t>итературы</w:t>
            </w:r>
          </w:p>
          <w:p w:rsidR="001F5D96" w:rsidRPr="001F5D96" w:rsidRDefault="001F5D96" w:rsidP="00D42066">
            <w:pPr>
              <w:rPr>
                <w:sz w:val="28"/>
                <w:szCs w:val="28"/>
              </w:rPr>
            </w:pPr>
          </w:p>
        </w:tc>
        <w:tc>
          <w:tcPr>
            <w:tcW w:w="4678" w:type="dxa"/>
          </w:tcPr>
          <w:p w:rsidR="001F5D96" w:rsidRDefault="001F5D96" w:rsidP="00D42066">
            <w:r w:rsidRPr="001F5D96">
              <w:rPr>
                <w:color w:val="000000"/>
                <w:spacing w:val="-4"/>
                <w:sz w:val="28"/>
                <w:szCs w:val="28"/>
              </w:rPr>
              <w:t xml:space="preserve">беседы, игровые проблемные ситуации, викторины, творческие, дидактические и </w:t>
            </w:r>
            <w:r w:rsidRPr="001F5D96">
              <w:rPr>
                <w:color w:val="000000"/>
                <w:spacing w:val="-3"/>
                <w:sz w:val="28"/>
                <w:szCs w:val="28"/>
              </w:rPr>
              <w:t>подвижные игры и др.</w:t>
            </w:r>
          </w:p>
        </w:tc>
      </w:tr>
      <w:tr w:rsidR="001F5D96">
        <w:tc>
          <w:tcPr>
            <w:tcW w:w="2836" w:type="dxa"/>
          </w:tcPr>
          <w:p w:rsidR="001F5D96" w:rsidRPr="001F5D96" w:rsidRDefault="007B256D" w:rsidP="001F5D96">
            <w:pPr>
              <w:shd w:val="clear" w:color="auto" w:fill="FFFFFF"/>
              <w:spacing w:before="29" w:line="413" w:lineRule="exact"/>
              <w:ind w:left="5"/>
              <w:rPr>
                <w:color w:val="000000"/>
                <w:sz w:val="32"/>
                <w:szCs w:val="32"/>
              </w:rPr>
            </w:pPr>
            <w:r w:rsidRPr="007B256D">
              <w:rPr>
                <w:rFonts w:ascii="Arial" w:hAnsi="Arial" w:cs="Arial"/>
                <w:noProof/>
                <w:sz w:val="32"/>
                <w:szCs w:val="32"/>
              </w:rPr>
              <w:pict>
                <v:line id="_x0000_s1030" style="position:absolute;left:0;text-align:left;z-index:251659776;mso-position-horizontal-relative:margin;mso-position-vertical-relative:text" from="551.3pt,-6.7pt" to="654.5pt,-6.7pt" o:allowincell="f" strokeweight=".5pt">
                  <w10:wrap anchorx="margin"/>
                </v:line>
              </w:pict>
            </w:r>
            <w:r w:rsidR="001F5D96" w:rsidRPr="001F5D96">
              <w:rPr>
                <w:color w:val="000000"/>
                <w:spacing w:val="-8"/>
                <w:sz w:val="32"/>
                <w:szCs w:val="32"/>
              </w:rPr>
              <w:t>Художественно-</w:t>
            </w:r>
            <w:r w:rsidR="001F5D96" w:rsidRPr="001F5D96">
              <w:rPr>
                <w:color w:val="000000"/>
                <w:spacing w:val="-4"/>
                <w:sz w:val="32"/>
                <w:szCs w:val="32"/>
              </w:rPr>
              <w:t xml:space="preserve">эстетическое </w:t>
            </w:r>
            <w:r w:rsidR="001F5D96" w:rsidRPr="001F5D96">
              <w:rPr>
                <w:color w:val="000000"/>
                <w:spacing w:val="-8"/>
                <w:sz w:val="32"/>
                <w:szCs w:val="32"/>
              </w:rPr>
              <w:t>развитие</w:t>
            </w:r>
          </w:p>
          <w:p w:rsidR="001F5D96" w:rsidRPr="001F5D96" w:rsidRDefault="001F5D96" w:rsidP="00D42066">
            <w:pPr>
              <w:rPr>
                <w:sz w:val="32"/>
                <w:szCs w:val="32"/>
              </w:rPr>
            </w:pPr>
          </w:p>
        </w:tc>
        <w:tc>
          <w:tcPr>
            <w:tcW w:w="2685" w:type="dxa"/>
          </w:tcPr>
          <w:p w:rsidR="001F5D96" w:rsidRPr="001F5D96" w:rsidRDefault="001F5D96" w:rsidP="001F5D96">
            <w:pPr>
              <w:shd w:val="clear" w:color="auto" w:fill="FFFFFF"/>
              <w:spacing w:before="29" w:line="413" w:lineRule="exact"/>
              <w:ind w:left="29"/>
              <w:jc w:val="center"/>
              <w:rPr>
                <w:color w:val="000000"/>
                <w:sz w:val="28"/>
                <w:szCs w:val="28"/>
              </w:rPr>
            </w:pPr>
            <w:r w:rsidRPr="001F5D96">
              <w:rPr>
                <w:color w:val="000000"/>
                <w:spacing w:val="-7"/>
                <w:sz w:val="28"/>
                <w:szCs w:val="28"/>
              </w:rPr>
              <w:t>Рисование, лепка,</w:t>
            </w:r>
          </w:p>
          <w:p w:rsidR="001F5D96" w:rsidRPr="001F5D96" w:rsidRDefault="001F5D96" w:rsidP="001F5D96">
            <w:pPr>
              <w:shd w:val="clear" w:color="auto" w:fill="FFFFFF"/>
              <w:spacing w:line="413" w:lineRule="exact"/>
              <w:ind w:left="14"/>
              <w:jc w:val="center"/>
              <w:rPr>
                <w:color w:val="000000"/>
                <w:sz w:val="28"/>
                <w:szCs w:val="28"/>
              </w:rPr>
            </w:pPr>
            <w:r w:rsidRPr="001F5D96">
              <w:rPr>
                <w:color w:val="000000"/>
                <w:spacing w:val="-5"/>
                <w:sz w:val="28"/>
                <w:szCs w:val="28"/>
              </w:rPr>
              <w:t>аппликация;</w:t>
            </w:r>
          </w:p>
          <w:p w:rsidR="001F5D96" w:rsidRPr="001F5D96" w:rsidRDefault="001F5D96" w:rsidP="001F5D96">
            <w:pPr>
              <w:shd w:val="clear" w:color="auto" w:fill="FFFFFF"/>
              <w:spacing w:before="5" w:line="413" w:lineRule="exact"/>
              <w:ind w:left="24"/>
              <w:jc w:val="center"/>
              <w:rPr>
                <w:color w:val="000000"/>
                <w:sz w:val="28"/>
                <w:szCs w:val="28"/>
              </w:rPr>
            </w:pPr>
            <w:r w:rsidRPr="001F5D96">
              <w:rPr>
                <w:color w:val="000000"/>
                <w:spacing w:val="-5"/>
                <w:sz w:val="28"/>
                <w:szCs w:val="28"/>
              </w:rPr>
              <w:t>конструирование,</w:t>
            </w:r>
          </w:p>
          <w:p w:rsidR="001F5D96" w:rsidRPr="001F5D96" w:rsidRDefault="001F5D96" w:rsidP="001F5D96">
            <w:pPr>
              <w:shd w:val="clear" w:color="auto" w:fill="FFFFFF"/>
              <w:spacing w:line="413" w:lineRule="exact"/>
              <w:ind w:left="24"/>
              <w:jc w:val="center"/>
              <w:rPr>
                <w:color w:val="000000"/>
                <w:sz w:val="28"/>
                <w:szCs w:val="28"/>
              </w:rPr>
            </w:pPr>
            <w:r w:rsidRPr="001F5D96">
              <w:rPr>
                <w:color w:val="000000"/>
                <w:spacing w:val="-4"/>
                <w:sz w:val="28"/>
                <w:szCs w:val="28"/>
              </w:rPr>
              <w:t>музыкальная</w:t>
            </w:r>
          </w:p>
          <w:p w:rsidR="001F5D96" w:rsidRPr="001F5D96" w:rsidRDefault="001F5D96" w:rsidP="001F5D96">
            <w:pPr>
              <w:shd w:val="clear" w:color="auto" w:fill="FFFFFF"/>
              <w:spacing w:line="413" w:lineRule="exact"/>
              <w:jc w:val="center"/>
              <w:rPr>
                <w:color w:val="000000"/>
                <w:sz w:val="28"/>
                <w:szCs w:val="28"/>
              </w:rPr>
            </w:pPr>
            <w:r w:rsidRPr="001F5D96">
              <w:rPr>
                <w:color w:val="000000"/>
                <w:spacing w:val="-3"/>
                <w:sz w:val="28"/>
                <w:szCs w:val="28"/>
              </w:rPr>
              <w:t>деятельность</w:t>
            </w:r>
          </w:p>
          <w:p w:rsidR="001F5D96" w:rsidRPr="001F5D96" w:rsidRDefault="001F5D96" w:rsidP="00D42066">
            <w:pPr>
              <w:rPr>
                <w:sz w:val="28"/>
                <w:szCs w:val="28"/>
              </w:rPr>
            </w:pPr>
          </w:p>
        </w:tc>
        <w:tc>
          <w:tcPr>
            <w:tcW w:w="4678" w:type="dxa"/>
          </w:tcPr>
          <w:p w:rsidR="001F5D96" w:rsidRDefault="001F5D96" w:rsidP="00D42066">
            <w:r w:rsidRPr="001F5D96">
              <w:rPr>
                <w:color w:val="000000"/>
                <w:spacing w:val="-2"/>
                <w:sz w:val="28"/>
                <w:szCs w:val="28"/>
              </w:rPr>
              <w:t xml:space="preserve">Реализация проектов. Слушание, </w:t>
            </w:r>
            <w:r w:rsidRPr="001F5D96">
              <w:rPr>
                <w:color w:val="000000"/>
                <w:spacing w:val="-3"/>
                <w:sz w:val="28"/>
                <w:szCs w:val="28"/>
              </w:rPr>
              <w:t>импровизация, исполнение, музыкально-дидактические, подвижные игры, досуги, праздники и развлечения и др.</w:t>
            </w:r>
          </w:p>
        </w:tc>
      </w:tr>
    </w:tbl>
    <w:p w:rsidR="0079314C" w:rsidRDefault="0079314C" w:rsidP="001D3AC9">
      <w:pPr>
        <w:spacing w:line="360" w:lineRule="auto"/>
        <w:rPr>
          <w:b/>
          <w:sz w:val="28"/>
          <w:szCs w:val="28"/>
        </w:rPr>
      </w:pPr>
    </w:p>
    <w:p w:rsidR="0079314C" w:rsidRDefault="0079314C" w:rsidP="001D3AC9">
      <w:pPr>
        <w:spacing w:line="360" w:lineRule="auto"/>
        <w:rPr>
          <w:b/>
          <w:sz w:val="28"/>
          <w:szCs w:val="28"/>
        </w:rPr>
      </w:pPr>
    </w:p>
    <w:p w:rsidR="002D274E" w:rsidRDefault="002D274E" w:rsidP="001D3AC9">
      <w:pPr>
        <w:spacing w:line="360" w:lineRule="auto"/>
        <w:rPr>
          <w:b/>
          <w:sz w:val="28"/>
          <w:szCs w:val="28"/>
        </w:rPr>
      </w:pPr>
    </w:p>
    <w:p w:rsidR="002D274E" w:rsidRDefault="002D274E" w:rsidP="001D3AC9">
      <w:pPr>
        <w:spacing w:line="360" w:lineRule="auto"/>
        <w:rPr>
          <w:b/>
          <w:sz w:val="28"/>
          <w:szCs w:val="28"/>
        </w:rPr>
      </w:pPr>
    </w:p>
    <w:p w:rsidR="002D274E" w:rsidRDefault="002D274E" w:rsidP="001D3AC9">
      <w:pPr>
        <w:spacing w:line="360" w:lineRule="auto"/>
        <w:rPr>
          <w:b/>
          <w:sz w:val="28"/>
          <w:szCs w:val="28"/>
        </w:rPr>
      </w:pPr>
    </w:p>
    <w:p w:rsidR="002D274E" w:rsidRDefault="002D274E" w:rsidP="001D3AC9">
      <w:pPr>
        <w:spacing w:line="360" w:lineRule="auto"/>
        <w:rPr>
          <w:b/>
          <w:sz w:val="28"/>
          <w:szCs w:val="28"/>
        </w:rPr>
      </w:pPr>
    </w:p>
    <w:p w:rsidR="002D274E" w:rsidRDefault="002D274E" w:rsidP="001D3AC9">
      <w:pPr>
        <w:spacing w:line="360" w:lineRule="auto"/>
        <w:rPr>
          <w:b/>
          <w:sz w:val="28"/>
          <w:szCs w:val="28"/>
        </w:rPr>
      </w:pPr>
    </w:p>
    <w:p w:rsidR="00124DDA" w:rsidRPr="00124DDA" w:rsidRDefault="00124DDA" w:rsidP="00124DDA">
      <w:pPr>
        <w:jc w:val="center"/>
        <w:rPr>
          <w:b/>
          <w:sz w:val="28"/>
          <w:szCs w:val="28"/>
        </w:rPr>
      </w:pPr>
      <w:r w:rsidRPr="00124DDA">
        <w:rPr>
          <w:b/>
          <w:sz w:val="28"/>
          <w:szCs w:val="28"/>
        </w:rPr>
        <w:t>Годовое</w:t>
      </w:r>
    </w:p>
    <w:p w:rsidR="00286A65" w:rsidRPr="00124DDA" w:rsidRDefault="00124DDA" w:rsidP="00124DDA">
      <w:pPr>
        <w:spacing w:line="360" w:lineRule="auto"/>
        <w:jc w:val="center"/>
        <w:rPr>
          <w:b/>
          <w:sz w:val="28"/>
          <w:szCs w:val="28"/>
        </w:rPr>
      </w:pPr>
      <w:r w:rsidRPr="00124DDA">
        <w:rPr>
          <w:b/>
          <w:sz w:val="28"/>
          <w:szCs w:val="28"/>
        </w:rPr>
        <w:t>комплексно-тематическое планирование</w:t>
      </w:r>
      <w:r w:rsidRPr="00124DDA">
        <w:rPr>
          <w:b/>
          <w:sz w:val="28"/>
          <w:szCs w:val="28"/>
        </w:rPr>
        <w:br/>
        <w:t>муниципального дошкольного образовательного учреждения</w:t>
      </w:r>
    </w:p>
    <w:p w:rsidR="00124DDA" w:rsidRDefault="00124DDA" w:rsidP="00124DDA">
      <w:pPr>
        <w:jc w:val="center"/>
        <w:rPr>
          <w:i/>
          <w:sz w:val="28"/>
          <w:szCs w:val="28"/>
        </w:rPr>
      </w:pPr>
      <w:r>
        <w:rPr>
          <w:i/>
          <w:sz w:val="28"/>
          <w:szCs w:val="28"/>
        </w:rPr>
        <w:t>младший  дошкольный возраст (1младшая)</w:t>
      </w:r>
    </w:p>
    <w:tbl>
      <w:tblPr>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7"/>
        <w:gridCol w:w="3237"/>
        <w:gridCol w:w="5430"/>
      </w:tblGrid>
      <w:tr w:rsidR="00124DDA">
        <w:trPr>
          <w:trHeight w:val="408"/>
        </w:trPr>
        <w:tc>
          <w:tcPr>
            <w:tcW w:w="1277" w:type="dxa"/>
            <w:tcBorders>
              <w:top w:val="single" w:sz="4" w:space="0" w:color="auto"/>
              <w:left w:val="single" w:sz="4" w:space="0" w:color="auto"/>
              <w:bottom w:val="single" w:sz="4" w:space="0" w:color="auto"/>
              <w:right w:val="single" w:sz="4" w:space="0" w:color="auto"/>
            </w:tcBorders>
          </w:tcPr>
          <w:p w:rsidR="00124DDA" w:rsidRDefault="00124DDA" w:rsidP="00D42066">
            <w:pPr>
              <w:jc w:val="center"/>
              <w:rPr>
                <w:b/>
              </w:rPr>
            </w:pPr>
            <w:r>
              <w:rPr>
                <w:b/>
              </w:rPr>
              <w:t>Календарный месяц</w:t>
            </w:r>
          </w:p>
        </w:tc>
        <w:tc>
          <w:tcPr>
            <w:tcW w:w="3237" w:type="dxa"/>
            <w:tcBorders>
              <w:top w:val="single" w:sz="4" w:space="0" w:color="auto"/>
              <w:left w:val="single" w:sz="4" w:space="0" w:color="auto"/>
              <w:bottom w:val="single" w:sz="4" w:space="0" w:color="auto"/>
              <w:right w:val="single" w:sz="4" w:space="0" w:color="auto"/>
            </w:tcBorders>
          </w:tcPr>
          <w:p w:rsidR="00124DDA" w:rsidRDefault="00124DDA" w:rsidP="00D42066">
            <w:pPr>
              <w:jc w:val="center"/>
              <w:rPr>
                <w:b/>
              </w:rPr>
            </w:pPr>
            <w:r>
              <w:rPr>
                <w:b/>
              </w:rPr>
              <w:t xml:space="preserve">Темы </w:t>
            </w:r>
          </w:p>
        </w:tc>
        <w:tc>
          <w:tcPr>
            <w:tcW w:w="5430" w:type="dxa"/>
            <w:tcBorders>
              <w:top w:val="single" w:sz="4" w:space="0" w:color="auto"/>
              <w:left w:val="single" w:sz="4" w:space="0" w:color="auto"/>
              <w:bottom w:val="single" w:sz="4" w:space="0" w:color="auto"/>
              <w:right w:val="single" w:sz="4" w:space="0" w:color="auto"/>
            </w:tcBorders>
          </w:tcPr>
          <w:p w:rsidR="00124DDA" w:rsidRDefault="00124DDA" w:rsidP="00D42066">
            <w:pPr>
              <w:jc w:val="center"/>
              <w:rPr>
                <w:b/>
              </w:rPr>
            </w:pPr>
            <w:r>
              <w:rPr>
                <w:b/>
              </w:rPr>
              <w:t xml:space="preserve">Варианты </w:t>
            </w:r>
            <w:r>
              <w:rPr>
                <w:b/>
              </w:rPr>
              <w:br/>
              <w:t>итоговых мероприятий</w:t>
            </w:r>
          </w:p>
        </w:tc>
      </w:tr>
      <w:tr w:rsidR="00124DDA">
        <w:trPr>
          <w:trHeight w:val="3751"/>
        </w:trPr>
        <w:tc>
          <w:tcPr>
            <w:tcW w:w="1277" w:type="dxa"/>
            <w:tcBorders>
              <w:top w:val="single" w:sz="4" w:space="0" w:color="auto"/>
              <w:left w:val="single" w:sz="4" w:space="0" w:color="auto"/>
              <w:bottom w:val="single" w:sz="4" w:space="0" w:color="auto"/>
              <w:right w:val="single" w:sz="4" w:space="0" w:color="auto"/>
            </w:tcBorders>
          </w:tcPr>
          <w:p w:rsidR="00124DDA" w:rsidRDefault="00124DDA" w:rsidP="00D42066">
            <w:pPr>
              <w:jc w:val="center"/>
              <w:rPr>
                <w:b/>
                <w:sz w:val="22"/>
                <w:szCs w:val="22"/>
              </w:rPr>
            </w:pPr>
            <w:r>
              <w:rPr>
                <w:b/>
                <w:sz w:val="22"/>
                <w:szCs w:val="22"/>
              </w:rPr>
              <w:t>сентябрь -</w:t>
            </w:r>
          </w:p>
          <w:p w:rsidR="00124DDA" w:rsidRDefault="00124DDA" w:rsidP="00D42066">
            <w:pPr>
              <w:jc w:val="center"/>
              <w:rPr>
                <w:b/>
                <w:sz w:val="22"/>
                <w:szCs w:val="22"/>
              </w:rPr>
            </w:pPr>
            <w:r>
              <w:rPr>
                <w:b/>
                <w:sz w:val="22"/>
                <w:szCs w:val="22"/>
              </w:rPr>
              <w:t>ноябрь</w:t>
            </w:r>
          </w:p>
        </w:tc>
        <w:tc>
          <w:tcPr>
            <w:tcW w:w="3237" w:type="dxa"/>
            <w:tcBorders>
              <w:top w:val="single" w:sz="4" w:space="0" w:color="auto"/>
              <w:left w:val="single" w:sz="4" w:space="0" w:color="auto"/>
              <w:bottom w:val="single" w:sz="4" w:space="0" w:color="auto"/>
              <w:right w:val="single" w:sz="4" w:space="0" w:color="auto"/>
            </w:tcBorders>
          </w:tcPr>
          <w:p w:rsidR="00124DDA" w:rsidRDefault="00124DDA" w:rsidP="00D42066">
            <w:pPr>
              <w:rPr>
                <w:i/>
                <w:sz w:val="22"/>
                <w:szCs w:val="22"/>
              </w:rPr>
            </w:pPr>
            <w:r>
              <w:rPr>
                <w:i/>
                <w:sz w:val="22"/>
                <w:szCs w:val="22"/>
              </w:rPr>
              <w:t xml:space="preserve">Сентябрь </w:t>
            </w:r>
          </w:p>
          <w:p w:rsidR="00124DDA" w:rsidRDefault="00124DDA" w:rsidP="00D42066">
            <w:pPr>
              <w:rPr>
                <w:sz w:val="22"/>
                <w:szCs w:val="22"/>
              </w:rPr>
            </w:pPr>
            <w:r>
              <w:rPr>
                <w:sz w:val="22"/>
                <w:szCs w:val="22"/>
              </w:rPr>
              <w:t>1 Детский сад</w:t>
            </w:r>
          </w:p>
          <w:p w:rsidR="00124DDA" w:rsidRDefault="00124DDA" w:rsidP="00D42066">
            <w:pPr>
              <w:rPr>
                <w:sz w:val="22"/>
                <w:szCs w:val="22"/>
              </w:rPr>
            </w:pPr>
            <w:r>
              <w:rPr>
                <w:sz w:val="22"/>
                <w:szCs w:val="22"/>
              </w:rPr>
              <w:t>2. Наши игрушки</w:t>
            </w:r>
          </w:p>
          <w:p w:rsidR="00124DDA" w:rsidRDefault="00124DDA" w:rsidP="00D42066">
            <w:pPr>
              <w:rPr>
                <w:sz w:val="22"/>
                <w:szCs w:val="22"/>
              </w:rPr>
            </w:pPr>
            <w:r>
              <w:rPr>
                <w:sz w:val="22"/>
                <w:szCs w:val="22"/>
              </w:rPr>
              <w:t>3. Труд помощника воспитателя</w:t>
            </w:r>
          </w:p>
          <w:p w:rsidR="00124DDA" w:rsidRDefault="00124DDA" w:rsidP="00D42066">
            <w:pPr>
              <w:rPr>
                <w:sz w:val="22"/>
                <w:szCs w:val="22"/>
              </w:rPr>
            </w:pPr>
            <w:r>
              <w:rPr>
                <w:sz w:val="22"/>
                <w:szCs w:val="22"/>
              </w:rPr>
              <w:t>4. Мои друзья (культ</w:t>
            </w:r>
            <w:proofErr w:type="gramStart"/>
            <w:r>
              <w:rPr>
                <w:sz w:val="22"/>
                <w:szCs w:val="22"/>
              </w:rPr>
              <w:t>.-</w:t>
            </w:r>
            <w:proofErr w:type="gramEnd"/>
            <w:r>
              <w:rPr>
                <w:sz w:val="22"/>
                <w:szCs w:val="22"/>
              </w:rPr>
              <w:t>гигиенич.нав.)</w:t>
            </w:r>
          </w:p>
          <w:p w:rsidR="00124DDA" w:rsidRDefault="00124DDA" w:rsidP="00D42066">
            <w:pPr>
              <w:rPr>
                <w:i/>
                <w:sz w:val="22"/>
                <w:szCs w:val="22"/>
              </w:rPr>
            </w:pPr>
            <w:r>
              <w:rPr>
                <w:i/>
                <w:sz w:val="22"/>
                <w:szCs w:val="22"/>
              </w:rPr>
              <w:t xml:space="preserve">Октябрь </w:t>
            </w:r>
          </w:p>
          <w:p w:rsidR="00124DDA" w:rsidRDefault="00124DDA" w:rsidP="00D42066">
            <w:pPr>
              <w:rPr>
                <w:sz w:val="22"/>
                <w:szCs w:val="22"/>
              </w:rPr>
            </w:pPr>
            <w:r>
              <w:rPr>
                <w:sz w:val="22"/>
                <w:szCs w:val="22"/>
              </w:rPr>
              <w:t>1.Мы знакомимся (семья)</w:t>
            </w:r>
          </w:p>
          <w:p w:rsidR="00124DDA" w:rsidRDefault="00124DDA" w:rsidP="00D42066">
            <w:pPr>
              <w:rPr>
                <w:sz w:val="22"/>
                <w:szCs w:val="22"/>
              </w:rPr>
            </w:pPr>
            <w:r>
              <w:rPr>
                <w:sz w:val="22"/>
                <w:szCs w:val="22"/>
              </w:rPr>
              <w:t>2.Осень золотая</w:t>
            </w:r>
          </w:p>
          <w:p w:rsidR="00124DDA" w:rsidRDefault="00124DDA" w:rsidP="00D42066">
            <w:pPr>
              <w:rPr>
                <w:sz w:val="22"/>
                <w:szCs w:val="22"/>
              </w:rPr>
            </w:pPr>
            <w:r>
              <w:rPr>
                <w:sz w:val="22"/>
                <w:szCs w:val="22"/>
              </w:rPr>
              <w:t>3.В нашем саду (Фрукты)</w:t>
            </w:r>
          </w:p>
          <w:p w:rsidR="00124DDA" w:rsidRDefault="00124DDA" w:rsidP="00D42066">
            <w:pPr>
              <w:rPr>
                <w:sz w:val="22"/>
                <w:szCs w:val="22"/>
              </w:rPr>
            </w:pPr>
            <w:r>
              <w:rPr>
                <w:sz w:val="22"/>
                <w:szCs w:val="22"/>
              </w:rPr>
              <w:t>4.Витамины на грядке (Овощи)</w:t>
            </w:r>
          </w:p>
          <w:p w:rsidR="00124DDA" w:rsidRDefault="00124DDA" w:rsidP="00D42066">
            <w:pPr>
              <w:rPr>
                <w:i/>
                <w:sz w:val="22"/>
                <w:szCs w:val="22"/>
              </w:rPr>
            </w:pPr>
            <w:r>
              <w:rPr>
                <w:i/>
                <w:sz w:val="22"/>
                <w:szCs w:val="22"/>
              </w:rPr>
              <w:t xml:space="preserve">Ноябрь </w:t>
            </w:r>
          </w:p>
          <w:p w:rsidR="00124DDA" w:rsidRDefault="00124DDA" w:rsidP="00D42066">
            <w:pPr>
              <w:rPr>
                <w:sz w:val="22"/>
                <w:szCs w:val="22"/>
              </w:rPr>
            </w:pPr>
            <w:r>
              <w:rPr>
                <w:sz w:val="22"/>
                <w:szCs w:val="22"/>
              </w:rPr>
              <w:t>1.Моё тело</w:t>
            </w:r>
          </w:p>
          <w:p w:rsidR="00124DDA" w:rsidRDefault="00124DDA" w:rsidP="00D42066">
            <w:pPr>
              <w:rPr>
                <w:sz w:val="22"/>
                <w:szCs w:val="22"/>
              </w:rPr>
            </w:pPr>
            <w:r>
              <w:rPr>
                <w:sz w:val="22"/>
                <w:szCs w:val="22"/>
              </w:rPr>
              <w:t>2.Дикие животные</w:t>
            </w:r>
          </w:p>
          <w:p w:rsidR="00124DDA" w:rsidRDefault="00124DDA" w:rsidP="00D42066">
            <w:pPr>
              <w:rPr>
                <w:sz w:val="22"/>
                <w:szCs w:val="22"/>
              </w:rPr>
            </w:pPr>
            <w:r>
              <w:rPr>
                <w:sz w:val="22"/>
                <w:szCs w:val="22"/>
              </w:rPr>
              <w:t>3.Домашние животные</w:t>
            </w:r>
          </w:p>
          <w:p w:rsidR="00124DDA" w:rsidRDefault="00124DDA" w:rsidP="00D42066">
            <w:pPr>
              <w:rPr>
                <w:sz w:val="22"/>
                <w:szCs w:val="22"/>
              </w:rPr>
            </w:pPr>
            <w:r>
              <w:rPr>
                <w:sz w:val="22"/>
                <w:szCs w:val="22"/>
              </w:rPr>
              <w:t>4.Птицы</w:t>
            </w:r>
          </w:p>
        </w:tc>
        <w:tc>
          <w:tcPr>
            <w:tcW w:w="5430" w:type="dxa"/>
            <w:tcBorders>
              <w:top w:val="single" w:sz="4" w:space="0" w:color="auto"/>
              <w:left w:val="single" w:sz="4" w:space="0" w:color="auto"/>
              <w:bottom w:val="single" w:sz="4" w:space="0" w:color="auto"/>
              <w:right w:val="single" w:sz="4" w:space="0" w:color="auto"/>
            </w:tcBorders>
          </w:tcPr>
          <w:p w:rsidR="00124DDA" w:rsidRDefault="00124DDA" w:rsidP="00D42066">
            <w:pPr>
              <w:rPr>
                <w:sz w:val="22"/>
                <w:szCs w:val="22"/>
              </w:rPr>
            </w:pPr>
          </w:p>
          <w:p w:rsidR="00124DDA" w:rsidRDefault="00124DDA" w:rsidP="00D42066">
            <w:pPr>
              <w:rPr>
                <w:sz w:val="22"/>
                <w:szCs w:val="22"/>
              </w:rPr>
            </w:pPr>
            <w:r>
              <w:rPr>
                <w:sz w:val="22"/>
                <w:szCs w:val="22"/>
              </w:rPr>
              <w:t>1. Сюжетно-ролевая игра «Детский сад»</w:t>
            </w:r>
          </w:p>
          <w:p w:rsidR="00124DDA" w:rsidRDefault="00124DDA" w:rsidP="00D42066">
            <w:pPr>
              <w:rPr>
                <w:sz w:val="22"/>
                <w:szCs w:val="22"/>
              </w:rPr>
            </w:pPr>
            <w:r>
              <w:rPr>
                <w:sz w:val="22"/>
                <w:szCs w:val="22"/>
              </w:rPr>
              <w:t>2. Игра «День рождения Мишутки»</w:t>
            </w:r>
          </w:p>
          <w:p w:rsidR="00124DDA" w:rsidRDefault="00124DDA" w:rsidP="00D42066">
            <w:pPr>
              <w:rPr>
                <w:sz w:val="22"/>
                <w:szCs w:val="22"/>
              </w:rPr>
            </w:pPr>
            <w:r>
              <w:rPr>
                <w:sz w:val="22"/>
                <w:szCs w:val="22"/>
              </w:rPr>
              <w:t>3. Сюжетно-ролевая игра</w:t>
            </w:r>
          </w:p>
          <w:p w:rsidR="00124DDA" w:rsidRDefault="00124DDA" w:rsidP="00D42066">
            <w:pPr>
              <w:rPr>
                <w:sz w:val="22"/>
                <w:szCs w:val="22"/>
              </w:rPr>
            </w:pPr>
            <w:r>
              <w:rPr>
                <w:sz w:val="22"/>
                <w:szCs w:val="22"/>
              </w:rPr>
              <w:t>4. Игра «В гостях у Мойдодыра»</w:t>
            </w:r>
          </w:p>
          <w:p w:rsidR="00124DDA" w:rsidRDefault="00124DDA" w:rsidP="00D42066">
            <w:pPr>
              <w:rPr>
                <w:sz w:val="22"/>
                <w:szCs w:val="22"/>
              </w:rPr>
            </w:pPr>
          </w:p>
          <w:p w:rsidR="00124DDA" w:rsidRDefault="00124DDA" w:rsidP="00D42066">
            <w:pPr>
              <w:rPr>
                <w:sz w:val="22"/>
                <w:szCs w:val="22"/>
              </w:rPr>
            </w:pPr>
            <w:r>
              <w:rPr>
                <w:sz w:val="22"/>
                <w:szCs w:val="22"/>
              </w:rPr>
              <w:t xml:space="preserve">1.Фотоколлаж «Моя семья» </w:t>
            </w:r>
          </w:p>
          <w:p w:rsidR="00124DDA" w:rsidRDefault="00124DDA" w:rsidP="00D42066">
            <w:pPr>
              <w:rPr>
                <w:sz w:val="22"/>
                <w:szCs w:val="22"/>
              </w:rPr>
            </w:pPr>
            <w:r>
              <w:rPr>
                <w:sz w:val="22"/>
                <w:szCs w:val="22"/>
              </w:rPr>
              <w:t>2.Развлечение «Здравствуй осень, золотая»</w:t>
            </w:r>
          </w:p>
          <w:p w:rsidR="00124DDA" w:rsidRDefault="00124DDA" w:rsidP="00D42066">
            <w:pPr>
              <w:rPr>
                <w:sz w:val="22"/>
                <w:szCs w:val="22"/>
              </w:rPr>
            </w:pPr>
            <w:r>
              <w:rPr>
                <w:sz w:val="22"/>
                <w:szCs w:val="22"/>
              </w:rPr>
              <w:t>3.Выставка «Подарки осени»</w:t>
            </w:r>
          </w:p>
          <w:p w:rsidR="00124DDA" w:rsidRDefault="00124DDA" w:rsidP="00D42066">
            <w:pPr>
              <w:rPr>
                <w:sz w:val="22"/>
                <w:szCs w:val="22"/>
              </w:rPr>
            </w:pPr>
            <w:r>
              <w:rPr>
                <w:sz w:val="22"/>
                <w:szCs w:val="22"/>
              </w:rPr>
              <w:t>4.Игра «Покажем Мишутке наш огород»</w:t>
            </w:r>
          </w:p>
          <w:p w:rsidR="00124DDA" w:rsidRDefault="00124DDA" w:rsidP="00D42066">
            <w:pPr>
              <w:rPr>
                <w:sz w:val="22"/>
                <w:szCs w:val="22"/>
              </w:rPr>
            </w:pPr>
          </w:p>
          <w:p w:rsidR="00124DDA" w:rsidRDefault="00124DDA" w:rsidP="00D42066">
            <w:pPr>
              <w:rPr>
                <w:sz w:val="22"/>
                <w:szCs w:val="22"/>
              </w:rPr>
            </w:pPr>
            <w:r>
              <w:rPr>
                <w:sz w:val="22"/>
                <w:szCs w:val="22"/>
              </w:rPr>
              <w:t xml:space="preserve">1. Игра «Вылечим куклу Катю » </w:t>
            </w:r>
          </w:p>
          <w:p w:rsidR="00124DDA" w:rsidRDefault="00124DDA" w:rsidP="00D42066">
            <w:pPr>
              <w:rPr>
                <w:sz w:val="22"/>
                <w:szCs w:val="22"/>
              </w:rPr>
            </w:pPr>
            <w:r>
              <w:rPr>
                <w:sz w:val="22"/>
                <w:szCs w:val="22"/>
              </w:rPr>
              <w:t>2.Выставка детского творчества «Украсим варежку для зверей»</w:t>
            </w:r>
          </w:p>
          <w:p w:rsidR="00124DDA" w:rsidRDefault="00124DDA" w:rsidP="00D42066">
            <w:pPr>
              <w:rPr>
                <w:sz w:val="22"/>
                <w:szCs w:val="22"/>
              </w:rPr>
            </w:pPr>
            <w:r>
              <w:rPr>
                <w:sz w:val="22"/>
                <w:szCs w:val="22"/>
              </w:rPr>
              <w:t>3.Развлечение «Бабушкин дворик»</w:t>
            </w:r>
          </w:p>
          <w:p w:rsidR="00124DDA" w:rsidRDefault="00124DDA" w:rsidP="00D42066">
            <w:pPr>
              <w:rPr>
                <w:sz w:val="22"/>
                <w:szCs w:val="22"/>
              </w:rPr>
            </w:pPr>
            <w:r>
              <w:rPr>
                <w:sz w:val="22"/>
                <w:szCs w:val="22"/>
              </w:rPr>
              <w:t>4.Игры-забавы «Птицы и птенчики»</w:t>
            </w:r>
          </w:p>
        </w:tc>
      </w:tr>
      <w:tr w:rsidR="00124DDA">
        <w:trPr>
          <w:trHeight w:val="3817"/>
        </w:trPr>
        <w:tc>
          <w:tcPr>
            <w:tcW w:w="1277" w:type="dxa"/>
            <w:tcBorders>
              <w:top w:val="single" w:sz="4" w:space="0" w:color="auto"/>
              <w:left w:val="single" w:sz="4" w:space="0" w:color="auto"/>
              <w:bottom w:val="single" w:sz="4" w:space="0" w:color="auto"/>
              <w:right w:val="single" w:sz="4" w:space="0" w:color="auto"/>
            </w:tcBorders>
          </w:tcPr>
          <w:p w:rsidR="00124DDA" w:rsidRDefault="00124DDA" w:rsidP="00D42066">
            <w:pPr>
              <w:jc w:val="center"/>
              <w:rPr>
                <w:b/>
                <w:sz w:val="22"/>
                <w:szCs w:val="22"/>
              </w:rPr>
            </w:pPr>
            <w:r>
              <w:rPr>
                <w:b/>
                <w:sz w:val="22"/>
                <w:szCs w:val="22"/>
              </w:rPr>
              <w:t>декабрь-</w:t>
            </w:r>
          </w:p>
          <w:p w:rsidR="00124DDA" w:rsidRDefault="00124DDA" w:rsidP="00D42066">
            <w:pPr>
              <w:jc w:val="center"/>
              <w:rPr>
                <w:b/>
                <w:sz w:val="22"/>
                <w:szCs w:val="22"/>
              </w:rPr>
            </w:pPr>
            <w:r>
              <w:rPr>
                <w:b/>
                <w:sz w:val="22"/>
                <w:szCs w:val="22"/>
              </w:rPr>
              <w:t>февраль</w:t>
            </w:r>
          </w:p>
        </w:tc>
        <w:tc>
          <w:tcPr>
            <w:tcW w:w="3237" w:type="dxa"/>
            <w:tcBorders>
              <w:top w:val="single" w:sz="4" w:space="0" w:color="auto"/>
              <w:left w:val="single" w:sz="4" w:space="0" w:color="auto"/>
              <w:bottom w:val="single" w:sz="4" w:space="0" w:color="auto"/>
              <w:right w:val="single" w:sz="4" w:space="0" w:color="auto"/>
            </w:tcBorders>
          </w:tcPr>
          <w:p w:rsidR="00124DDA" w:rsidRDefault="00124DDA" w:rsidP="00D42066">
            <w:pPr>
              <w:rPr>
                <w:i/>
                <w:sz w:val="22"/>
                <w:szCs w:val="22"/>
              </w:rPr>
            </w:pPr>
            <w:r>
              <w:rPr>
                <w:i/>
                <w:sz w:val="22"/>
                <w:szCs w:val="22"/>
              </w:rPr>
              <w:t xml:space="preserve">Декабрь </w:t>
            </w:r>
          </w:p>
          <w:p w:rsidR="00124DDA" w:rsidRDefault="00124DDA" w:rsidP="00D42066">
            <w:pPr>
              <w:rPr>
                <w:sz w:val="22"/>
                <w:szCs w:val="22"/>
              </w:rPr>
            </w:pPr>
            <w:r>
              <w:rPr>
                <w:sz w:val="22"/>
                <w:szCs w:val="22"/>
              </w:rPr>
              <w:t>1.Дом</w:t>
            </w:r>
          </w:p>
          <w:p w:rsidR="00124DDA" w:rsidRDefault="00124DDA" w:rsidP="00D42066">
            <w:pPr>
              <w:rPr>
                <w:sz w:val="22"/>
                <w:szCs w:val="22"/>
              </w:rPr>
            </w:pPr>
            <w:r>
              <w:rPr>
                <w:sz w:val="22"/>
                <w:szCs w:val="22"/>
              </w:rPr>
              <w:t>2.Транспорт</w:t>
            </w:r>
          </w:p>
          <w:p w:rsidR="00124DDA" w:rsidRDefault="00124DDA" w:rsidP="00D42066">
            <w:pPr>
              <w:rPr>
                <w:sz w:val="22"/>
                <w:szCs w:val="22"/>
              </w:rPr>
            </w:pPr>
            <w:r>
              <w:rPr>
                <w:sz w:val="22"/>
                <w:szCs w:val="22"/>
              </w:rPr>
              <w:t>3.Мебель</w:t>
            </w:r>
          </w:p>
          <w:p w:rsidR="00124DDA" w:rsidRDefault="00124DDA" w:rsidP="00D42066">
            <w:pPr>
              <w:rPr>
                <w:sz w:val="22"/>
                <w:szCs w:val="22"/>
              </w:rPr>
            </w:pPr>
            <w:r>
              <w:rPr>
                <w:sz w:val="22"/>
                <w:szCs w:val="22"/>
              </w:rPr>
              <w:t>4.Новый год</w:t>
            </w:r>
          </w:p>
          <w:p w:rsidR="00124DDA" w:rsidRDefault="00124DDA" w:rsidP="00D42066">
            <w:pPr>
              <w:rPr>
                <w:i/>
                <w:sz w:val="22"/>
                <w:szCs w:val="22"/>
              </w:rPr>
            </w:pPr>
            <w:r>
              <w:rPr>
                <w:i/>
                <w:sz w:val="22"/>
                <w:szCs w:val="22"/>
              </w:rPr>
              <w:t>Январь</w:t>
            </w:r>
          </w:p>
          <w:p w:rsidR="00124DDA" w:rsidRPr="008B7C01" w:rsidRDefault="00124DDA" w:rsidP="00D42066">
            <w:pPr>
              <w:rPr>
                <w:i/>
                <w:sz w:val="22"/>
                <w:szCs w:val="22"/>
              </w:rPr>
            </w:pPr>
          </w:p>
          <w:p w:rsidR="00124DDA" w:rsidRDefault="00124DDA" w:rsidP="00D42066">
            <w:pPr>
              <w:rPr>
                <w:sz w:val="22"/>
                <w:szCs w:val="22"/>
              </w:rPr>
            </w:pPr>
            <w:r>
              <w:rPr>
                <w:sz w:val="22"/>
                <w:szCs w:val="22"/>
              </w:rPr>
              <w:t>2.Зима белоснежная</w:t>
            </w:r>
          </w:p>
          <w:p w:rsidR="00124DDA" w:rsidRDefault="00124DDA" w:rsidP="00D42066">
            <w:pPr>
              <w:rPr>
                <w:sz w:val="22"/>
                <w:szCs w:val="22"/>
              </w:rPr>
            </w:pPr>
            <w:r>
              <w:rPr>
                <w:sz w:val="22"/>
                <w:szCs w:val="22"/>
              </w:rPr>
              <w:t>3.Дикие животные</w:t>
            </w:r>
          </w:p>
          <w:p w:rsidR="00124DDA" w:rsidRDefault="00124DDA" w:rsidP="00D42066">
            <w:pPr>
              <w:rPr>
                <w:sz w:val="22"/>
                <w:szCs w:val="22"/>
              </w:rPr>
            </w:pPr>
            <w:r>
              <w:rPr>
                <w:sz w:val="22"/>
                <w:szCs w:val="22"/>
              </w:rPr>
              <w:t>4.Зимние развлечения</w:t>
            </w:r>
          </w:p>
          <w:p w:rsidR="00124DDA" w:rsidRDefault="00124DDA" w:rsidP="00D42066">
            <w:pPr>
              <w:rPr>
                <w:i/>
                <w:sz w:val="22"/>
                <w:szCs w:val="22"/>
              </w:rPr>
            </w:pPr>
            <w:r>
              <w:rPr>
                <w:i/>
                <w:sz w:val="22"/>
                <w:szCs w:val="22"/>
              </w:rPr>
              <w:t xml:space="preserve">Февраль </w:t>
            </w:r>
          </w:p>
          <w:p w:rsidR="00124DDA" w:rsidRDefault="00124DDA" w:rsidP="00D42066">
            <w:pPr>
              <w:rPr>
                <w:sz w:val="22"/>
                <w:szCs w:val="22"/>
              </w:rPr>
            </w:pPr>
            <w:r>
              <w:rPr>
                <w:sz w:val="22"/>
                <w:szCs w:val="22"/>
              </w:rPr>
              <w:t>1.Как мы одеваемся и обуваемся</w:t>
            </w:r>
          </w:p>
          <w:p w:rsidR="00124DDA" w:rsidRDefault="00124DDA" w:rsidP="00D42066">
            <w:pPr>
              <w:rPr>
                <w:sz w:val="22"/>
                <w:szCs w:val="22"/>
              </w:rPr>
            </w:pPr>
            <w:r>
              <w:rPr>
                <w:sz w:val="22"/>
                <w:szCs w:val="22"/>
              </w:rPr>
              <w:t>2.Здоровье и безопасность</w:t>
            </w:r>
          </w:p>
          <w:p w:rsidR="00124DDA" w:rsidRDefault="00124DDA" w:rsidP="00D42066">
            <w:pPr>
              <w:rPr>
                <w:sz w:val="22"/>
                <w:szCs w:val="22"/>
              </w:rPr>
            </w:pPr>
            <w:r>
              <w:rPr>
                <w:sz w:val="22"/>
                <w:szCs w:val="22"/>
              </w:rPr>
              <w:t>3.Мой папа</w:t>
            </w:r>
          </w:p>
          <w:p w:rsidR="00124DDA" w:rsidRDefault="00124DDA" w:rsidP="00D42066">
            <w:pPr>
              <w:rPr>
                <w:sz w:val="22"/>
                <w:szCs w:val="22"/>
              </w:rPr>
            </w:pPr>
            <w:r>
              <w:rPr>
                <w:sz w:val="22"/>
                <w:szCs w:val="22"/>
              </w:rPr>
              <w:t>4.Наши добрые дела</w:t>
            </w:r>
          </w:p>
        </w:tc>
        <w:tc>
          <w:tcPr>
            <w:tcW w:w="5430" w:type="dxa"/>
            <w:tcBorders>
              <w:top w:val="single" w:sz="4" w:space="0" w:color="auto"/>
              <w:left w:val="single" w:sz="4" w:space="0" w:color="auto"/>
              <w:bottom w:val="single" w:sz="4" w:space="0" w:color="auto"/>
              <w:right w:val="single" w:sz="4" w:space="0" w:color="auto"/>
            </w:tcBorders>
          </w:tcPr>
          <w:p w:rsidR="00124DDA" w:rsidRDefault="00124DDA" w:rsidP="00D42066">
            <w:pPr>
              <w:rPr>
                <w:sz w:val="22"/>
                <w:szCs w:val="22"/>
              </w:rPr>
            </w:pPr>
          </w:p>
          <w:p w:rsidR="00124DDA" w:rsidRDefault="00124DDA" w:rsidP="00D42066">
            <w:pPr>
              <w:rPr>
                <w:sz w:val="22"/>
                <w:szCs w:val="22"/>
              </w:rPr>
            </w:pPr>
            <w:r>
              <w:rPr>
                <w:sz w:val="22"/>
                <w:szCs w:val="22"/>
              </w:rPr>
              <w:t>1.Кукольный спектакль «Теремок»</w:t>
            </w:r>
          </w:p>
          <w:p w:rsidR="00124DDA" w:rsidRDefault="00124DDA" w:rsidP="00D42066">
            <w:pPr>
              <w:rPr>
                <w:sz w:val="22"/>
                <w:szCs w:val="22"/>
              </w:rPr>
            </w:pPr>
            <w:r>
              <w:rPr>
                <w:sz w:val="22"/>
                <w:szCs w:val="22"/>
              </w:rPr>
              <w:t>2.Выставка детского творчества «Починим машину»</w:t>
            </w:r>
          </w:p>
          <w:p w:rsidR="00124DDA" w:rsidRDefault="00124DDA" w:rsidP="00D42066">
            <w:pPr>
              <w:rPr>
                <w:sz w:val="22"/>
                <w:szCs w:val="22"/>
              </w:rPr>
            </w:pPr>
            <w:r>
              <w:rPr>
                <w:sz w:val="22"/>
                <w:szCs w:val="22"/>
              </w:rPr>
              <w:t>3.Игра – ситуация «Матрёшкино новоселье»</w:t>
            </w:r>
          </w:p>
          <w:p w:rsidR="00124DDA" w:rsidRDefault="00124DDA" w:rsidP="00D42066">
            <w:pPr>
              <w:rPr>
                <w:sz w:val="22"/>
                <w:szCs w:val="22"/>
              </w:rPr>
            </w:pPr>
            <w:r>
              <w:rPr>
                <w:sz w:val="22"/>
                <w:szCs w:val="22"/>
              </w:rPr>
              <w:t>4.Праздник «Здравствуй, елочка»</w:t>
            </w:r>
          </w:p>
          <w:p w:rsidR="00124DDA" w:rsidRDefault="00124DDA" w:rsidP="00D42066">
            <w:pPr>
              <w:rPr>
                <w:sz w:val="22"/>
                <w:szCs w:val="22"/>
              </w:rPr>
            </w:pPr>
          </w:p>
          <w:p w:rsidR="00124DDA" w:rsidRDefault="00124DDA" w:rsidP="00D42066">
            <w:pPr>
              <w:rPr>
                <w:sz w:val="22"/>
                <w:szCs w:val="22"/>
              </w:rPr>
            </w:pPr>
          </w:p>
          <w:p w:rsidR="00124DDA" w:rsidRDefault="00124DDA" w:rsidP="00D42066">
            <w:pPr>
              <w:rPr>
                <w:sz w:val="22"/>
                <w:szCs w:val="22"/>
              </w:rPr>
            </w:pPr>
            <w:r>
              <w:rPr>
                <w:sz w:val="22"/>
                <w:szCs w:val="22"/>
              </w:rPr>
              <w:t>2.Выставка детского творчества «Веселые снежинки»</w:t>
            </w:r>
          </w:p>
          <w:p w:rsidR="00124DDA" w:rsidRDefault="00124DDA" w:rsidP="00D42066">
            <w:pPr>
              <w:rPr>
                <w:sz w:val="22"/>
                <w:szCs w:val="22"/>
              </w:rPr>
            </w:pPr>
            <w:r>
              <w:rPr>
                <w:sz w:val="22"/>
                <w:szCs w:val="22"/>
              </w:rPr>
              <w:t>3.Настольный театр « Три медведя»</w:t>
            </w:r>
          </w:p>
          <w:p w:rsidR="00124DDA" w:rsidRDefault="00124DDA" w:rsidP="00D42066">
            <w:pPr>
              <w:rPr>
                <w:sz w:val="22"/>
                <w:szCs w:val="22"/>
              </w:rPr>
            </w:pPr>
            <w:r>
              <w:rPr>
                <w:sz w:val="22"/>
                <w:szCs w:val="22"/>
              </w:rPr>
              <w:t>4.Развлечение «Здравствуй, зимушка – зима»</w:t>
            </w:r>
          </w:p>
          <w:p w:rsidR="00124DDA" w:rsidRDefault="00124DDA" w:rsidP="00D42066">
            <w:pPr>
              <w:rPr>
                <w:sz w:val="22"/>
                <w:szCs w:val="22"/>
              </w:rPr>
            </w:pPr>
          </w:p>
          <w:p w:rsidR="00124DDA" w:rsidRDefault="00124DDA" w:rsidP="00D42066">
            <w:pPr>
              <w:rPr>
                <w:sz w:val="22"/>
                <w:szCs w:val="22"/>
              </w:rPr>
            </w:pPr>
            <w:r>
              <w:rPr>
                <w:sz w:val="22"/>
                <w:szCs w:val="22"/>
              </w:rPr>
              <w:t>1.Сюжетно – ролевая игра «Оденем куклу Катю»</w:t>
            </w:r>
          </w:p>
          <w:p w:rsidR="00124DDA" w:rsidRDefault="00124DDA" w:rsidP="00D42066">
            <w:pPr>
              <w:rPr>
                <w:sz w:val="22"/>
                <w:szCs w:val="22"/>
              </w:rPr>
            </w:pPr>
            <w:r>
              <w:rPr>
                <w:sz w:val="22"/>
                <w:szCs w:val="22"/>
              </w:rPr>
              <w:t>2.Игра «Мишутка простудился», «Мишутка заблудился</w:t>
            </w:r>
            <w:r w:rsidR="00434A9F">
              <w:rPr>
                <w:sz w:val="22"/>
                <w:szCs w:val="22"/>
              </w:rPr>
              <w:t>»</w:t>
            </w:r>
          </w:p>
          <w:p w:rsidR="00124DDA" w:rsidRDefault="00124DDA" w:rsidP="00D42066">
            <w:pPr>
              <w:rPr>
                <w:sz w:val="22"/>
                <w:szCs w:val="22"/>
              </w:rPr>
            </w:pPr>
            <w:r>
              <w:rPr>
                <w:sz w:val="22"/>
                <w:szCs w:val="22"/>
              </w:rPr>
              <w:t>3.Совместное с родителями чаепитие «Рядом с папой»</w:t>
            </w:r>
          </w:p>
          <w:p w:rsidR="00124DDA" w:rsidRDefault="00124DDA" w:rsidP="00D42066">
            <w:pPr>
              <w:rPr>
                <w:sz w:val="22"/>
                <w:szCs w:val="22"/>
              </w:rPr>
            </w:pPr>
            <w:r>
              <w:rPr>
                <w:sz w:val="22"/>
                <w:szCs w:val="22"/>
              </w:rPr>
              <w:t>4.Игра – ситуация «Каждой вещи свое место»</w:t>
            </w:r>
          </w:p>
        </w:tc>
      </w:tr>
      <w:tr w:rsidR="00124DDA">
        <w:tc>
          <w:tcPr>
            <w:tcW w:w="1277" w:type="dxa"/>
            <w:tcBorders>
              <w:top w:val="single" w:sz="4" w:space="0" w:color="auto"/>
              <w:left w:val="single" w:sz="4" w:space="0" w:color="auto"/>
              <w:bottom w:val="single" w:sz="4" w:space="0" w:color="auto"/>
              <w:right w:val="single" w:sz="4" w:space="0" w:color="auto"/>
            </w:tcBorders>
          </w:tcPr>
          <w:p w:rsidR="00124DDA" w:rsidRDefault="00124DDA" w:rsidP="00D42066">
            <w:pPr>
              <w:jc w:val="center"/>
              <w:rPr>
                <w:b/>
                <w:sz w:val="22"/>
                <w:szCs w:val="22"/>
              </w:rPr>
            </w:pPr>
            <w:r>
              <w:rPr>
                <w:b/>
                <w:sz w:val="22"/>
                <w:szCs w:val="22"/>
              </w:rPr>
              <w:t>март -</w:t>
            </w:r>
          </w:p>
          <w:p w:rsidR="00124DDA" w:rsidRDefault="00124DDA" w:rsidP="00D42066">
            <w:pPr>
              <w:jc w:val="center"/>
              <w:rPr>
                <w:b/>
                <w:sz w:val="22"/>
                <w:szCs w:val="22"/>
              </w:rPr>
            </w:pPr>
            <w:r>
              <w:rPr>
                <w:b/>
                <w:sz w:val="22"/>
                <w:szCs w:val="22"/>
              </w:rPr>
              <w:t>май</w:t>
            </w:r>
          </w:p>
          <w:p w:rsidR="00124DDA" w:rsidRDefault="00124DDA" w:rsidP="00D42066">
            <w:pPr>
              <w:jc w:val="center"/>
              <w:rPr>
                <w:b/>
                <w:sz w:val="22"/>
                <w:szCs w:val="22"/>
              </w:rPr>
            </w:pPr>
          </w:p>
        </w:tc>
        <w:tc>
          <w:tcPr>
            <w:tcW w:w="3237" w:type="dxa"/>
            <w:tcBorders>
              <w:top w:val="single" w:sz="4" w:space="0" w:color="auto"/>
              <w:left w:val="single" w:sz="4" w:space="0" w:color="auto"/>
              <w:bottom w:val="single" w:sz="4" w:space="0" w:color="auto"/>
              <w:right w:val="single" w:sz="4" w:space="0" w:color="auto"/>
            </w:tcBorders>
          </w:tcPr>
          <w:p w:rsidR="00124DDA" w:rsidRDefault="00124DDA" w:rsidP="00D42066">
            <w:pPr>
              <w:rPr>
                <w:i/>
                <w:sz w:val="22"/>
                <w:szCs w:val="22"/>
              </w:rPr>
            </w:pPr>
            <w:r>
              <w:rPr>
                <w:i/>
                <w:sz w:val="22"/>
                <w:szCs w:val="22"/>
              </w:rPr>
              <w:t xml:space="preserve">Март </w:t>
            </w:r>
          </w:p>
          <w:p w:rsidR="00124DDA" w:rsidRDefault="00124DDA" w:rsidP="00D42066">
            <w:pPr>
              <w:rPr>
                <w:sz w:val="22"/>
                <w:szCs w:val="22"/>
              </w:rPr>
            </w:pPr>
            <w:r>
              <w:rPr>
                <w:sz w:val="22"/>
                <w:szCs w:val="22"/>
              </w:rPr>
              <w:t>1.Моя  любимая мамочка</w:t>
            </w:r>
          </w:p>
          <w:p w:rsidR="00124DDA" w:rsidRDefault="00124DDA" w:rsidP="00D42066">
            <w:pPr>
              <w:rPr>
                <w:sz w:val="22"/>
                <w:szCs w:val="22"/>
              </w:rPr>
            </w:pPr>
            <w:r>
              <w:rPr>
                <w:sz w:val="22"/>
                <w:szCs w:val="22"/>
              </w:rPr>
              <w:t>2.Комнатные растения</w:t>
            </w:r>
            <w:r w:rsidR="000535EB">
              <w:rPr>
                <w:sz w:val="22"/>
                <w:szCs w:val="22"/>
              </w:rPr>
              <w:t xml:space="preserve"> </w:t>
            </w:r>
            <w:r>
              <w:rPr>
                <w:sz w:val="22"/>
                <w:szCs w:val="22"/>
              </w:rPr>
              <w:t>(герань, фикус)</w:t>
            </w:r>
          </w:p>
          <w:p w:rsidR="00124DDA" w:rsidRDefault="00124DDA" w:rsidP="00D42066">
            <w:pPr>
              <w:rPr>
                <w:b/>
                <w:i/>
                <w:sz w:val="22"/>
                <w:szCs w:val="22"/>
              </w:rPr>
            </w:pPr>
            <w:r>
              <w:rPr>
                <w:sz w:val="22"/>
                <w:szCs w:val="22"/>
              </w:rPr>
              <w:lastRenderedPageBreak/>
              <w:t>3.Посуда</w:t>
            </w:r>
          </w:p>
          <w:p w:rsidR="00124DDA" w:rsidRDefault="00124DDA" w:rsidP="00D42066">
            <w:pPr>
              <w:rPr>
                <w:sz w:val="22"/>
                <w:szCs w:val="22"/>
              </w:rPr>
            </w:pPr>
            <w:r>
              <w:rPr>
                <w:sz w:val="22"/>
                <w:szCs w:val="22"/>
              </w:rPr>
              <w:t>4.Пожарная безопасность</w:t>
            </w:r>
          </w:p>
          <w:p w:rsidR="00124DDA" w:rsidRDefault="00124DDA" w:rsidP="00D42066">
            <w:pPr>
              <w:rPr>
                <w:sz w:val="22"/>
                <w:szCs w:val="22"/>
              </w:rPr>
            </w:pPr>
          </w:p>
          <w:p w:rsidR="00124DDA" w:rsidRDefault="00124DDA" w:rsidP="00D42066">
            <w:pPr>
              <w:rPr>
                <w:i/>
                <w:sz w:val="22"/>
                <w:szCs w:val="22"/>
              </w:rPr>
            </w:pPr>
            <w:r>
              <w:rPr>
                <w:i/>
                <w:sz w:val="22"/>
                <w:szCs w:val="22"/>
              </w:rPr>
              <w:t xml:space="preserve">Апрель </w:t>
            </w:r>
          </w:p>
          <w:p w:rsidR="00124DDA" w:rsidRDefault="00124DDA" w:rsidP="00D42066">
            <w:pPr>
              <w:rPr>
                <w:sz w:val="22"/>
                <w:szCs w:val="22"/>
              </w:rPr>
            </w:pPr>
            <w:r>
              <w:rPr>
                <w:sz w:val="22"/>
                <w:szCs w:val="22"/>
              </w:rPr>
              <w:t>1.Город</w:t>
            </w:r>
          </w:p>
          <w:p w:rsidR="00124DDA" w:rsidRDefault="00124DDA" w:rsidP="00D42066">
            <w:pPr>
              <w:rPr>
                <w:sz w:val="22"/>
                <w:szCs w:val="22"/>
              </w:rPr>
            </w:pPr>
            <w:r>
              <w:rPr>
                <w:sz w:val="22"/>
                <w:szCs w:val="22"/>
              </w:rPr>
              <w:t>2.Кто живёт в реке, в пруд</w:t>
            </w:r>
            <w:proofErr w:type="gramStart"/>
            <w:r>
              <w:rPr>
                <w:sz w:val="22"/>
                <w:szCs w:val="22"/>
              </w:rPr>
              <w:t>у(</w:t>
            </w:r>
            <w:proofErr w:type="gramEnd"/>
            <w:r>
              <w:rPr>
                <w:sz w:val="22"/>
                <w:szCs w:val="22"/>
              </w:rPr>
              <w:t>рыбы)</w:t>
            </w:r>
          </w:p>
          <w:p w:rsidR="00124DDA" w:rsidRDefault="00124DDA" w:rsidP="00D42066">
            <w:pPr>
              <w:rPr>
                <w:b/>
                <w:i/>
                <w:sz w:val="22"/>
                <w:szCs w:val="22"/>
              </w:rPr>
            </w:pPr>
            <w:r>
              <w:rPr>
                <w:sz w:val="22"/>
                <w:szCs w:val="22"/>
              </w:rPr>
              <w:t>3.Народная игрушка</w:t>
            </w:r>
          </w:p>
          <w:p w:rsidR="00124DDA" w:rsidRDefault="00124DDA" w:rsidP="00D42066">
            <w:pPr>
              <w:rPr>
                <w:sz w:val="22"/>
                <w:szCs w:val="22"/>
              </w:rPr>
            </w:pPr>
            <w:r>
              <w:rPr>
                <w:sz w:val="22"/>
                <w:szCs w:val="22"/>
              </w:rPr>
              <w:t>4.Все работы хороши (труд повара, врача)</w:t>
            </w:r>
          </w:p>
          <w:p w:rsidR="00124DDA" w:rsidRDefault="00124DDA" w:rsidP="00D42066">
            <w:pPr>
              <w:rPr>
                <w:i/>
                <w:sz w:val="22"/>
                <w:szCs w:val="22"/>
              </w:rPr>
            </w:pPr>
            <w:r>
              <w:rPr>
                <w:i/>
                <w:sz w:val="22"/>
                <w:szCs w:val="22"/>
              </w:rPr>
              <w:t xml:space="preserve">Май </w:t>
            </w:r>
          </w:p>
          <w:p w:rsidR="00124DDA" w:rsidRDefault="00124DDA" w:rsidP="00D42066">
            <w:pPr>
              <w:rPr>
                <w:sz w:val="22"/>
                <w:szCs w:val="22"/>
              </w:rPr>
            </w:pPr>
            <w:r>
              <w:rPr>
                <w:sz w:val="22"/>
                <w:szCs w:val="22"/>
              </w:rPr>
              <w:t>1.Весна</w:t>
            </w:r>
          </w:p>
          <w:p w:rsidR="00124DDA" w:rsidRDefault="00124DDA" w:rsidP="00D42066">
            <w:pPr>
              <w:rPr>
                <w:sz w:val="22"/>
                <w:szCs w:val="22"/>
              </w:rPr>
            </w:pPr>
            <w:r>
              <w:rPr>
                <w:sz w:val="22"/>
                <w:szCs w:val="22"/>
              </w:rPr>
              <w:t>2. Насекомые</w:t>
            </w:r>
          </w:p>
        </w:tc>
        <w:tc>
          <w:tcPr>
            <w:tcW w:w="5430" w:type="dxa"/>
            <w:tcBorders>
              <w:top w:val="single" w:sz="4" w:space="0" w:color="auto"/>
              <w:left w:val="single" w:sz="4" w:space="0" w:color="auto"/>
              <w:bottom w:val="single" w:sz="4" w:space="0" w:color="auto"/>
              <w:right w:val="single" w:sz="4" w:space="0" w:color="auto"/>
            </w:tcBorders>
          </w:tcPr>
          <w:p w:rsidR="00124DDA" w:rsidRDefault="00124DDA" w:rsidP="00D42066">
            <w:pPr>
              <w:rPr>
                <w:sz w:val="22"/>
                <w:szCs w:val="22"/>
              </w:rPr>
            </w:pPr>
          </w:p>
          <w:p w:rsidR="00124DDA" w:rsidRDefault="00124DDA" w:rsidP="00D42066">
            <w:pPr>
              <w:rPr>
                <w:sz w:val="22"/>
                <w:szCs w:val="22"/>
              </w:rPr>
            </w:pPr>
            <w:r>
              <w:rPr>
                <w:sz w:val="22"/>
                <w:szCs w:val="22"/>
              </w:rPr>
              <w:t xml:space="preserve">1.Праздник «Я для милой мамочки» </w:t>
            </w:r>
          </w:p>
          <w:p w:rsidR="00124DDA" w:rsidRDefault="00124DDA" w:rsidP="00D42066">
            <w:pPr>
              <w:rPr>
                <w:sz w:val="22"/>
                <w:szCs w:val="22"/>
              </w:rPr>
            </w:pPr>
            <w:r>
              <w:rPr>
                <w:sz w:val="22"/>
                <w:szCs w:val="22"/>
              </w:rPr>
              <w:t>2. Выставка детского творчества «Цветы »</w:t>
            </w:r>
          </w:p>
          <w:p w:rsidR="00124DDA" w:rsidRDefault="00124DDA" w:rsidP="00D42066">
            <w:pPr>
              <w:rPr>
                <w:sz w:val="22"/>
                <w:szCs w:val="22"/>
              </w:rPr>
            </w:pPr>
            <w:r>
              <w:rPr>
                <w:sz w:val="22"/>
                <w:szCs w:val="22"/>
              </w:rPr>
              <w:t>3. Игра «У нас в гостях бабушка»</w:t>
            </w:r>
          </w:p>
          <w:p w:rsidR="00124DDA" w:rsidRDefault="00124DDA" w:rsidP="00D42066">
            <w:pPr>
              <w:rPr>
                <w:sz w:val="22"/>
                <w:szCs w:val="22"/>
              </w:rPr>
            </w:pPr>
            <w:r>
              <w:rPr>
                <w:sz w:val="22"/>
                <w:szCs w:val="22"/>
              </w:rPr>
              <w:lastRenderedPageBreak/>
              <w:t>4.Игра – ситуация «Как непослушный котёнок  чуть не обжегся»</w:t>
            </w:r>
          </w:p>
          <w:p w:rsidR="00124DDA" w:rsidRDefault="00124DDA" w:rsidP="00D42066">
            <w:pPr>
              <w:rPr>
                <w:sz w:val="22"/>
                <w:szCs w:val="22"/>
              </w:rPr>
            </w:pPr>
          </w:p>
          <w:p w:rsidR="00124DDA" w:rsidRDefault="00124DDA" w:rsidP="00D42066">
            <w:pPr>
              <w:rPr>
                <w:sz w:val="22"/>
                <w:szCs w:val="22"/>
              </w:rPr>
            </w:pPr>
            <w:r>
              <w:rPr>
                <w:sz w:val="22"/>
                <w:szCs w:val="22"/>
              </w:rPr>
              <w:t>1.Игра – ситуация «Куда идут машины»</w:t>
            </w:r>
          </w:p>
          <w:p w:rsidR="00124DDA" w:rsidRDefault="00124DDA" w:rsidP="00D42066">
            <w:pPr>
              <w:rPr>
                <w:sz w:val="22"/>
                <w:szCs w:val="22"/>
              </w:rPr>
            </w:pPr>
            <w:r>
              <w:rPr>
                <w:sz w:val="22"/>
                <w:szCs w:val="22"/>
              </w:rPr>
              <w:t>2.Выставка детского творчества</w:t>
            </w:r>
          </w:p>
          <w:p w:rsidR="00124DDA" w:rsidRDefault="00124DDA" w:rsidP="00D42066">
            <w:pPr>
              <w:rPr>
                <w:sz w:val="22"/>
                <w:szCs w:val="22"/>
              </w:rPr>
            </w:pPr>
            <w:r>
              <w:rPr>
                <w:sz w:val="22"/>
                <w:szCs w:val="22"/>
              </w:rPr>
              <w:t xml:space="preserve">3.Праздник народной игрушки </w:t>
            </w:r>
          </w:p>
          <w:p w:rsidR="00124DDA" w:rsidRDefault="00124DDA" w:rsidP="00D42066">
            <w:pPr>
              <w:rPr>
                <w:sz w:val="22"/>
                <w:szCs w:val="22"/>
              </w:rPr>
            </w:pPr>
            <w:r>
              <w:rPr>
                <w:sz w:val="22"/>
                <w:szCs w:val="22"/>
              </w:rPr>
              <w:t>4.Сюжетно-ролевая игра «Семья», «Больница»</w:t>
            </w:r>
          </w:p>
          <w:p w:rsidR="00124DDA" w:rsidRDefault="00124DDA" w:rsidP="00D42066">
            <w:pPr>
              <w:rPr>
                <w:sz w:val="22"/>
                <w:szCs w:val="22"/>
              </w:rPr>
            </w:pPr>
          </w:p>
          <w:p w:rsidR="00124DDA" w:rsidRDefault="00124DDA" w:rsidP="00D42066">
            <w:pPr>
              <w:rPr>
                <w:sz w:val="22"/>
                <w:szCs w:val="22"/>
              </w:rPr>
            </w:pPr>
          </w:p>
          <w:p w:rsidR="00124DDA" w:rsidRDefault="00124DDA" w:rsidP="00D42066">
            <w:pPr>
              <w:rPr>
                <w:sz w:val="22"/>
                <w:szCs w:val="22"/>
              </w:rPr>
            </w:pPr>
            <w:r>
              <w:rPr>
                <w:sz w:val="22"/>
                <w:szCs w:val="22"/>
              </w:rPr>
              <w:t>1.Праздник «Весна, весна красная…»</w:t>
            </w:r>
          </w:p>
          <w:p w:rsidR="00124DDA" w:rsidRDefault="00124DDA" w:rsidP="00D42066">
            <w:pPr>
              <w:rPr>
                <w:sz w:val="22"/>
                <w:szCs w:val="22"/>
              </w:rPr>
            </w:pPr>
            <w:r>
              <w:rPr>
                <w:sz w:val="22"/>
                <w:szCs w:val="22"/>
              </w:rPr>
              <w:t>2. Выставка детского творчества «Весенняя полянка»</w:t>
            </w:r>
          </w:p>
          <w:p w:rsidR="00124DDA" w:rsidRDefault="00124DDA" w:rsidP="00D42066">
            <w:pPr>
              <w:rPr>
                <w:sz w:val="22"/>
                <w:szCs w:val="22"/>
              </w:rPr>
            </w:pPr>
          </w:p>
        </w:tc>
      </w:tr>
    </w:tbl>
    <w:p w:rsidR="002364CA" w:rsidRDefault="002364CA" w:rsidP="002D2121">
      <w:pPr>
        <w:rPr>
          <w:i/>
          <w:sz w:val="28"/>
          <w:szCs w:val="28"/>
        </w:rPr>
      </w:pPr>
    </w:p>
    <w:p w:rsidR="002364CA" w:rsidRDefault="002364CA" w:rsidP="00124DDA">
      <w:pPr>
        <w:jc w:val="center"/>
        <w:rPr>
          <w:i/>
          <w:sz w:val="28"/>
          <w:szCs w:val="28"/>
        </w:rPr>
      </w:pPr>
    </w:p>
    <w:p w:rsidR="00124DDA" w:rsidRDefault="00124DDA" w:rsidP="00124DDA">
      <w:pPr>
        <w:jc w:val="center"/>
        <w:rPr>
          <w:i/>
          <w:sz w:val="28"/>
          <w:szCs w:val="28"/>
        </w:rPr>
      </w:pPr>
    </w:p>
    <w:p w:rsidR="004F67B7" w:rsidRDefault="004F67B7" w:rsidP="00124DDA">
      <w:pPr>
        <w:jc w:val="center"/>
        <w:rPr>
          <w:i/>
          <w:sz w:val="28"/>
          <w:szCs w:val="28"/>
        </w:rPr>
      </w:pPr>
    </w:p>
    <w:p w:rsidR="004F67B7" w:rsidRDefault="004F67B7" w:rsidP="00124DDA">
      <w:pPr>
        <w:jc w:val="center"/>
        <w:rPr>
          <w:i/>
          <w:sz w:val="28"/>
          <w:szCs w:val="28"/>
        </w:rPr>
      </w:pPr>
    </w:p>
    <w:p w:rsidR="00124DDA" w:rsidRDefault="00124DDA" w:rsidP="00124DDA">
      <w:pPr>
        <w:jc w:val="center"/>
        <w:rPr>
          <w:i/>
          <w:sz w:val="28"/>
          <w:szCs w:val="28"/>
        </w:rPr>
      </w:pPr>
      <w:r>
        <w:rPr>
          <w:i/>
          <w:sz w:val="28"/>
          <w:szCs w:val="28"/>
        </w:rPr>
        <w:t>«младший дошкольный возраст» (2младшая)</w:t>
      </w:r>
    </w:p>
    <w:tbl>
      <w:tblPr>
        <w:tblW w:w="994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7"/>
        <w:gridCol w:w="3732"/>
        <w:gridCol w:w="4935"/>
      </w:tblGrid>
      <w:tr w:rsidR="00124DDA">
        <w:trPr>
          <w:trHeight w:val="408"/>
        </w:trPr>
        <w:tc>
          <w:tcPr>
            <w:tcW w:w="1277" w:type="dxa"/>
            <w:tcBorders>
              <w:top w:val="single" w:sz="4" w:space="0" w:color="auto"/>
              <w:left w:val="single" w:sz="4" w:space="0" w:color="auto"/>
              <w:bottom w:val="single" w:sz="4" w:space="0" w:color="auto"/>
              <w:right w:val="single" w:sz="4" w:space="0" w:color="auto"/>
            </w:tcBorders>
          </w:tcPr>
          <w:p w:rsidR="00124DDA" w:rsidRDefault="00124DDA" w:rsidP="00D42066">
            <w:pPr>
              <w:jc w:val="center"/>
              <w:rPr>
                <w:b/>
              </w:rPr>
            </w:pPr>
            <w:r>
              <w:rPr>
                <w:b/>
              </w:rPr>
              <w:t>Календарный месяц</w:t>
            </w:r>
          </w:p>
        </w:tc>
        <w:tc>
          <w:tcPr>
            <w:tcW w:w="3732" w:type="dxa"/>
            <w:tcBorders>
              <w:top w:val="single" w:sz="4" w:space="0" w:color="auto"/>
              <w:left w:val="single" w:sz="4" w:space="0" w:color="auto"/>
              <w:bottom w:val="single" w:sz="4" w:space="0" w:color="auto"/>
              <w:right w:val="single" w:sz="4" w:space="0" w:color="auto"/>
            </w:tcBorders>
          </w:tcPr>
          <w:p w:rsidR="00124DDA" w:rsidRDefault="00124DDA" w:rsidP="00D42066">
            <w:pPr>
              <w:jc w:val="center"/>
              <w:rPr>
                <w:b/>
              </w:rPr>
            </w:pPr>
            <w:r>
              <w:rPr>
                <w:b/>
              </w:rPr>
              <w:t xml:space="preserve">Темы </w:t>
            </w:r>
          </w:p>
        </w:tc>
        <w:tc>
          <w:tcPr>
            <w:tcW w:w="4935" w:type="dxa"/>
            <w:tcBorders>
              <w:top w:val="single" w:sz="4" w:space="0" w:color="auto"/>
              <w:left w:val="single" w:sz="4" w:space="0" w:color="auto"/>
              <w:bottom w:val="single" w:sz="4" w:space="0" w:color="auto"/>
              <w:right w:val="single" w:sz="4" w:space="0" w:color="auto"/>
            </w:tcBorders>
          </w:tcPr>
          <w:p w:rsidR="00124DDA" w:rsidRDefault="00124DDA" w:rsidP="00D42066">
            <w:pPr>
              <w:jc w:val="center"/>
              <w:rPr>
                <w:b/>
              </w:rPr>
            </w:pPr>
            <w:r>
              <w:rPr>
                <w:b/>
              </w:rPr>
              <w:t xml:space="preserve">Варианты </w:t>
            </w:r>
            <w:r>
              <w:rPr>
                <w:b/>
              </w:rPr>
              <w:br/>
              <w:t>итоговых мероприятий</w:t>
            </w:r>
          </w:p>
        </w:tc>
      </w:tr>
      <w:tr w:rsidR="00124DDA">
        <w:trPr>
          <w:trHeight w:val="3751"/>
        </w:trPr>
        <w:tc>
          <w:tcPr>
            <w:tcW w:w="1277" w:type="dxa"/>
            <w:tcBorders>
              <w:top w:val="single" w:sz="4" w:space="0" w:color="auto"/>
              <w:left w:val="single" w:sz="4" w:space="0" w:color="auto"/>
              <w:bottom w:val="single" w:sz="4" w:space="0" w:color="auto"/>
              <w:right w:val="single" w:sz="4" w:space="0" w:color="auto"/>
            </w:tcBorders>
          </w:tcPr>
          <w:p w:rsidR="00124DDA" w:rsidRDefault="00124DDA" w:rsidP="00D42066">
            <w:pPr>
              <w:jc w:val="center"/>
              <w:rPr>
                <w:b/>
                <w:sz w:val="22"/>
                <w:szCs w:val="22"/>
              </w:rPr>
            </w:pPr>
            <w:r>
              <w:rPr>
                <w:b/>
                <w:sz w:val="22"/>
                <w:szCs w:val="22"/>
              </w:rPr>
              <w:t>сентябрь -</w:t>
            </w:r>
          </w:p>
          <w:p w:rsidR="00124DDA" w:rsidRDefault="00124DDA" w:rsidP="00D42066">
            <w:pPr>
              <w:jc w:val="center"/>
              <w:rPr>
                <w:b/>
                <w:sz w:val="22"/>
                <w:szCs w:val="22"/>
              </w:rPr>
            </w:pPr>
            <w:r>
              <w:rPr>
                <w:b/>
                <w:sz w:val="22"/>
                <w:szCs w:val="22"/>
              </w:rPr>
              <w:t>ноябрь</w:t>
            </w:r>
          </w:p>
        </w:tc>
        <w:tc>
          <w:tcPr>
            <w:tcW w:w="3732" w:type="dxa"/>
            <w:tcBorders>
              <w:top w:val="single" w:sz="4" w:space="0" w:color="auto"/>
              <w:left w:val="single" w:sz="4" w:space="0" w:color="auto"/>
              <w:bottom w:val="single" w:sz="4" w:space="0" w:color="auto"/>
              <w:right w:val="single" w:sz="4" w:space="0" w:color="auto"/>
            </w:tcBorders>
          </w:tcPr>
          <w:p w:rsidR="00124DDA" w:rsidRDefault="00124DDA" w:rsidP="00D42066">
            <w:pPr>
              <w:rPr>
                <w:i/>
                <w:sz w:val="22"/>
                <w:szCs w:val="22"/>
              </w:rPr>
            </w:pPr>
            <w:r>
              <w:rPr>
                <w:i/>
                <w:sz w:val="22"/>
                <w:szCs w:val="22"/>
              </w:rPr>
              <w:t xml:space="preserve">Сентябрь </w:t>
            </w:r>
          </w:p>
          <w:p w:rsidR="00124DDA" w:rsidRDefault="00124DDA" w:rsidP="00D42066">
            <w:pPr>
              <w:rPr>
                <w:sz w:val="22"/>
                <w:szCs w:val="22"/>
              </w:rPr>
            </w:pPr>
            <w:r>
              <w:rPr>
                <w:sz w:val="22"/>
                <w:szCs w:val="22"/>
              </w:rPr>
              <w:t>1. Мы знакомимся</w:t>
            </w:r>
          </w:p>
          <w:p w:rsidR="00124DDA" w:rsidRDefault="00124DDA" w:rsidP="00D42066">
            <w:pPr>
              <w:rPr>
                <w:sz w:val="22"/>
                <w:szCs w:val="22"/>
              </w:rPr>
            </w:pPr>
            <w:r>
              <w:rPr>
                <w:sz w:val="22"/>
                <w:szCs w:val="22"/>
              </w:rPr>
              <w:t>2.Что такое «хорошо» и что такое «плохо»</w:t>
            </w:r>
          </w:p>
          <w:p w:rsidR="00124DDA" w:rsidRDefault="00124DDA" w:rsidP="00D42066">
            <w:pPr>
              <w:rPr>
                <w:sz w:val="22"/>
                <w:szCs w:val="22"/>
              </w:rPr>
            </w:pPr>
            <w:r>
              <w:rPr>
                <w:sz w:val="22"/>
                <w:szCs w:val="22"/>
              </w:rPr>
              <w:t>3. Наша группа</w:t>
            </w:r>
          </w:p>
          <w:p w:rsidR="00124DDA" w:rsidRDefault="00124DDA" w:rsidP="00D42066">
            <w:pPr>
              <w:rPr>
                <w:sz w:val="22"/>
                <w:szCs w:val="22"/>
              </w:rPr>
            </w:pPr>
            <w:r>
              <w:rPr>
                <w:sz w:val="22"/>
                <w:szCs w:val="22"/>
              </w:rPr>
              <w:t>4. Наши игрушки</w:t>
            </w:r>
          </w:p>
          <w:p w:rsidR="00124DDA" w:rsidRDefault="00124DDA" w:rsidP="00D42066">
            <w:pPr>
              <w:rPr>
                <w:i/>
                <w:sz w:val="22"/>
                <w:szCs w:val="22"/>
              </w:rPr>
            </w:pPr>
            <w:r>
              <w:rPr>
                <w:i/>
                <w:sz w:val="22"/>
                <w:szCs w:val="22"/>
              </w:rPr>
              <w:t xml:space="preserve">Октябрь </w:t>
            </w:r>
          </w:p>
          <w:p w:rsidR="00124DDA" w:rsidRDefault="00124DDA" w:rsidP="00D42066">
            <w:pPr>
              <w:rPr>
                <w:sz w:val="22"/>
                <w:szCs w:val="22"/>
              </w:rPr>
            </w:pPr>
            <w:r>
              <w:rPr>
                <w:sz w:val="22"/>
                <w:szCs w:val="22"/>
              </w:rPr>
              <w:t>1.Деревья</w:t>
            </w:r>
          </w:p>
          <w:p w:rsidR="00124DDA" w:rsidRDefault="00124DDA" w:rsidP="00D42066">
            <w:pPr>
              <w:rPr>
                <w:sz w:val="22"/>
                <w:szCs w:val="22"/>
              </w:rPr>
            </w:pPr>
            <w:r>
              <w:rPr>
                <w:sz w:val="22"/>
                <w:szCs w:val="22"/>
              </w:rPr>
              <w:t>2.Осень золотая</w:t>
            </w:r>
          </w:p>
          <w:p w:rsidR="00124DDA" w:rsidRDefault="00124DDA" w:rsidP="00D42066">
            <w:pPr>
              <w:rPr>
                <w:sz w:val="22"/>
                <w:szCs w:val="22"/>
              </w:rPr>
            </w:pPr>
            <w:r>
              <w:rPr>
                <w:sz w:val="22"/>
                <w:szCs w:val="22"/>
              </w:rPr>
              <w:t>3.Фрукты</w:t>
            </w:r>
          </w:p>
          <w:p w:rsidR="00124DDA" w:rsidRDefault="00124DDA" w:rsidP="00D42066">
            <w:pPr>
              <w:rPr>
                <w:sz w:val="22"/>
                <w:szCs w:val="22"/>
              </w:rPr>
            </w:pPr>
            <w:r>
              <w:rPr>
                <w:sz w:val="22"/>
                <w:szCs w:val="22"/>
              </w:rPr>
              <w:t>4.Овощи</w:t>
            </w:r>
          </w:p>
          <w:p w:rsidR="00124DDA" w:rsidRDefault="00124DDA" w:rsidP="00D42066">
            <w:pPr>
              <w:rPr>
                <w:i/>
                <w:sz w:val="22"/>
                <w:szCs w:val="22"/>
              </w:rPr>
            </w:pPr>
            <w:r>
              <w:rPr>
                <w:i/>
                <w:sz w:val="22"/>
                <w:szCs w:val="22"/>
              </w:rPr>
              <w:t xml:space="preserve">Ноябрь </w:t>
            </w:r>
          </w:p>
          <w:p w:rsidR="00124DDA" w:rsidRDefault="00124DDA" w:rsidP="00D42066">
            <w:pPr>
              <w:rPr>
                <w:sz w:val="22"/>
                <w:szCs w:val="22"/>
              </w:rPr>
            </w:pPr>
            <w:r>
              <w:rPr>
                <w:sz w:val="22"/>
                <w:szCs w:val="22"/>
              </w:rPr>
              <w:t>1.Грибы</w:t>
            </w:r>
          </w:p>
          <w:p w:rsidR="00124DDA" w:rsidRDefault="00124DDA" w:rsidP="00D42066">
            <w:pPr>
              <w:rPr>
                <w:sz w:val="22"/>
                <w:szCs w:val="22"/>
              </w:rPr>
            </w:pPr>
            <w:r>
              <w:rPr>
                <w:sz w:val="22"/>
                <w:szCs w:val="22"/>
              </w:rPr>
              <w:t>2.Дикие животные</w:t>
            </w:r>
          </w:p>
          <w:p w:rsidR="00124DDA" w:rsidRDefault="00124DDA" w:rsidP="00D42066">
            <w:pPr>
              <w:rPr>
                <w:sz w:val="22"/>
                <w:szCs w:val="22"/>
              </w:rPr>
            </w:pPr>
            <w:r>
              <w:rPr>
                <w:sz w:val="22"/>
                <w:szCs w:val="22"/>
              </w:rPr>
              <w:t>3.Домашние животные</w:t>
            </w:r>
          </w:p>
          <w:p w:rsidR="00124DDA" w:rsidRDefault="00124DDA" w:rsidP="00D42066">
            <w:pPr>
              <w:rPr>
                <w:sz w:val="22"/>
                <w:szCs w:val="22"/>
              </w:rPr>
            </w:pPr>
            <w:r>
              <w:rPr>
                <w:sz w:val="22"/>
                <w:szCs w:val="22"/>
              </w:rPr>
              <w:t>4.Птицы</w:t>
            </w:r>
          </w:p>
        </w:tc>
        <w:tc>
          <w:tcPr>
            <w:tcW w:w="4935" w:type="dxa"/>
            <w:tcBorders>
              <w:top w:val="single" w:sz="4" w:space="0" w:color="auto"/>
              <w:left w:val="single" w:sz="4" w:space="0" w:color="auto"/>
              <w:bottom w:val="single" w:sz="4" w:space="0" w:color="auto"/>
              <w:right w:val="single" w:sz="4" w:space="0" w:color="auto"/>
            </w:tcBorders>
          </w:tcPr>
          <w:p w:rsidR="00124DDA" w:rsidRDefault="00124DDA" w:rsidP="00D42066">
            <w:pPr>
              <w:rPr>
                <w:sz w:val="22"/>
                <w:szCs w:val="22"/>
              </w:rPr>
            </w:pPr>
          </w:p>
          <w:p w:rsidR="00124DDA" w:rsidRDefault="00124DDA" w:rsidP="00D42066">
            <w:pPr>
              <w:rPr>
                <w:sz w:val="22"/>
                <w:szCs w:val="22"/>
              </w:rPr>
            </w:pPr>
            <w:r>
              <w:rPr>
                <w:sz w:val="22"/>
                <w:szCs w:val="22"/>
              </w:rPr>
              <w:t>1. Фотоколлаж «Моя семья»</w:t>
            </w:r>
          </w:p>
          <w:p w:rsidR="00124DDA" w:rsidRDefault="00124DDA" w:rsidP="00D42066">
            <w:pPr>
              <w:rPr>
                <w:sz w:val="22"/>
                <w:szCs w:val="22"/>
              </w:rPr>
            </w:pPr>
            <w:r>
              <w:rPr>
                <w:sz w:val="22"/>
                <w:szCs w:val="22"/>
              </w:rPr>
              <w:t>2.Игра  «Расскажем о правилах и традициях детского сада Мишутке»</w:t>
            </w:r>
          </w:p>
          <w:p w:rsidR="00124DDA" w:rsidRDefault="00124DDA" w:rsidP="00D42066">
            <w:pPr>
              <w:rPr>
                <w:sz w:val="22"/>
                <w:szCs w:val="22"/>
              </w:rPr>
            </w:pPr>
            <w:r>
              <w:rPr>
                <w:sz w:val="22"/>
                <w:szCs w:val="22"/>
              </w:rPr>
              <w:t>3. Развлечение «Матрешкино новоселье»</w:t>
            </w:r>
          </w:p>
          <w:p w:rsidR="00124DDA" w:rsidRDefault="00124DDA" w:rsidP="00D42066">
            <w:pPr>
              <w:rPr>
                <w:sz w:val="22"/>
                <w:szCs w:val="22"/>
              </w:rPr>
            </w:pPr>
            <w:r>
              <w:rPr>
                <w:sz w:val="22"/>
                <w:szCs w:val="22"/>
              </w:rPr>
              <w:t>4. Игра «День рождения Мишутки»</w:t>
            </w:r>
          </w:p>
          <w:p w:rsidR="00124DDA" w:rsidRDefault="00124DDA" w:rsidP="00D42066">
            <w:pPr>
              <w:rPr>
                <w:sz w:val="22"/>
                <w:szCs w:val="22"/>
              </w:rPr>
            </w:pPr>
          </w:p>
          <w:p w:rsidR="00124DDA" w:rsidRDefault="00124DDA" w:rsidP="00D42066">
            <w:pPr>
              <w:rPr>
                <w:sz w:val="22"/>
                <w:szCs w:val="22"/>
              </w:rPr>
            </w:pPr>
            <w:r>
              <w:rPr>
                <w:sz w:val="22"/>
                <w:szCs w:val="22"/>
              </w:rPr>
              <w:t>1. Выставка детского творчества</w:t>
            </w:r>
          </w:p>
          <w:p w:rsidR="00124DDA" w:rsidRDefault="00124DDA" w:rsidP="00D42066">
            <w:pPr>
              <w:rPr>
                <w:sz w:val="22"/>
                <w:szCs w:val="22"/>
              </w:rPr>
            </w:pPr>
            <w:r>
              <w:rPr>
                <w:sz w:val="22"/>
                <w:szCs w:val="22"/>
              </w:rPr>
              <w:t>2.Развлечение «Здравствуй осень, золотая»</w:t>
            </w:r>
          </w:p>
          <w:p w:rsidR="00124DDA" w:rsidRDefault="00124DDA" w:rsidP="00D42066">
            <w:pPr>
              <w:rPr>
                <w:sz w:val="22"/>
                <w:szCs w:val="22"/>
              </w:rPr>
            </w:pPr>
            <w:r>
              <w:rPr>
                <w:sz w:val="22"/>
                <w:szCs w:val="22"/>
              </w:rPr>
              <w:t>3.Выставка «Подарки осени»</w:t>
            </w:r>
          </w:p>
          <w:p w:rsidR="00124DDA" w:rsidRDefault="00124DDA" w:rsidP="00D42066">
            <w:pPr>
              <w:rPr>
                <w:sz w:val="22"/>
                <w:szCs w:val="22"/>
              </w:rPr>
            </w:pPr>
            <w:r>
              <w:rPr>
                <w:sz w:val="22"/>
                <w:szCs w:val="22"/>
              </w:rPr>
              <w:t>4.Игра «Покажем Мишутке наш огород»</w:t>
            </w:r>
          </w:p>
          <w:p w:rsidR="00124DDA" w:rsidRDefault="00124DDA" w:rsidP="00D42066">
            <w:pPr>
              <w:rPr>
                <w:sz w:val="22"/>
                <w:szCs w:val="22"/>
              </w:rPr>
            </w:pPr>
          </w:p>
          <w:p w:rsidR="00124DDA" w:rsidRDefault="00124DDA" w:rsidP="00D42066">
            <w:pPr>
              <w:rPr>
                <w:sz w:val="22"/>
                <w:szCs w:val="22"/>
              </w:rPr>
            </w:pPr>
            <w:r>
              <w:rPr>
                <w:sz w:val="22"/>
                <w:szCs w:val="22"/>
              </w:rPr>
              <w:t xml:space="preserve">1. Кукольный спектакль «Еж и грибок» </w:t>
            </w:r>
          </w:p>
          <w:p w:rsidR="00124DDA" w:rsidRDefault="00124DDA" w:rsidP="00D42066">
            <w:pPr>
              <w:rPr>
                <w:sz w:val="22"/>
                <w:szCs w:val="22"/>
              </w:rPr>
            </w:pPr>
            <w:r>
              <w:rPr>
                <w:sz w:val="22"/>
                <w:szCs w:val="22"/>
              </w:rPr>
              <w:t>2.Выставка детского творчества «Украсим варежку для зверей»</w:t>
            </w:r>
          </w:p>
          <w:p w:rsidR="00124DDA" w:rsidRDefault="00124DDA" w:rsidP="00D42066">
            <w:pPr>
              <w:rPr>
                <w:sz w:val="22"/>
                <w:szCs w:val="22"/>
              </w:rPr>
            </w:pPr>
            <w:r>
              <w:rPr>
                <w:sz w:val="22"/>
                <w:szCs w:val="22"/>
              </w:rPr>
              <w:t>3.Развлечение «Бабушкин дворик»</w:t>
            </w:r>
          </w:p>
          <w:p w:rsidR="00124DDA" w:rsidRDefault="00124DDA" w:rsidP="00D42066">
            <w:pPr>
              <w:rPr>
                <w:sz w:val="22"/>
                <w:szCs w:val="22"/>
              </w:rPr>
            </w:pPr>
            <w:r>
              <w:rPr>
                <w:sz w:val="22"/>
                <w:szCs w:val="22"/>
              </w:rPr>
              <w:t>4.Игры-забавы «Птицы и птенчики»</w:t>
            </w:r>
          </w:p>
        </w:tc>
      </w:tr>
      <w:tr w:rsidR="00124DDA" w:rsidTr="008A0384">
        <w:trPr>
          <w:trHeight w:val="1707"/>
        </w:trPr>
        <w:tc>
          <w:tcPr>
            <w:tcW w:w="1277" w:type="dxa"/>
            <w:tcBorders>
              <w:top w:val="single" w:sz="4" w:space="0" w:color="auto"/>
              <w:left w:val="single" w:sz="4" w:space="0" w:color="auto"/>
              <w:bottom w:val="single" w:sz="4" w:space="0" w:color="auto"/>
              <w:right w:val="single" w:sz="4" w:space="0" w:color="auto"/>
            </w:tcBorders>
          </w:tcPr>
          <w:p w:rsidR="00124DDA" w:rsidRDefault="00124DDA" w:rsidP="00D42066">
            <w:pPr>
              <w:jc w:val="center"/>
              <w:rPr>
                <w:b/>
                <w:sz w:val="22"/>
                <w:szCs w:val="22"/>
              </w:rPr>
            </w:pPr>
            <w:r>
              <w:rPr>
                <w:b/>
                <w:sz w:val="22"/>
                <w:szCs w:val="22"/>
              </w:rPr>
              <w:t>декабрь-</w:t>
            </w:r>
          </w:p>
          <w:p w:rsidR="00124DDA" w:rsidRDefault="00124DDA" w:rsidP="00D42066">
            <w:pPr>
              <w:jc w:val="center"/>
              <w:rPr>
                <w:b/>
                <w:sz w:val="22"/>
                <w:szCs w:val="22"/>
              </w:rPr>
            </w:pPr>
            <w:r>
              <w:rPr>
                <w:b/>
                <w:sz w:val="22"/>
                <w:szCs w:val="22"/>
              </w:rPr>
              <w:t>февраль</w:t>
            </w:r>
          </w:p>
        </w:tc>
        <w:tc>
          <w:tcPr>
            <w:tcW w:w="3732" w:type="dxa"/>
            <w:tcBorders>
              <w:top w:val="single" w:sz="4" w:space="0" w:color="auto"/>
              <w:left w:val="single" w:sz="4" w:space="0" w:color="auto"/>
              <w:bottom w:val="single" w:sz="4" w:space="0" w:color="auto"/>
              <w:right w:val="single" w:sz="4" w:space="0" w:color="auto"/>
            </w:tcBorders>
          </w:tcPr>
          <w:p w:rsidR="00124DDA" w:rsidRDefault="00124DDA" w:rsidP="00D42066">
            <w:pPr>
              <w:rPr>
                <w:i/>
                <w:sz w:val="22"/>
                <w:szCs w:val="22"/>
              </w:rPr>
            </w:pPr>
            <w:r>
              <w:rPr>
                <w:i/>
                <w:sz w:val="22"/>
                <w:szCs w:val="22"/>
              </w:rPr>
              <w:t xml:space="preserve">Декабрь </w:t>
            </w:r>
          </w:p>
          <w:p w:rsidR="00124DDA" w:rsidRDefault="00124DDA" w:rsidP="00D42066">
            <w:pPr>
              <w:rPr>
                <w:sz w:val="22"/>
                <w:szCs w:val="22"/>
              </w:rPr>
            </w:pPr>
            <w:r>
              <w:rPr>
                <w:sz w:val="22"/>
                <w:szCs w:val="22"/>
              </w:rPr>
              <w:t>1.Домашние обитатели</w:t>
            </w:r>
          </w:p>
          <w:p w:rsidR="00124DDA" w:rsidRDefault="00124DDA" w:rsidP="00D42066">
            <w:pPr>
              <w:rPr>
                <w:sz w:val="22"/>
                <w:szCs w:val="22"/>
              </w:rPr>
            </w:pPr>
            <w:r>
              <w:rPr>
                <w:sz w:val="22"/>
                <w:szCs w:val="22"/>
              </w:rPr>
              <w:t>2.Транспорт</w:t>
            </w:r>
          </w:p>
          <w:p w:rsidR="00124DDA" w:rsidRDefault="00124DDA" w:rsidP="00D42066">
            <w:pPr>
              <w:rPr>
                <w:sz w:val="22"/>
                <w:szCs w:val="22"/>
              </w:rPr>
            </w:pPr>
            <w:r>
              <w:rPr>
                <w:sz w:val="22"/>
                <w:szCs w:val="22"/>
              </w:rPr>
              <w:t>3.Дорожная безопасность</w:t>
            </w:r>
          </w:p>
          <w:p w:rsidR="00124DDA" w:rsidRDefault="00124DDA" w:rsidP="00D42066">
            <w:pPr>
              <w:rPr>
                <w:sz w:val="22"/>
                <w:szCs w:val="22"/>
              </w:rPr>
            </w:pPr>
            <w:r>
              <w:rPr>
                <w:sz w:val="22"/>
                <w:szCs w:val="22"/>
              </w:rPr>
              <w:t>4.Новый год</w:t>
            </w:r>
          </w:p>
          <w:p w:rsidR="00124DDA" w:rsidRDefault="00124DDA" w:rsidP="00D42066">
            <w:pPr>
              <w:rPr>
                <w:i/>
                <w:sz w:val="22"/>
                <w:szCs w:val="22"/>
              </w:rPr>
            </w:pPr>
            <w:r>
              <w:rPr>
                <w:i/>
                <w:sz w:val="22"/>
                <w:szCs w:val="22"/>
              </w:rPr>
              <w:t xml:space="preserve">Январь </w:t>
            </w:r>
          </w:p>
          <w:p w:rsidR="00124DDA" w:rsidRPr="008B7C01" w:rsidRDefault="00124DDA" w:rsidP="00D42066">
            <w:pPr>
              <w:rPr>
                <w:i/>
                <w:sz w:val="22"/>
                <w:szCs w:val="22"/>
              </w:rPr>
            </w:pPr>
            <w:r>
              <w:rPr>
                <w:sz w:val="22"/>
                <w:szCs w:val="22"/>
              </w:rPr>
              <w:t>Мониторинг</w:t>
            </w:r>
          </w:p>
          <w:p w:rsidR="00124DDA" w:rsidRDefault="00124DDA" w:rsidP="00D42066">
            <w:pPr>
              <w:rPr>
                <w:sz w:val="22"/>
                <w:szCs w:val="22"/>
              </w:rPr>
            </w:pPr>
            <w:r>
              <w:rPr>
                <w:sz w:val="22"/>
                <w:szCs w:val="22"/>
              </w:rPr>
              <w:t>2.Зима белоснежная</w:t>
            </w:r>
          </w:p>
          <w:p w:rsidR="00124DDA" w:rsidRDefault="00124DDA" w:rsidP="00D42066">
            <w:pPr>
              <w:rPr>
                <w:sz w:val="22"/>
                <w:szCs w:val="22"/>
              </w:rPr>
            </w:pPr>
            <w:r>
              <w:rPr>
                <w:sz w:val="22"/>
                <w:szCs w:val="22"/>
              </w:rPr>
              <w:t>3.Дикие животные</w:t>
            </w:r>
          </w:p>
          <w:p w:rsidR="00124DDA" w:rsidRDefault="00124DDA" w:rsidP="00D42066">
            <w:pPr>
              <w:rPr>
                <w:sz w:val="22"/>
                <w:szCs w:val="22"/>
              </w:rPr>
            </w:pPr>
            <w:r>
              <w:rPr>
                <w:sz w:val="22"/>
                <w:szCs w:val="22"/>
              </w:rPr>
              <w:t>4.Зимние развлечения</w:t>
            </w:r>
          </w:p>
          <w:p w:rsidR="00124DDA" w:rsidRDefault="00124DDA" w:rsidP="00D42066">
            <w:pPr>
              <w:rPr>
                <w:i/>
                <w:sz w:val="22"/>
                <w:szCs w:val="22"/>
              </w:rPr>
            </w:pPr>
            <w:r>
              <w:rPr>
                <w:i/>
                <w:sz w:val="22"/>
                <w:szCs w:val="22"/>
              </w:rPr>
              <w:t xml:space="preserve">Февраль </w:t>
            </w:r>
          </w:p>
          <w:p w:rsidR="00124DDA" w:rsidRDefault="00124DDA" w:rsidP="00D42066">
            <w:pPr>
              <w:rPr>
                <w:sz w:val="22"/>
                <w:szCs w:val="22"/>
              </w:rPr>
            </w:pPr>
            <w:r>
              <w:rPr>
                <w:sz w:val="22"/>
                <w:szCs w:val="22"/>
              </w:rPr>
              <w:t>1.Труд врача</w:t>
            </w:r>
          </w:p>
          <w:p w:rsidR="00124DDA" w:rsidRDefault="00124DDA" w:rsidP="00D42066">
            <w:pPr>
              <w:rPr>
                <w:sz w:val="22"/>
                <w:szCs w:val="22"/>
              </w:rPr>
            </w:pPr>
            <w:r>
              <w:rPr>
                <w:sz w:val="22"/>
                <w:szCs w:val="22"/>
              </w:rPr>
              <w:t>2.Здоровье</w:t>
            </w:r>
          </w:p>
          <w:p w:rsidR="00124DDA" w:rsidRDefault="00124DDA" w:rsidP="00D42066">
            <w:pPr>
              <w:rPr>
                <w:sz w:val="22"/>
                <w:szCs w:val="22"/>
              </w:rPr>
            </w:pPr>
            <w:r>
              <w:rPr>
                <w:sz w:val="22"/>
                <w:szCs w:val="22"/>
              </w:rPr>
              <w:t>3.Мой папа</w:t>
            </w:r>
          </w:p>
          <w:p w:rsidR="00124DDA" w:rsidRDefault="00124DDA" w:rsidP="00D42066">
            <w:pPr>
              <w:rPr>
                <w:sz w:val="22"/>
                <w:szCs w:val="22"/>
              </w:rPr>
            </w:pPr>
            <w:r>
              <w:rPr>
                <w:sz w:val="22"/>
                <w:szCs w:val="22"/>
              </w:rPr>
              <w:t>4.Наши добрые дела</w:t>
            </w:r>
          </w:p>
        </w:tc>
        <w:tc>
          <w:tcPr>
            <w:tcW w:w="4935" w:type="dxa"/>
            <w:tcBorders>
              <w:top w:val="single" w:sz="4" w:space="0" w:color="auto"/>
              <w:left w:val="single" w:sz="4" w:space="0" w:color="auto"/>
              <w:bottom w:val="single" w:sz="4" w:space="0" w:color="auto"/>
              <w:right w:val="single" w:sz="4" w:space="0" w:color="auto"/>
            </w:tcBorders>
          </w:tcPr>
          <w:p w:rsidR="00124DDA" w:rsidRDefault="00124DDA" w:rsidP="00D42066">
            <w:pPr>
              <w:rPr>
                <w:sz w:val="22"/>
                <w:szCs w:val="22"/>
              </w:rPr>
            </w:pPr>
          </w:p>
          <w:p w:rsidR="00124DDA" w:rsidRDefault="00124DDA" w:rsidP="00D42066">
            <w:pPr>
              <w:rPr>
                <w:sz w:val="22"/>
                <w:szCs w:val="22"/>
              </w:rPr>
            </w:pPr>
            <w:r>
              <w:rPr>
                <w:sz w:val="22"/>
                <w:szCs w:val="22"/>
              </w:rPr>
              <w:t>1.Фотовыставка «Мой любимый друг»</w:t>
            </w:r>
          </w:p>
          <w:p w:rsidR="00124DDA" w:rsidRDefault="00124DDA" w:rsidP="00D42066">
            <w:pPr>
              <w:rPr>
                <w:sz w:val="22"/>
                <w:szCs w:val="22"/>
              </w:rPr>
            </w:pPr>
            <w:r>
              <w:rPr>
                <w:sz w:val="22"/>
                <w:szCs w:val="22"/>
              </w:rPr>
              <w:t>2.Выставка детского творчества «Починим машину»</w:t>
            </w:r>
          </w:p>
          <w:p w:rsidR="00124DDA" w:rsidRDefault="00124DDA" w:rsidP="00D42066">
            <w:pPr>
              <w:rPr>
                <w:sz w:val="22"/>
                <w:szCs w:val="22"/>
              </w:rPr>
            </w:pPr>
            <w:r>
              <w:rPr>
                <w:sz w:val="22"/>
                <w:szCs w:val="22"/>
              </w:rPr>
              <w:t>3.Игра – ситуация «Непослушный котенок»</w:t>
            </w:r>
          </w:p>
          <w:p w:rsidR="00124DDA" w:rsidRDefault="00124DDA" w:rsidP="00D42066">
            <w:pPr>
              <w:rPr>
                <w:sz w:val="22"/>
                <w:szCs w:val="22"/>
              </w:rPr>
            </w:pPr>
            <w:r>
              <w:rPr>
                <w:sz w:val="22"/>
                <w:szCs w:val="22"/>
              </w:rPr>
              <w:t>4.Праздник «Здравствуй, елочка»</w:t>
            </w:r>
          </w:p>
          <w:p w:rsidR="00124DDA" w:rsidRDefault="00124DDA" w:rsidP="00D42066">
            <w:pPr>
              <w:rPr>
                <w:sz w:val="22"/>
                <w:szCs w:val="22"/>
              </w:rPr>
            </w:pPr>
          </w:p>
          <w:p w:rsidR="00124DDA" w:rsidRDefault="00124DDA" w:rsidP="00D42066">
            <w:pPr>
              <w:rPr>
                <w:sz w:val="22"/>
                <w:szCs w:val="22"/>
              </w:rPr>
            </w:pPr>
          </w:p>
          <w:p w:rsidR="00124DDA" w:rsidRDefault="00124DDA" w:rsidP="00D42066">
            <w:pPr>
              <w:rPr>
                <w:sz w:val="22"/>
                <w:szCs w:val="22"/>
              </w:rPr>
            </w:pPr>
            <w:r>
              <w:rPr>
                <w:sz w:val="22"/>
                <w:szCs w:val="22"/>
              </w:rPr>
              <w:t>2.Выставка детского творчества «Веселые снежинки»</w:t>
            </w:r>
          </w:p>
          <w:p w:rsidR="00124DDA" w:rsidRDefault="00124DDA" w:rsidP="00D42066">
            <w:pPr>
              <w:rPr>
                <w:sz w:val="22"/>
                <w:szCs w:val="22"/>
              </w:rPr>
            </w:pPr>
            <w:r>
              <w:rPr>
                <w:sz w:val="22"/>
                <w:szCs w:val="22"/>
              </w:rPr>
              <w:t>3.Настольный театр « Три медведя»</w:t>
            </w:r>
          </w:p>
          <w:p w:rsidR="00124DDA" w:rsidRDefault="00124DDA" w:rsidP="00D42066">
            <w:pPr>
              <w:rPr>
                <w:sz w:val="22"/>
                <w:szCs w:val="22"/>
              </w:rPr>
            </w:pPr>
            <w:r>
              <w:rPr>
                <w:sz w:val="22"/>
                <w:szCs w:val="22"/>
              </w:rPr>
              <w:t>4.Развлечение «Здравствуй, зимушка – зима»</w:t>
            </w:r>
          </w:p>
          <w:p w:rsidR="00124DDA" w:rsidRDefault="00124DDA" w:rsidP="00D42066">
            <w:pPr>
              <w:rPr>
                <w:sz w:val="22"/>
                <w:szCs w:val="22"/>
              </w:rPr>
            </w:pPr>
          </w:p>
          <w:p w:rsidR="00124DDA" w:rsidRDefault="00124DDA" w:rsidP="00D42066">
            <w:pPr>
              <w:rPr>
                <w:sz w:val="22"/>
                <w:szCs w:val="22"/>
              </w:rPr>
            </w:pPr>
            <w:r>
              <w:rPr>
                <w:sz w:val="22"/>
                <w:szCs w:val="22"/>
              </w:rPr>
              <w:t>1.Сюжетно – ролевая игра «Больница»</w:t>
            </w:r>
          </w:p>
          <w:p w:rsidR="00124DDA" w:rsidRDefault="00124DDA" w:rsidP="00D42066">
            <w:pPr>
              <w:rPr>
                <w:sz w:val="22"/>
                <w:szCs w:val="22"/>
              </w:rPr>
            </w:pPr>
            <w:r>
              <w:rPr>
                <w:sz w:val="22"/>
                <w:szCs w:val="22"/>
              </w:rPr>
              <w:t>2.Игра «Мишутка простудился»</w:t>
            </w:r>
          </w:p>
          <w:p w:rsidR="00124DDA" w:rsidRDefault="00124DDA" w:rsidP="00D42066">
            <w:pPr>
              <w:rPr>
                <w:sz w:val="22"/>
                <w:szCs w:val="22"/>
              </w:rPr>
            </w:pPr>
            <w:r>
              <w:rPr>
                <w:sz w:val="22"/>
                <w:szCs w:val="22"/>
              </w:rPr>
              <w:lastRenderedPageBreak/>
              <w:t>3.Совместное с родителями чаепитие «Рядом с папой»</w:t>
            </w:r>
          </w:p>
          <w:p w:rsidR="00124DDA" w:rsidRDefault="00124DDA" w:rsidP="00D42066">
            <w:pPr>
              <w:rPr>
                <w:sz w:val="22"/>
                <w:szCs w:val="22"/>
              </w:rPr>
            </w:pPr>
            <w:r>
              <w:rPr>
                <w:sz w:val="22"/>
                <w:szCs w:val="22"/>
              </w:rPr>
              <w:t>4.Игра – ситуация «Каждой вещи свое место»</w:t>
            </w:r>
          </w:p>
        </w:tc>
      </w:tr>
      <w:tr w:rsidR="00124DDA" w:rsidRPr="0061090D">
        <w:tc>
          <w:tcPr>
            <w:tcW w:w="1277"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jc w:val="center"/>
              <w:rPr>
                <w:b/>
                <w:color w:val="000000"/>
                <w:sz w:val="22"/>
                <w:szCs w:val="22"/>
              </w:rPr>
            </w:pPr>
            <w:r w:rsidRPr="0061090D">
              <w:rPr>
                <w:b/>
                <w:color w:val="000000"/>
                <w:sz w:val="22"/>
                <w:szCs w:val="22"/>
              </w:rPr>
              <w:lastRenderedPageBreak/>
              <w:t>март -</w:t>
            </w:r>
          </w:p>
          <w:p w:rsidR="00124DDA" w:rsidRPr="0061090D" w:rsidRDefault="00124DDA" w:rsidP="00D42066">
            <w:pPr>
              <w:jc w:val="center"/>
              <w:rPr>
                <w:b/>
                <w:color w:val="000000"/>
                <w:sz w:val="22"/>
                <w:szCs w:val="22"/>
              </w:rPr>
            </w:pPr>
            <w:r w:rsidRPr="0061090D">
              <w:rPr>
                <w:b/>
                <w:color w:val="000000"/>
                <w:sz w:val="22"/>
                <w:szCs w:val="22"/>
              </w:rPr>
              <w:t>май</w:t>
            </w:r>
          </w:p>
          <w:p w:rsidR="00124DDA" w:rsidRPr="0061090D" w:rsidRDefault="00124DDA" w:rsidP="00D42066">
            <w:pPr>
              <w:jc w:val="center"/>
              <w:rPr>
                <w:b/>
                <w:color w:val="000000"/>
                <w:sz w:val="22"/>
                <w:szCs w:val="22"/>
              </w:rPr>
            </w:pPr>
          </w:p>
        </w:tc>
        <w:tc>
          <w:tcPr>
            <w:tcW w:w="3732"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rPr>
                <w:i/>
                <w:color w:val="000000"/>
                <w:sz w:val="22"/>
                <w:szCs w:val="22"/>
              </w:rPr>
            </w:pPr>
            <w:r w:rsidRPr="0061090D">
              <w:rPr>
                <w:i/>
                <w:color w:val="000000"/>
                <w:sz w:val="22"/>
                <w:szCs w:val="22"/>
              </w:rPr>
              <w:t xml:space="preserve">Март </w:t>
            </w:r>
          </w:p>
          <w:p w:rsidR="00124DDA" w:rsidRPr="0061090D" w:rsidRDefault="00124DDA" w:rsidP="00D42066">
            <w:pPr>
              <w:rPr>
                <w:color w:val="000000"/>
                <w:sz w:val="22"/>
                <w:szCs w:val="22"/>
              </w:rPr>
            </w:pPr>
            <w:r w:rsidRPr="0061090D">
              <w:rPr>
                <w:color w:val="000000"/>
                <w:sz w:val="22"/>
                <w:szCs w:val="22"/>
              </w:rPr>
              <w:t>1.Моя мамочка</w:t>
            </w:r>
          </w:p>
          <w:p w:rsidR="00124DDA" w:rsidRPr="0061090D" w:rsidRDefault="00124DDA" w:rsidP="00D42066">
            <w:pPr>
              <w:rPr>
                <w:color w:val="000000"/>
                <w:sz w:val="22"/>
                <w:szCs w:val="22"/>
              </w:rPr>
            </w:pPr>
            <w:r w:rsidRPr="0061090D">
              <w:rPr>
                <w:color w:val="000000"/>
                <w:sz w:val="22"/>
                <w:szCs w:val="22"/>
              </w:rPr>
              <w:t>2.Семья</w:t>
            </w:r>
          </w:p>
          <w:p w:rsidR="00124DDA" w:rsidRPr="0061090D" w:rsidRDefault="00124DDA" w:rsidP="00D42066">
            <w:pPr>
              <w:rPr>
                <w:b/>
                <w:i/>
                <w:color w:val="000000"/>
                <w:sz w:val="22"/>
                <w:szCs w:val="22"/>
              </w:rPr>
            </w:pPr>
            <w:r w:rsidRPr="0061090D">
              <w:rPr>
                <w:color w:val="000000"/>
                <w:sz w:val="22"/>
                <w:szCs w:val="22"/>
              </w:rPr>
              <w:t>3.Посуда</w:t>
            </w:r>
          </w:p>
          <w:p w:rsidR="00124DDA" w:rsidRPr="0061090D" w:rsidRDefault="00124DDA" w:rsidP="00D42066">
            <w:pPr>
              <w:rPr>
                <w:color w:val="000000"/>
                <w:sz w:val="22"/>
                <w:szCs w:val="22"/>
              </w:rPr>
            </w:pPr>
            <w:r w:rsidRPr="0061090D">
              <w:rPr>
                <w:color w:val="000000"/>
                <w:sz w:val="22"/>
                <w:szCs w:val="22"/>
              </w:rPr>
              <w:t>4.Квартира</w:t>
            </w:r>
          </w:p>
          <w:p w:rsidR="00124DDA" w:rsidRPr="0061090D" w:rsidRDefault="00124DDA" w:rsidP="00D42066">
            <w:pPr>
              <w:rPr>
                <w:color w:val="000000"/>
                <w:sz w:val="22"/>
                <w:szCs w:val="22"/>
              </w:rPr>
            </w:pPr>
          </w:p>
          <w:p w:rsidR="00124DDA" w:rsidRPr="0061090D" w:rsidRDefault="00124DDA" w:rsidP="00D42066">
            <w:pPr>
              <w:rPr>
                <w:i/>
                <w:color w:val="000000"/>
                <w:sz w:val="22"/>
                <w:szCs w:val="22"/>
              </w:rPr>
            </w:pPr>
            <w:r w:rsidRPr="0061090D">
              <w:rPr>
                <w:i/>
                <w:color w:val="000000"/>
                <w:sz w:val="22"/>
                <w:szCs w:val="22"/>
              </w:rPr>
              <w:t xml:space="preserve">Апрель </w:t>
            </w:r>
          </w:p>
          <w:p w:rsidR="00124DDA" w:rsidRPr="0061090D" w:rsidRDefault="00124DDA" w:rsidP="00D42066">
            <w:pPr>
              <w:rPr>
                <w:color w:val="000000"/>
                <w:sz w:val="22"/>
                <w:szCs w:val="22"/>
              </w:rPr>
            </w:pPr>
            <w:r w:rsidRPr="0061090D">
              <w:rPr>
                <w:color w:val="000000"/>
                <w:sz w:val="22"/>
                <w:szCs w:val="22"/>
              </w:rPr>
              <w:t>1.Город</w:t>
            </w:r>
          </w:p>
          <w:p w:rsidR="00124DDA" w:rsidRPr="0061090D" w:rsidRDefault="00124DDA" w:rsidP="00D42066">
            <w:pPr>
              <w:rPr>
                <w:color w:val="000000"/>
                <w:sz w:val="22"/>
                <w:szCs w:val="22"/>
              </w:rPr>
            </w:pPr>
            <w:r w:rsidRPr="0061090D">
              <w:rPr>
                <w:color w:val="000000"/>
                <w:sz w:val="22"/>
                <w:szCs w:val="22"/>
              </w:rPr>
              <w:t xml:space="preserve">2.Пожарная безопасность </w:t>
            </w:r>
          </w:p>
          <w:p w:rsidR="00124DDA" w:rsidRPr="0061090D" w:rsidRDefault="00124DDA" w:rsidP="00D42066">
            <w:pPr>
              <w:rPr>
                <w:b/>
                <w:i/>
                <w:color w:val="000000"/>
                <w:sz w:val="22"/>
                <w:szCs w:val="22"/>
              </w:rPr>
            </w:pPr>
            <w:r w:rsidRPr="0061090D">
              <w:rPr>
                <w:color w:val="000000"/>
                <w:sz w:val="22"/>
                <w:szCs w:val="22"/>
              </w:rPr>
              <w:t>3.Народная игрушка</w:t>
            </w:r>
          </w:p>
          <w:p w:rsidR="00124DDA" w:rsidRPr="0061090D" w:rsidRDefault="00124DDA" w:rsidP="00D42066">
            <w:pPr>
              <w:rPr>
                <w:color w:val="000000"/>
                <w:sz w:val="22"/>
                <w:szCs w:val="22"/>
              </w:rPr>
            </w:pPr>
            <w:r w:rsidRPr="0061090D">
              <w:rPr>
                <w:color w:val="000000"/>
                <w:sz w:val="22"/>
                <w:szCs w:val="22"/>
              </w:rPr>
              <w:t>4.В саду ли, в огороде</w:t>
            </w:r>
          </w:p>
          <w:p w:rsidR="00124DDA" w:rsidRPr="0061090D" w:rsidRDefault="00124DDA" w:rsidP="00D42066">
            <w:pPr>
              <w:rPr>
                <w:color w:val="000000"/>
                <w:sz w:val="22"/>
                <w:szCs w:val="22"/>
              </w:rPr>
            </w:pPr>
          </w:p>
          <w:p w:rsidR="00124DDA" w:rsidRPr="0061090D" w:rsidRDefault="00124DDA" w:rsidP="00D42066">
            <w:pPr>
              <w:rPr>
                <w:i/>
                <w:color w:val="000000"/>
                <w:sz w:val="22"/>
                <w:szCs w:val="22"/>
              </w:rPr>
            </w:pPr>
            <w:r w:rsidRPr="0061090D">
              <w:rPr>
                <w:i/>
                <w:color w:val="000000"/>
                <w:sz w:val="22"/>
                <w:szCs w:val="22"/>
              </w:rPr>
              <w:t xml:space="preserve">Май </w:t>
            </w:r>
          </w:p>
          <w:p w:rsidR="00124DDA" w:rsidRPr="0061090D" w:rsidRDefault="00124DDA" w:rsidP="00D42066">
            <w:pPr>
              <w:rPr>
                <w:color w:val="000000"/>
                <w:sz w:val="22"/>
                <w:szCs w:val="22"/>
              </w:rPr>
            </w:pPr>
            <w:r w:rsidRPr="0061090D">
              <w:rPr>
                <w:color w:val="000000"/>
                <w:sz w:val="22"/>
                <w:szCs w:val="22"/>
              </w:rPr>
              <w:t>1.Весна</w:t>
            </w:r>
          </w:p>
          <w:p w:rsidR="00124DDA" w:rsidRPr="0061090D" w:rsidRDefault="00124DDA" w:rsidP="00D42066">
            <w:pPr>
              <w:rPr>
                <w:color w:val="000000"/>
                <w:sz w:val="22"/>
                <w:szCs w:val="22"/>
              </w:rPr>
            </w:pPr>
            <w:r w:rsidRPr="0061090D">
              <w:rPr>
                <w:color w:val="000000"/>
                <w:sz w:val="22"/>
                <w:szCs w:val="22"/>
              </w:rPr>
              <w:t>2. Цветы</w:t>
            </w:r>
          </w:p>
          <w:p w:rsidR="00124DDA" w:rsidRPr="0061090D" w:rsidRDefault="00124DDA" w:rsidP="00D42066">
            <w:pPr>
              <w:rPr>
                <w:color w:val="000000"/>
                <w:sz w:val="22"/>
                <w:szCs w:val="22"/>
              </w:rPr>
            </w:pPr>
          </w:p>
        </w:tc>
        <w:tc>
          <w:tcPr>
            <w:tcW w:w="4935"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 xml:space="preserve">1.Праздник «Я для милой мамочки» </w:t>
            </w:r>
          </w:p>
          <w:p w:rsidR="00124DDA" w:rsidRPr="0061090D" w:rsidRDefault="00124DDA" w:rsidP="00D42066">
            <w:pPr>
              <w:rPr>
                <w:color w:val="000000"/>
                <w:sz w:val="22"/>
                <w:szCs w:val="22"/>
              </w:rPr>
            </w:pPr>
            <w:r w:rsidRPr="0061090D">
              <w:rPr>
                <w:color w:val="000000"/>
                <w:sz w:val="22"/>
                <w:szCs w:val="22"/>
              </w:rPr>
              <w:t>2. Выставка детского творчества «Дружная семейка»</w:t>
            </w:r>
          </w:p>
          <w:p w:rsidR="00124DDA" w:rsidRPr="0061090D" w:rsidRDefault="00124DDA" w:rsidP="00D42066">
            <w:pPr>
              <w:rPr>
                <w:color w:val="000000"/>
                <w:sz w:val="22"/>
                <w:szCs w:val="22"/>
              </w:rPr>
            </w:pPr>
            <w:r w:rsidRPr="0061090D">
              <w:rPr>
                <w:color w:val="000000"/>
                <w:sz w:val="22"/>
                <w:szCs w:val="22"/>
              </w:rPr>
              <w:t>3. Игра «У нас в гостях бабушка»</w:t>
            </w:r>
          </w:p>
          <w:p w:rsidR="00124DDA" w:rsidRPr="0061090D" w:rsidRDefault="00124DDA" w:rsidP="00D42066">
            <w:pPr>
              <w:rPr>
                <w:color w:val="000000"/>
                <w:sz w:val="22"/>
                <w:szCs w:val="22"/>
              </w:rPr>
            </w:pPr>
            <w:r w:rsidRPr="0061090D">
              <w:rPr>
                <w:color w:val="000000"/>
                <w:sz w:val="22"/>
                <w:szCs w:val="22"/>
              </w:rPr>
              <w:t>4.Игра – ситуация «Мишуткино новоселье»</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1.Игра – ситуация «Куда идут машины»</w:t>
            </w:r>
          </w:p>
          <w:p w:rsidR="00124DDA" w:rsidRPr="0061090D" w:rsidRDefault="00124DDA" w:rsidP="00D42066">
            <w:pPr>
              <w:rPr>
                <w:color w:val="000000"/>
                <w:sz w:val="22"/>
                <w:szCs w:val="22"/>
              </w:rPr>
            </w:pPr>
            <w:r w:rsidRPr="0061090D">
              <w:rPr>
                <w:color w:val="000000"/>
                <w:sz w:val="22"/>
                <w:szCs w:val="22"/>
              </w:rPr>
              <w:t>2.Театр на фланелеграфе «Как непослушный котенок чуть не обжегся»</w:t>
            </w:r>
          </w:p>
          <w:p w:rsidR="00124DDA" w:rsidRPr="0061090D" w:rsidRDefault="00124DDA" w:rsidP="00D42066">
            <w:pPr>
              <w:rPr>
                <w:color w:val="000000"/>
                <w:sz w:val="22"/>
                <w:szCs w:val="22"/>
              </w:rPr>
            </w:pPr>
            <w:r w:rsidRPr="0061090D">
              <w:rPr>
                <w:color w:val="000000"/>
                <w:sz w:val="22"/>
                <w:szCs w:val="22"/>
              </w:rPr>
              <w:t xml:space="preserve">3.Праздник народной игрушки </w:t>
            </w:r>
          </w:p>
          <w:p w:rsidR="00124DDA" w:rsidRPr="0061090D" w:rsidRDefault="00124DDA" w:rsidP="00D42066">
            <w:pPr>
              <w:rPr>
                <w:color w:val="000000"/>
                <w:sz w:val="22"/>
                <w:szCs w:val="22"/>
              </w:rPr>
            </w:pPr>
            <w:r w:rsidRPr="0061090D">
              <w:rPr>
                <w:color w:val="000000"/>
                <w:sz w:val="22"/>
                <w:szCs w:val="22"/>
              </w:rPr>
              <w:t>4.Театрализованное представление «Бабушка – загадушка»</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1.Праздник «Весна, весна красная…»</w:t>
            </w:r>
          </w:p>
          <w:p w:rsidR="00124DDA" w:rsidRPr="0061090D" w:rsidRDefault="00124DDA" w:rsidP="00D42066">
            <w:pPr>
              <w:rPr>
                <w:color w:val="000000"/>
                <w:sz w:val="22"/>
                <w:szCs w:val="22"/>
              </w:rPr>
            </w:pPr>
            <w:r w:rsidRPr="0061090D">
              <w:rPr>
                <w:color w:val="000000"/>
                <w:sz w:val="22"/>
                <w:szCs w:val="22"/>
              </w:rPr>
              <w:t>2. Выставка детского творчества «Весенняя полянка»</w:t>
            </w:r>
          </w:p>
          <w:p w:rsidR="00124DDA" w:rsidRPr="0061090D" w:rsidRDefault="00124DDA" w:rsidP="00D42066">
            <w:pPr>
              <w:rPr>
                <w:color w:val="000000"/>
                <w:sz w:val="22"/>
                <w:szCs w:val="22"/>
              </w:rPr>
            </w:pPr>
          </w:p>
        </w:tc>
      </w:tr>
    </w:tbl>
    <w:p w:rsidR="00124DDA" w:rsidRPr="0061090D" w:rsidRDefault="00124DDA" w:rsidP="00124DDA">
      <w:pPr>
        <w:jc w:val="center"/>
        <w:rPr>
          <w:i/>
          <w:color w:val="000000"/>
          <w:sz w:val="28"/>
          <w:szCs w:val="28"/>
        </w:rPr>
      </w:pPr>
    </w:p>
    <w:p w:rsidR="00124DDA" w:rsidRPr="0061090D" w:rsidRDefault="00124DDA" w:rsidP="00124DDA">
      <w:pPr>
        <w:jc w:val="center"/>
        <w:rPr>
          <w:i/>
          <w:color w:val="000000"/>
          <w:sz w:val="28"/>
          <w:szCs w:val="28"/>
        </w:rPr>
      </w:pPr>
    </w:p>
    <w:p w:rsidR="00124DDA" w:rsidRPr="0061090D" w:rsidRDefault="00124DDA" w:rsidP="00124DDA">
      <w:pPr>
        <w:jc w:val="center"/>
        <w:rPr>
          <w:i/>
          <w:color w:val="000000"/>
          <w:sz w:val="28"/>
          <w:szCs w:val="28"/>
        </w:rPr>
      </w:pPr>
      <w:r w:rsidRPr="0061090D">
        <w:rPr>
          <w:i/>
          <w:color w:val="000000"/>
          <w:sz w:val="28"/>
          <w:szCs w:val="28"/>
        </w:rPr>
        <w:t>средний дошкольный возраст</w:t>
      </w:r>
    </w:p>
    <w:tbl>
      <w:tblPr>
        <w:tblW w:w="99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7"/>
        <w:gridCol w:w="4573"/>
        <w:gridCol w:w="4116"/>
      </w:tblGrid>
      <w:tr w:rsidR="00124DDA" w:rsidRPr="0061090D">
        <w:trPr>
          <w:trHeight w:val="510"/>
        </w:trPr>
        <w:tc>
          <w:tcPr>
            <w:tcW w:w="1277"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jc w:val="center"/>
              <w:rPr>
                <w:b/>
                <w:color w:val="000000"/>
                <w:sz w:val="22"/>
                <w:szCs w:val="22"/>
              </w:rPr>
            </w:pPr>
            <w:r w:rsidRPr="0061090D">
              <w:rPr>
                <w:b/>
                <w:color w:val="000000"/>
                <w:sz w:val="22"/>
                <w:szCs w:val="22"/>
              </w:rPr>
              <w:t>Календарный месяц</w:t>
            </w:r>
          </w:p>
        </w:tc>
        <w:tc>
          <w:tcPr>
            <w:tcW w:w="4573"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jc w:val="center"/>
              <w:rPr>
                <w:b/>
                <w:color w:val="000000"/>
                <w:sz w:val="22"/>
                <w:szCs w:val="22"/>
              </w:rPr>
            </w:pPr>
            <w:r w:rsidRPr="0061090D">
              <w:rPr>
                <w:b/>
                <w:color w:val="000000"/>
                <w:sz w:val="22"/>
                <w:szCs w:val="22"/>
              </w:rPr>
              <w:t xml:space="preserve">Темы </w:t>
            </w:r>
          </w:p>
        </w:tc>
        <w:tc>
          <w:tcPr>
            <w:tcW w:w="4116"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jc w:val="center"/>
              <w:rPr>
                <w:b/>
                <w:color w:val="000000"/>
                <w:sz w:val="22"/>
                <w:szCs w:val="22"/>
              </w:rPr>
            </w:pPr>
            <w:r w:rsidRPr="0061090D">
              <w:rPr>
                <w:b/>
                <w:color w:val="000000"/>
                <w:sz w:val="22"/>
                <w:szCs w:val="22"/>
              </w:rPr>
              <w:t xml:space="preserve">Варианты </w:t>
            </w:r>
            <w:r w:rsidRPr="0061090D">
              <w:rPr>
                <w:b/>
                <w:color w:val="000000"/>
                <w:sz w:val="22"/>
                <w:szCs w:val="22"/>
              </w:rPr>
              <w:br/>
              <w:t>итоговых мероприятий</w:t>
            </w:r>
          </w:p>
        </w:tc>
      </w:tr>
      <w:tr w:rsidR="00124DDA" w:rsidRPr="0061090D">
        <w:trPr>
          <w:trHeight w:val="4520"/>
        </w:trPr>
        <w:tc>
          <w:tcPr>
            <w:tcW w:w="1277"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jc w:val="center"/>
              <w:rPr>
                <w:b/>
                <w:color w:val="000000"/>
                <w:sz w:val="22"/>
                <w:szCs w:val="22"/>
              </w:rPr>
            </w:pPr>
            <w:r w:rsidRPr="0061090D">
              <w:rPr>
                <w:b/>
                <w:color w:val="000000"/>
                <w:sz w:val="22"/>
                <w:szCs w:val="22"/>
              </w:rPr>
              <w:t>сентябрь-</w:t>
            </w:r>
          </w:p>
          <w:p w:rsidR="00124DDA" w:rsidRPr="0061090D" w:rsidRDefault="00124DDA" w:rsidP="00D42066">
            <w:pPr>
              <w:jc w:val="center"/>
              <w:rPr>
                <w:b/>
                <w:color w:val="000000"/>
                <w:sz w:val="22"/>
                <w:szCs w:val="22"/>
              </w:rPr>
            </w:pPr>
            <w:r w:rsidRPr="0061090D">
              <w:rPr>
                <w:b/>
                <w:color w:val="000000"/>
                <w:sz w:val="22"/>
                <w:szCs w:val="22"/>
              </w:rPr>
              <w:t>ноябрь</w:t>
            </w:r>
          </w:p>
          <w:p w:rsidR="00124DDA" w:rsidRPr="0061090D" w:rsidRDefault="00124DDA" w:rsidP="00D42066">
            <w:pPr>
              <w:jc w:val="center"/>
              <w:rPr>
                <w:b/>
                <w:color w:val="000000"/>
                <w:sz w:val="22"/>
                <w:szCs w:val="22"/>
              </w:rPr>
            </w:pPr>
          </w:p>
        </w:tc>
        <w:tc>
          <w:tcPr>
            <w:tcW w:w="4573"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jc w:val="center"/>
              <w:rPr>
                <w:i/>
                <w:color w:val="000000"/>
                <w:sz w:val="22"/>
                <w:szCs w:val="22"/>
              </w:rPr>
            </w:pPr>
            <w:r w:rsidRPr="0061090D">
              <w:rPr>
                <w:b/>
                <w:i/>
                <w:color w:val="000000"/>
                <w:sz w:val="22"/>
                <w:szCs w:val="22"/>
              </w:rPr>
              <w:t xml:space="preserve">Как мы растем </w:t>
            </w:r>
            <w:r w:rsidRPr="0061090D">
              <w:rPr>
                <w:i/>
                <w:color w:val="000000"/>
                <w:sz w:val="22"/>
                <w:szCs w:val="22"/>
              </w:rPr>
              <w:t>(сентябрь)</w:t>
            </w:r>
          </w:p>
          <w:p w:rsidR="00124DDA" w:rsidRPr="0061090D" w:rsidRDefault="00124DDA" w:rsidP="00D42066">
            <w:pPr>
              <w:rPr>
                <w:color w:val="000000"/>
                <w:sz w:val="22"/>
                <w:szCs w:val="22"/>
              </w:rPr>
            </w:pPr>
            <w:r w:rsidRPr="0061090D">
              <w:rPr>
                <w:color w:val="000000"/>
                <w:sz w:val="22"/>
                <w:szCs w:val="22"/>
              </w:rPr>
              <w:t>1. Я и моя семья</w:t>
            </w:r>
          </w:p>
          <w:p w:rsidR="00124DDA" w:rsidRPr="0061090D" w:rsidRDefault="00124DDA" w:rsidP="00D42066">
            <w:pPr>
              <w:rPr>
                <w:color w:val="000000"/>
                <w:sz w:val="22"/>
                <w:szCs w:val="22"/>
              </w:rPr>
            </w:pPr>
            <w:r w:rsidRPr="0061090D">
              <w:rPr>
                <w:color w:val="000000"/>
                <w:sz w:val="22"/>
                <w:szCs w:val="22"/>
              </w:rPr>
              <w:t>2. Что такое «хорошо» и что такое «плохо»</w:t>
            </w:r>
          </w:p>
          <w:p w:rsidR="00124DDA" w:rsidRPr="0061090D" w:rsidRDefault="00124DDA" w:rsidP="00D42066">
            <w:pPr>
              <w:rPr>
                <w:color w:val="000000"/>
                <w:sz w:val="22"/>
                <w:szCs w:val="22"/>
              </w:rPr>
            </w:pPr>
            <w:r w:rsidRPr="0061090D">
              <w:rPr>
                <w:color w:val="000000"/>
                <w:sz w:val="22"/>
                <w:szCs w:val="22"/>
              </w:rPr>
              <w:t>3.Мое тело</w:t>
            </w:r>
          </w:p>
          <w:p w:rsidR="00124DDA" w:rsidRPr="0061090D" w:rsidRDefault="00124DDA" w:rsidP="00D42066">
            <w:pPr>
              <w:rPr>
                <w:color w:val="000000"/>
                <w:sz w:val="22"/>
                <w:szCs w:val="22"/>
              </w:rPr>
            </w:pPr>
            <w:r w:rsidRPr="0061090D">
              <w:rPr>
                <w:color w:val="000000"/>
                <w:sz w:val="22"/>
                <w:szCs w:val="22"/>
              </w:rPr>
              <w:t>4.Мои друзья (культ</w:t>
            </w:r>
            <w:proofErr w:type="gramStart"/>
            <w:r w:rsidRPr="0061090D">
              <w:rPr>
                <w:color w:val="000000"/>
                <w:sz w:val="22"/>
                <w:szCs w:val="22"/>
              </w:rPr>
              <w:t>.-</w:t>
            </w:r>
            <w:proofErr w:type="gramEnd"/>
            <w:r w:rsidRPr="0061090D">
              <w:rPr>
                <w:color w:val="000000"/>
                <w:sz w:val="22"/>
                <w:szCs w:val="22"/>
              </w:rPr>
              <w:t>гигиенич.правила)</w:t>
            </w:r>
          </w:p>
          <w:p w:rsidR="00124DDA" w:rsidRPr="0061090D" w:rsidRDefault="00124DDA" w:rsidP="00D42066">
            <w:pPr>
              <w:rPr>
                <w:color w:val="000000"/>
                <w:sz w:val="22"/>
                <w:szCs w:val="22"/>
              </w:rPr>
            </w:pPr>
          </w:p>
          <w:p w:rsidR="00124DDA" w:rsidRPr="0061090D" w:rsidRDefault="00124DDA" w:rsidP="00D42066">
            <w:pPr>
              <w:jc w:val="center"/>
              <w:rPr>
                <w:b/>
                <w:i/>
                <w:color w:val="000000"/>
                <w:sz w:val="22"/>
                <w:szCs w:val="22"/>
              </w:rPr>
            </w:pPr>
            <w:r w:rsidRPr="0061090D">
              <w:rPr>
                <w:b/>
                <w:i/>
                <w:color w:val="000000"/>
                <w:sz w:val="22"/>
                <w:szCs w:val="22"/>
              </w:rPr>
              <w:t xml:space="preserve">Здравствуй осень золотая </w:t>
            </w:r>
            <w:r w:rsidRPr="0061090D">
              <w:rPr>
                <w:i/>
                <w:color w:val="000000"/>
                <w:sz w:val="22"/>
                <w:szCs w:val="22"/>
              </w:rPr>
              <w:t>(октябрь)</w:t>
            </w:r>
          </w:p>
          <w:p w:rsidR="00124DDA" w:rsidRPr="0061090D" w:rsidRDefault="00124DDA" w:rsidP="00D42066">
            <w:pPr>
              <w:rPr>
                <w:color w:val="000000"/>
                <w:sz w:val="22"/>
                <w:szCs w:val="22"/>
              </w:rPr>
            </w:pPr>
            <w:r w:rsidRPr="0061090D">
              <w:rPr>
                <w:color w:val="000000"/>
                <w:sz w:val="22"/>
                <w:szCs w:val="22"/>
              </w:rPr>
              <w:t>1.В  огороде</w:t>
            </w:r>
          </w:p>
          <w:p w:rsidR="00124DDA" w:rsidRPr="0061090D" w:rsidRDefault="00124DDA" w:rsidP="00D42066">
            <w:pPr>
              <w:rPr>
                <w:color w:val="000000"/>
                <w:sz w:val="22"/>
                <w:szCs w:val="22"/>
              </w:rPr>
            </w:pPr>
            <w:r w:rsidRPr="0061090D">
              <w:rPr>
                <w:color w:val="000000"/>
                <w:sz w:val="22"/>
                <w:szCs w:val="22"/>
              </w:rPr>
              <w:t>2.Витамины на грядке и на дереве</w:t>
            </w:r>
          </w:p>
          <w:p w:rsidR="00124DDA" w:rsidRPr="0061090D" w:rsidRDefault="00124DDA" w:rsidP="00D42066">
            <w:pPr>
              <w:rPr>
                <w:color w:val="000000"/>
                <w:sz w:val="22"/>
                <w:szCs w:val="22"/>
              </w:rPr>
            </w:pPr>
            <w:r w:rsidRPr="0061090D">
              <w:rPr>
                <w:color w:val="000000"/>
                <w:sz w:val="22"/>
                <w:szCs w:val="22"/>
              </w:rPr>
              <w:t>3.Птицы вокруг нас (домашние)</w:t>
            </w:r>
          </w:p>
          <w:p w:rsidR="00124DDA" w:rsidRPr="0061090D" w:rsidRDefault="00124DDA" w:rsidP="00D42066">
            <w:pPr>
              <w:rPr>
                <w:color w:val="000000"/>
                <w:sz w:val="22"/>
                <w:szCs w:val="22"/>
              </w:rPr>
            </w:pPr>
            <w:r w:rsidRPr="0061090D">
              <w:rPr>
                <w:color w:val="000000"/>
                <w:sz w:val="22"/>
                <w:szCs w:val="22"/>
              </w:rPr>
              <w:t>4.Животные, которые живут рядом с нами</w:t>
            </w:r>
          </w:p>
          <w:p w:rsidR="00124DDA" w:rsidRPr="0061090D" w:rsidRDefault="00124DDA" w:rsidP="00D42066">
            <w:pPr>
              <w:jc w:val="center"/>
              <w:rPr>
                <w:b/>
                <w:i/>
                <w:color w:val="000000"/>
                <w:sz w:val="22"/>
                <w:szCs w:val="22"/>
              </w:rPr>
            </w:pPr>
          </w:p>
          <w:p w:rsidR="00124DDA" w:rsidRPr="0061090D" w:rsidRDefault="00124DDA" w:rsidP="00D42066">
            <w:pPr>
              <w:jc w:val="center"/>
              <w:rPr>
                <w:b/>
                <w:i/>
                <w:color w:val="000000"/>
                <w:sz w:val="22"/>
                <w:szCs w:val="22"/>
              </w:rPr>
            </w:pPr>
            <w:r w:rsidRPr="0061090D">
              <w:rPr>
                <w:b/>
                <w:i/>
                <w:color w:val="000000"/>
                <w:sz w:val="22"/>
                <w:szCs w:val="22"/>
              </w:rPr>
              <w:t xml:space="preserve">Здоровье и безопасность </w:t>
            </w:r>
            <w:r w:rsidRPr="0061090D">
              <w:rPr>
                <w:i/>
                <w:color w:val="000000"/>
                <w:sz w:val="22"/>
                <w:szCs w:val="22"/>
              </w:rPr>
              <w:t>(ноябрь)</w:t>
            </w:r>
          </w:p>
          <w:p w:rsidR="00124DDA" w:rsidRPr="0061090D" w:rsidRDefault="00124DDA" w:rsidP="00D42066">
            <w:pPr>
              <w:rPr>
                <w:color w:val="000000"/>
                <w:sz w:val="22"/>
                <w:szCs w:val="22"/>
              </w:rPr>
            </w:pPr>
            <w:r w:rsidRPr="0061090D">
              <w:rPr>
                <w:color w:val="000000"/>
                <w:sz w:val="22"/>
                <w:szCs w:val="22"/>
              </w:rPr>
              <w:t xml:space="preserve">1.Посуда </w:t>
            </w:r>
          </w:p>
          <w:p w:rsidR="00124DDA" w:rsidRPr="0061090D" w:rsidRDefault="00124DDA" w:rsidP="00D42066">
            <w:pPr>
              <w:rPr>
                <w:color w:val="000000"/>
                <w:sz w:val="22"/>
                <w:szCs w:val="22"/>
              </w:rPr>
            </w:pPr>
            <w:r w:rsidRPr="0061090D">
              <w:rPr>
                <w:color w:val="000000"/>
                <w:sz w:val="22"/>
                <w:szCs w:val="22"/>
              </w:rPr>
              <w:t>2. Продукты питания</w:t>
            </w:r>
          </w:p>
          <w:p w:rsidR="00124DDA" w:rsidRPr="0061090D" w:rsidRDefault="00124DDA" w:rsidP="00D42066">
            <w:pPr>
              <w:rPr>
                <w:color w:val="000000"/>
                <w:sz w:val="22"/>
                <w:szCs w:val="22"/>
              </w:rPr>
            </w:pPr>
            <w:r w:rsidRPr="0061090D">
              <w:rPr>
                <w:color w:val="000000"/>
                <w:sz w:val="22"/>
                <w:szCs w:val="22"/>
              </w:rPr>
              <w:t>3.О хороших привычках и нормах поведения</w:t>
            </w:r>
          </w:p>
          <w:p w:rsidR="00124DDA" w:rsidRPr="0061090D" w:rsidRDefault="00124DDA" w:rsidP="00D42066">
            <w:pPr>
              <w:rPr>
                <w:color w:val="000000"/>
                <w:sz w:val="22"/>
                <w:szCs w:val="22"/>
              </w:rPr>
            </w:pPr>
            <w:r w:rsidRPr="0061090D">
              <w:rPr>
                <w:color w:val="000000"/>
                <w:sz w:val="22"/>
                <w:szCs w:val="22"/>
              </w:rPr>
              <w:t>4.Путешествие в страну «Светофор»</w:t>
            </w:r>
          </w:p>
          <w:p w:rsidR="00124DDA" w:rsidRPr="0061090D" w:rsidRDefault="00124DDA" w:rsidP="00D42066">
            <w:pPr>
              <w:rPr>
                <w:color w:val="000000"/>
                <w:sz w:val="22"/>
                <w:szCs w:val="22"/>
              </w:rPr>
            </w:pPr>
            <w:r w:rsidRPr="0061090D">
              <w:rPr>
                <w:color w:val="000000"/>
                <w:sz w:val="22"/>
                <w:szCs w:val="22"/>
              </w:rPr>
              <w:t>5.Наш детский сад</w:t>
            </w:r>
          </w:p>
        </w:tc>
        <w:tc>
          <w:tcPr>
            <w:tcW w:w="4116"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pStyle w:val="a7"/>
              <w:spacing w:before="0" w:beforeAutospacing="0" w:after="0" w:afterAutospacing="0"/>
              <w:rPr>
                <w:rFonts w:ascii="Times New Roman" w:hAnsi="Times New Roman" w:cs="Times New Roman"/>
                <w:sz w:val="22"/>
                <w:szCs w:val="22"/>
              </w:rPr>
            </w:pPr>
          </w:p>
          <w:p w:rsidR="00124DDA" w:rsidRPr="0061090D" w:rsidRDefault="00124DDA" w:rsidP="00D42066">
            <w:pPr>
              <w:rPr>
                <w:color w:val="000000"/>
                <w:sz w:val="22"/>
                <w:szCs w:val="22"/>
              </w:rPr>
            </w:pPr>
            <w:r w:rsidRPr="0061090D">
              <w:rPr>
                <w:color w:val="000000"/>
              </w:rPr>
              <w:t>1.  Проект «Моя семья»</w:t>
            </w:r>
          </w:p>
          <w:p w:rsidR="00124DDA" w:rsidRPr="0061090D" w:rsidRDefault="00124DDA" w:rsidP="00D42066">
            <w:pPr>
              <w:pStyle w:val="a7"/>
              <w:spacing w:before="0" w:beforeAutospacing="0" w:after="0" w:afterAutospacing="0"/>
              <w:rPr>
                <w:rFonts w:ascii="Times New Roman" w:hAnsi="Times New Roman" w:cs="Times New Roman"/>
                <w:sz w:val="22"/>
                <w:szCs w:val="22"/>
              </w:rPr>
            </w:pPr>
            <w:r w:rsidRPr="0061090D">
              <w:rPr>
                <w:rFonts w:ascii="Times New Roman" w:hAnsi="Times New Roman" w:cs="Times New Roman"/>
                <w:sz w:val="22"/>
                <w:szCs w:val="22"/>
              </w:rPr>
              <w:t>2.Создание правил и традиций группы</w:t>
            </w:r>
          </w:p>
          <w:p w:rsidR="00124DDA" w:rsidRPr="0061090D" w:rsidRDefault="00124DDA" w:rsidP="00D42066">
            <w:pPr>
              <w:pStyle w:val="a7"/>
              <w:spacing w:before="0" w:beforeAutospacing="0" w:after="0" w:afterAutospacing="0"/>
              <w:rPr>
                <w:rFonts w:ascii="Times New Roman" w:hAnsi="Times New Roman" w:cs="Times New Roman"/>
                <w:sz w:val="22"/>
                <w:szCs w:val="22"/>
              </w:rPr>
            </w:pPr>
            <w:r w:rsidRPr="0061090D">
              <w:rPr>
                <w:rFonts w:ascii="Times New Roman" w:hAnsi="Times New Roman" w:cs="Times New Roman"/>
                <w:sz w:val="22"/>
                <w:szCs w:val="22"/>
              </w:rPr>
              <w:t>3.Игра « Я и моя кукла»</w:t>
            </w:r>
          </w:p>
          <w:p w:rsidR="00124DDA" w:rsidRPr="0061090D" w:rsidRDefault="00124DDA" w:rsidP="00D42066">
            <w:pPr>
              <w:rPr>
                <w:color w:val="000000"/>
                <w:sz w:val="22"/>
                <w:szCs w:val="22"/>
              </w:rPr>
            </w:pPr>
            <w:r w:rsidRPr="0061090D">
              <w:rPr>
                <w:color w:val="000000"/>
                <w:sz w:val="22"/>
                <w:szCs w:val="22"/>
              </w:rPr>
              <w:t>4. Развлечение «Встреча с Феей чистоты»</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 Праздник «Осень в гости к нам пришла»</w:t>
            </w:r>
          </w:p>
          <w:p w:rsidR="00124DDA" w:rsidRPr="0061090D" w:rsidRDefault="00124DDA" w:rsidP="00D42066">
            <w:pPr>
              <w:rPr>
                <w:color w:val="000000"/>
                <w:sz w:val="22"/>
                <w:szCs w:val="22"/>
              </w:rPr>
            </w:pPr>
            <w:r w:rsidRPr="0061090D">
              <w:rPr>
                <w:color w:val="000000"/>
                <w:sz w:val="22"/>
                <w:szCs w:val="22"/>
              </w:rPr>
              <w:t>2.Проект «Витаминная семья»</w:t>
            </w:r>
          </w:p>
          <w:p w:rsidR="00124DDA" w:rsidRPr="0061090D" w:rsidRDefault="00124DDA" w:rsidP="00D42066">
            <w:pPr>
              <w:rPr>
                <w:color w:val="000000"/>
                <w:sz w:val="22"/>
                <w:szCs w:val="22"/>
              </w:rPr>
            </w:pPr>
            <w:r w:rsidRPr="0061090D">
              <w:rPr>
                <w:color w:val="000000"/>
                <w:sz w:val="22"/>
                <w:szCs w:val="22"/>
              </w:rPr>
              <w:t>3.Мини-выставка « птицы»</w:t>
            </w:r>
          </w:p>
          <w:p w:rsidR="00124DDA" w:rsidRPr="0061090D" w:rsidRDefault="00124DDA" w:rsidP="00D42066">
            <w:pPr>
              <w:pStyle w:val="a7"/>
              <w:spacing w:before="0" w:beforeAutospacing="0" w:after="0" w:afterAutospacing="0"/>
              <w:rPr>
                <w:rFonts w:ascii="Times New Roman" w:hAnsi="Times New Roman" w:cs="Times New Roman"/>
                <w:sz w:val="22"/>
                <w:szCs w:val="22"/>
              </w:rPr>
            </w:pPr>
            <w:r w:rsidRPr="0061090D">
              <w:rPr>
                <w:rFonts w:ascii="Times New Roman" w:hAnsi="Times New Roman" w:cs="Times New Roman"/>
                <w:sz w:val="22"/>
                <w:szCs w:val="22"/>
              </w:rPr>
              <w:t>4.Театрализованное представление «Бычок – смоляной бочок»</w:t>
            </w:r>
          </w:p>
          <w:p w:rsidR="00124DDA" w:rsidRPr="0061090D" w:rsidRDefault="00124DDA" w:rsidP="00D42066">
            <w:pPr>
              <w:pStyle w:val="a7"/>
              <w:spacing w:before="0" w:beforeAutospacing="0" w:after="0" w:afterAutospacing="0"/>
              <w:rPr>
                <w:rFonts w:ascii="Times New Roman" w:hAnsi="Times New Roman" w:cs="Times New Roman"/>
                <w:sz w:val="22"/>
                <w:szCs w:val="22"/>
              </w:rPr>
            </w:pPr>
          </w:p>
          <w:p w:rsidR="00124DDA" w:rsidRPr="0061090D" w:rsidRDefault="00124DDA" w:rsidP="00D42066">
            <w:pPr>
              <w:pStyle w:val="a7"/>
              <w:spacing w:before="0" w:beforeAutospacing="0" w:after="0" w:afterAutospacing="0"/>
              <w:rPr>
                <w:rFonts w:ascii="Times New Roman" w:hAnsi="Times New Roman" w:cs="Times New Roman"/>
                <w:sz w:val="22"/>
                <w:szCs w:val="22"/>
              </w:rPr>
            </w:pPr>
            <w:r w:rsidRPr="0061090D">
              <w:rPr>
                <w:rFonts w:ascii="Times New Roman" w:hAnsi="Times New Roman" w:cs="Times New Roman"/>
                <w:sz w:val="22"/>
                <w:szCs w:val="22"/>
              </w:rPr>
              <w:t>1.Дидактическая игра «У нас гости» «Полезные и вредные продукты»</w:t>
            </w:r>
          </w:p>
          <w:p w:rsidR="00124DDA" w:rsidRPr="0061090D" w:rsidRDefault="00124DDA" w:rsidP="00D42066">
            <w:pPr>
              <w:pStyle w:val="a7"/>
              <w:spacing w:before="0" w:beforeAutospacing="0" w:after="0" w:afterAutospacing="0"/>
              <w:rPr>
                <w:rFonts w:ascii="Times New Roman" w:hAnsi="Times New Roman" w:cs="Times New Roman"/>
                <w:sz w:val="22"/>
                <w:szCs w:val="22"/>
              </w:rPr>
            </w:pPr>
            <w:r w:rsidRPr="0061090D">
              <w:rPr>
                <w:rFonts w:ascii="Times New Roman" w:hAnsi="Times New Roman" w:cs="Times New Roman"/>
                <w:sz w:val="22"/>
                <w:szCs w:val="22"/>
              </w:rPr>
              <w:t>2.Альбом с рисунками о культуре поведения</w:t>
            </w:r>
          </w:p>
          <w:p w:rsidR="00124DDA" w:rsidRPr="0061090D" w:rsidRDefault="00124DDA" w:rsidP="00D42066">
            <w:pPr>
              <w:pStyle w:val="a7"/>
              <w:spacing w:before="0" w:beforeAutospacing="0" w:after="0" w:afterAutospacing="0"/>
              <w:rPr>
                <w:rFonts w:ascii="Times New Roman" w:hAnsi="Times New Roman" w:cs="Times New Roman"/>
                <w:sz w:val="22"/>
                <w:szCs w:val="22"/>
              </w:rPr>
            </w:pPr>
            <w:r w:rsidRPr="0061090D">
              <w:rPr>
                <w:rFonts w:ascii="Times New Roman" w:hAnsi="Times New Roman" w:cs="Times New Roman"/>
                <w:sz w:val="22"/>
                <w:szCs w:val="22"/>
              </w:rPr>
              <w:t>3.Спортивное развлечение «Кот Леопольд и его друзья»</w:t>
            </w:r>
          </w:p>
          <w:p w:rsidR="00124DDA" w:rsidRPr="0061090D" w:rsidRDefault="00124DDA" w:rsidP="00D42066">
            <w:pPr>
              <w:pStyle w:val="a7"/>
              <w:spacing w:before="0" w:beforeAutospacing="0" w:after="0" w:afterAutospacing="0"/>
              <w:rPr>
                <w:sz w:val="22"/>
                <w:szCs w:val="22"/>
              </w:rPr>
            </w:pPr>
            <w:r w:rsidRPr="0061090D">
              <w:rPr>
                <w:rFonts w:ascii="Times New Roman" w:hAnsi="Times New Roman" w:cs="Times New Roman"/>
                <w:sz w:val="22"/>
                <w:szCs w:val="22"/>
              </w:rPr>
              <w:t>4.Проект «Детский сад»</w:t>
            </w:r>
          </w:p>
        </w:tc>
      </w:tr>
      <w:tr w:rsidR="00124DDA" w:rsidRPr="0061090D">
        <w:trPr>
          <w:trHeight w:val="3886"/>
        </w:trPr>
        <w:tc>
          <w:tcPr>
            <w:tcW w:w="1277"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jc w:val="center"/>
              <w:rPr>
                <w:b/>
                <w:color w:val="000000"/>
                <w:sz w:val="22"/>
                <w:szCs w:val="22"/>
              </w:rPr>
            </w:pPr>
            <w:r w:rsidRPr="0061090D">
              <w:rPr>
                <w:b/>
                <w:color w:val="000000"/>
                <w:sz w:val="22"/>
                <w:szCs w:val="22"/>
              </w:rPr>
              <w:lastRenderedPageBreak/>
              <w:t>декабрь-</w:t>
            </w:r>
          </w:p>
          <w:p w:rsidR="00124DDA" w:rsidRPr="0061090D" w:rsidRDefault="00124DDA" w:rsidP="00D42066">
            <w:pPr>
              <w:jc w:val="center"/>
              <w:rPr>
                <w:b/>
                <w:color w:val="000000"/>
                <w:sz w:val="22"/>
                <w:szCs w:val="22"/>
              </w:rPr>
            </w:pPr>
            <w:r w:rsidRPr="0061090D">
              <w:rPr>
                <w:b/>
                <w:color w:val="000000"/>
                <w:sz w:val="22"/>
                <w:szCs w:val="22"/>
              </w:rPr>
              <w:t>февраль</w:t>
            </w:r>
          </w:p>
        </w:tc>
        <w:tc>
          <w:tcPr>
            <w:tcW w:w="4573"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jc w:val="center"/>
              <w:rPr>
                <w:b/>
                <w:i/>
                <w:color w:val="000000"/>
                <w:sz w:val="22"/>
                <w:szCs w:val="22"/>
              </w:rPr>
            </w:pPr>
            <w:r w:rsidRPr="0061090D">
              <w:rPr>
                <w:b/>
                <w:i/>
                <w:color w:val="000000"/>
                <w:sz w:val="22"/>
                <w:szCs w:val="22"/>
              </w:rPr>
              <w:t xml:space="preserve">Здравствуй, зимушка, зима! </w:t>
            </w:r>
            <w:r w:rsidRPr="0061090D">
              <w:rPr>
                <w:i/>
                <w:color w:val="000000"/>
                <w:sz w:val="22"/>
                <w:szCs w:val="22"/>
              </w:rPr>
              <w:t>(декабрь)</w:t>
            </w:r>
          </w:p>
          <w:p w:rsidR="00124DDA" w:rsidRPr="0061090D" w:rsidRDefault="00124DDA" w:rsidP="00D42066">
            <w:pPr>
              <w:rPr>
                <w:color w:val="000000"/>
                <w:sz w:val="22"/>
                <w:szCs w:val="22"/>
              </w:rPr>
            </w:pPr>
            <w:r w:rsidRPr="0061090D">
              <w:rPr>
                <w:color w:val="000000"/>
                <w:sz w:val="22"/>
                <w:szCs w:val="22"/>
              </w:rPr>
              <w:t>1.Животные наших лесов</w:t>
            </w:r>
          </w:p>
          <w:p w:rsidR="00124DDA" w:rsidRPr="0061090D" w:rsidRDefault="00124DDA" w:rsidP="00D42066">
            <w:pPr>
              <w:rPr>
                <w:color w:val="000000"/>
                <w:sz w:val="22"/>
                <w:szCs w:val="22"/>
              </w:rPr>
            </w:pPr>
            <w:r w:rsidRPr="0061090D">
              <w:rPr>
                <w:color w:val="000000"/>
                <w:sz w:val="22"/>
                <w:szCs w:val="22"/>
              </w:rPr>
              <w:t>2.Мы – друзья зимующих птиц</w:t>
            </w:r>
          </w:p>
          <w:p w:rsidR="00124DDA" w:rsidRPr="0061090D" w:rsidRDefault="00124DDA" w:rsidP="00D42066">
            <w:pPr>
              <w:rPr>
                <w:color w:val="000000"/>
                <w:sz w:val="22"/>
                <w:szCs w:val="22"/>
              </w:rPr>
            </w:pPr>
            <w:r w:rsidRPr="0061090D">
              <w:rPr>
                <w:color w:val="000000"/>
                <w:sz w:val="22"/>
                <w:szCs w:val="22"/>
              </w:rPr>
              <w:t>3.Игрушки собираются на праздник</w:t>
            </w:r>
          </w:p>
          <w:p w:rsidR="00124DDA" w:rsidRPr="0061090D" w:rsidRDefault="00124DDA" w:rsidP="00D42066">
            <w:pPr>
              <w:rPr>
                <w:color w:val="000000"/>
                <w:sz w:val="22"/>
                <w:szCs w:val="22"/>
              </w:rPr>
            </w:pPr>
            <w:r w:rsidRPr="0061090D">
              <w:rPr>
                <w:color w:val="000000"/>
                <w:sz w:val="22"/>
                <w:szCs w:val="22"/>
              </w:rPr>
              <w:t>4.Встречаем Новый год</w:t>
            </w:r>
          </w:p>
          <w:p w:rsidR="00124DDA" w:rsidRPr="0061090D" w:rsidRDefault="00124DDA" w:rsidP="00D42066">
            <w:pPr>
              <w:jc w:val="center"/>
              <w:rPr>
                <w:b/>
                <w:i/>
                <w:color w:val="000000"/>
                <w:sz w:val="22"/>
                <w:szCs w:val="22"/>
              </w:rPr>
            </w:pPr>
          </w:p>
          <w:p w:rsidR="00124DDA" w:rsidRPr="0061090D" w:rsidRDefault="00124DDA" w:rsidP="00D42066">
            <w:pPr>
              <w:jc w:val="center"/>
              <w:rPr>
                <w:i/>
                <w:color w:val="000000"/>
                <w:sz w:val="22"/>
                <w:szCs w:val="22"/>
              </w:rPr>
            </w:pPr>
            <w:r w:rsidRPr="0061090D">
              <w:rPr>
                <w:b/>
                <w:i/>
                <w:color w:val="000000"/>
                <w:sz w:val="22"/>
                <w:szCs w:val="22"/>
              </w:rPr>
              <w:t xml:space="preserve">Сочиняем сказку </w:t>
            </w:r>
            <w:r w:rsidRPr="0061090D">
              <w:rPr>
                <w:i/>
                <w:color w:val="000000"/>
                <w:sz w:val="22"/>
                <w:szCs w:val="22"/>
              </w:rPr>
              <w:t>(январь)</w:t>
            </w:r>
          </w:p>
          <w:p w:rsidR="00124DDA" w:rsidRPr="0061090D" w:rsidRDefault="00124DDA" w:rsidP="00D42066">
            <w:pPr>
              <w:jc w:val="center"/>
              <w:rPr>
                <w:i/>
                <w:color w:val="000000"/>
                <w:sz w:val="22"/>
                <w:szCs w:val="22"/>
              </w:rPr>
            </w:pPr>
            <w:r w:rsidRPr="0061090D">
              <w:rPr>
                <w:i/>
                <w:color w:val="000000"/>
                <w:sz w:val="22"/>
                <w:szCs w:val="22"/>
              </w:rPr>
              <w:t>мониторинг</w:t>
            </w:r>
          </w:p>
          <w:p w:rsidR="00124DDA" w:rsidRPr="0061090D" w:rsidRDefault="00124DDA" w:rsidP="00D42066">
            <w:pPr>
              <w:rPr>
                <w:color w:val="000000"/>
                <w:sz w:val="22"/>
                <w:szCs w:val="22"/>
              </w:rPr>
            </w:pPr>
            <w:r w:rsidRPr="0061090D">
              <w:rPr>
                <w:color w:val="000000"/>
                <w:sz w:val="22"/>
                <w:szCs w:val="22"/>
              </w:rPr>
              <w:t>1. Дом</w:t>
            </w:r>
          </w:p>
          <w:p w:rsidR="00124DDA" w:rsidRPr="0061090D" w:rsidRDefault="00124DDA" w:rsidP="00D42066">
            <w:pPr>
              <w:rPr>
                <w:color w:val="000000"/>
                <w:sz w:val="22"/>
                <w:szCs w:val="22"/>
              </w:rPr>
            </w:pPr>
            <w:r w:rsidRPr="0061090D">
              <w:rPr>
                <w:color w:val="000000"/>
                <w:sz w:val="22"/>
                <w:szCs w:val="22"/>
              </w:rPr>
              <w:t>2.Моя любимая сказка</w:t>
            </w:r>
          </w:p>
          <w:p w:rsidR="00124DDA" w:rsidRPr="0061090D" w:rsidRDefault="00124DDA" w:rsidP="00D42066">
            <w:pPr>
              <w:rPr>
                <w:color w:val="000000"/>
                <w:sz w:val="22"/>
                <w:szCs w:val="22"/>
              </w:rPr>
            </w:pPr>
            <w:r w:rsidRPr="0061090D">
              <w:rPr>
                <w:color w:val="000000"/>
                <w:sz w:val="22"/>
                <w:szCs w:val="22"/>
              </w:rPr>
              <w:t>3.Зима белоснежная</w:t>
            </w:r>
          </w:p>
          <w:p w:rsidR="00124DDA" w:rsidRPr="0061090D" w:rsidRDefault="00124DDA" w:rsidP="00D42066">
            <w:pPr>
              <w:rPr>
                <w:b/>
                <w:i/>
                <w:color w:val="000000"/>
                <w:sz w:val="22"/>
                <w:szCs w:val="22"/>
              </w:rPr>
            </w:pPr>
          </w:p>
          <w:p w:rsidR="00124DDA" w:rsidRPr="0061090D" w:rsidRDefault="00124DDA" w:rsidP="00D42066">
            <w:pPr>
              <w:jc w:val="center"/>
              <w:rPr>
                <w:i/>
                <w:color w:val="000000"/>
                <w:sz w:val="22"/>
                <w:szCs w:val="22"/>
              </w:rPr>
            </w:pPr>
            <w:r w:rsidRPr="0061090D">
              <w:rPr>
                <w:b/>
                <w:i/>
                <w:color w:val="000000"/>
                <w:sz w:val="22"/>
                <w:szCs w:val="22"/>
              </w:rPr>
              <w:t xml:space="preserve">Едем, плывем, летим </w:t>
            </w:r>
            <w:r w:rsidRPr="0061090D">
              <w:rPr>
                <w:i/>
                <w:color w:val="000000"/>
                <w:sz w:val="22"/>
                <w:szCs w:val="22"/>
              </w:rPr>
              <w:t>(февраль)</w:t>
            </w:r>
          </w:p>
          <w:p w:rsidR="00124DDA" w:rsidRPr="0061090D" w:rsidRDefault="00124DDA" w:rsidP="00D42066">
            <w:pPr>
              <w:rPr>
                <w:color w:val="000000"/>
                <w:sz w:val="22"/>
                <w:szCs w:val="22"/>
              </w:rPr>
            </w:pPr>
            <w:r w:rsidRPr="0061090D">
              <w:rPr>
                <w:color w:val="000000"/>
                <w:sz w:val="22"/>
                <w:szCs w:val="22"/>
              </w:rPr>
              <w:t>1.Машины на нашей улице</w:t>
            </w:r>
          </w:p>
          <w:p w:rsidR="00124DDA" w:rsidRPr="0061090D" w:rsidRDefault="00124DDA" w:rsidP="00D42066">
            <w:pPr>
              <w:rPr>
                <w:color w:val="000000"/>
                <w:sz w:val="22"/>
                <w:szCs w:val="22"/>
              </w:rPr>
            </w:pPr>
            <w:r w:rsidRPr="0061090D">
              <w:rPr>
                <w:color w:val="000000"/>
                <w:sz w:val="22"/>
                <w:szCs w:val="22"/>
              </w:rPr>
              <w:t>2.Все работы хороши, выбирай на вкус</w:t>
            </w:r>
          </w:p>
          <w:p w:rsidR="00124DDA" w:rsidRPr="0061090D" w:rsidRDefault="00124DDA" w:rsidP="00D42066">
            <w:pPr>
              <w:tabs>
                <w:tab w:val="left" w:pos="4232"/>
              </w:tabs>
              <w:rPr>
                <w:color w:val="000000"/>
                <w:sz w:val="22"/>
                <w:szCs w:val="22"/>
              </w:rPr>
            </w:pPr>
            <w:r w:rsidRPr="0061090D">
              <w:rPr>
                <w:color w:val="000000"/>
                <w:sz w:val="22"/>
                <w:szCs w:val="22"/>
              </w:rPr>
              <w:t>3.Наша Армия родная</w:t>
            </w:r>
            <w:r w:rsidRPr="0061090D">
              <w:rPr>
                <w:color w:val="000000"/>
                <w:sz w:val="22"/>
                <w:szCs w:val="22"/>
              </w:rPr>
              <w:tab/>
            </w:r>
          </w:p>
          <w:p w:rsidR="00124DDA" w:rsidRPr="0061090D" w:rsidRDefault="00124DDA" w:rsidP="00D42066">
            <w:pPr>
              <w:rPr>
                <w:color w:val="000000"/>
                <w:sz w:val="22"/>
                <w:szCs w:val="22"/>
              </w:rPr>
            </w:pPr>
            <w:r w:rsidRPr="0061090D">
              <w:rPr>
                <w:color w:val="000000"/>
                <w:sz w:val="22"/>
                <w:szCs w:val="22"/>
              </w:rPr>
              <w:t>4.Хочу быть таким как папа</w:t>
            </w:r>
          </w:p>
        </w:tc>
        <w:tc>
          <w:tcPr>
            <w:tcW w:w="4116"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1.Кукольный спектакль «Лесная история»</w:t>
            </w:r>
          </w:p>
          <w:p w:rsidR="00124DDA" w:rsidRPr="0061090D" w:rsidRDefault="00124DDA" w:rsidP="00D42066">
            <w:pPr>
              <w:rPr>
                <w:color w:val="000000"/>
                <w:sz w:val="22"/>
                <w:szCs w:val="22"/>
              </w:rPr>
            </w:pPr>
            <w:r w:rsidRPr="0061090D">
              <w:rPr>
                <w:color w:val="000000"/>
                <w:sz w:val="22"/>
                <w:szCs w:val="22"/>
              </w:rPr>
              <w:t>2.Проект «Чуд</w:t>
            </w:r>
            <w:proofErr w:type="gramStart"/>
            <w:r w:rsidRPr="0061090D">
              <w:rPr>
                <w:color w:val="000000"/>
                <w:sz w:val="22"/>
                <w:szCs w:val="22"/>
              </w:rPr>
              <w:t>о-</w:t>
            </w:r>
            <w:proofErr w:type="gramEnd"/>
            <w:r w:rsidRPr="0061090D">
              <w:rPr>
                <w:color w:val="000000"/>
                <w:sz w:val="22"/>
                <w:szCs w:val="22"/>
              </w:rPr>
              <w:t xml:space="preserve"> кормушка»</w:t>
            </w:r>
          </w:p>
          <w:p w:rsidR="00124DDA" w:rsidRPr="0061090D" w:rsidRDefault="00124DDA" w:rsidP="00D42066">
            <w:pPr>
              <w:rPr>
                <w:color w:val="000000"/>
                <w:sz w:val="22"/>
                <w:szCs w:val="22"/>
              </w:rPr>
            </w:pPr>
            <w:r w:rsidRPr="0061090D">
              <w:rPr>
                <w:color w:val="000000"/>
                <w:sz w:val="22"/>
                <w:szCs w:val="22"/>
              </w:rPr>
              <w:t xml:space="preserve">3.Концерт «Мы </w:t>
            </w:r>
            <w:proofErr w:type="gramStart"/>
            <w:r w:rsidRPr="0061090D">
              <w:rPr>
                <w:color w:val="000000"/>
                <w:sz w:val="22"/>
                <w:szCs w:val="22"/>
              </w:rPr>
              <w:t>любим</w:t>
            </w:r>
            <w:proofErr w:type="gramEnd"/>
            <w:r w:rsidRPr="0061090D">
              <w:rPr>
                <w:color w:val="000000"/>
                <w:sz w:val="22"/>
                <w:szCs w:val="22"/>
              </w:rPr>
              <w:t xml:space="preserve"> петь и танцевать»</w:t>
            </w:r>
          </w:p>
          <w:p w:rsidR="00124DDA" w:rsidRPr="0061090D" w:rsidRDefault="00124DDA" w:rsidP="00D42066">
            <w:pPr>
              <w:rPr>
                <w:color w:val="000000"/>
                <w:sz w:val="22"/>
                <w:szCs w:val="22"/>
              </w:rPr>
            </w:pPr>
            <w:r w:rsidRPr="0061090D">
              <w:rPr>
                <w:color w:val="000000"/>
                <w:sz w:val="22"/>
                <w:szCs w:val="22"/>
              </w:rPr>
              <w:t>4.Праздник «Здравствуй, елочка лесная»</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1.Игра «Строим снежный сказочный городок»</w:t>
            </w:r>
          </w:p>
          <w:p w:rsidR="00124DDA" w:rsidRPr="0061090D" w:rsidRDefault="00124DDA" w:rsidP="00D42066">
            <w:pPr>
              <w:rPr>
                <w:color w:val="000000"/>
                <w:sz w:val="22"/>
                <w:szCs w:val="22"/>
              </w:rPr>
            </w:pPr>
            <w:r w:rsidRPr="0061090D">
              <w:rPr>
                <w:color w:val="000000"/>
                <w:sz w:val="22"/>
                <w:szCs w:val="22"/>
              </w:rPr>
              <w:t>2.Развлечение «Путешествие в страну сказок»</w:t>
            </w:r>
          </w:p>
          <w:p w:rsidR="00124DDA" w:rsidRPr="0061090D" w:rsidRDefault="00124DDA" w:rsidP="00D42066">
            <w:pPr>
              <w:rPr>
                <w:color w:val="000000"/>
                <w:sz w:val="22"/>
                <w:szCs w:val="22"/>
              </w:rPr>
            </w:pPr>
            <w:r w:rsidRPr="0061090D">
              <w:rPr>
                <w:color w:val="000000"/>
                <w:sz w:val="22"/>
                <w:szCs w:val="22"/>
              </w:rPr>
              <w:t>3.Выставка детского творчества</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1.Макет улицы</w:t>
            </w:r>
          </w:p>
          <w:p w:rsidR="00124DDA" w:rsidRPr="0061090D" w:rsidRDefault="00124DDA" w:rsidP="00D42066">
            <w:pPr>
              <w:rPr>
                <w:color w:val="000000"/>
                <w:sz w:val="22"/>
                <w:szCs w:val="22"/>
              </w:rPr>
            </w:pPr>
            <w:r w:rsidRPr="0061090D">
              <w:rPr>
                <w:color w:val="000000"/>
                <w:sz w:val="22"/>
                <w:szCs w:val="22"/>
              </w:rPr>
              <w:t>2.Проект «Профессии моих родителей»</w:t>
            </w:r>
          </w:p>
          <w:p w:rsidR="00124DDA" w:rsidRPr="0061090D" w:rsidRDefault="00124DDA" w:rsidP="00D42066">
            <w:pPr>
              <w:rPr>
                <w:color w:val="000000"/>
                <w:sz w:val="22"/>
                <w:szCs w:val="22"/>
              </w:rPr>
            </w:pPr>
            <w:r w:rsidRPr="0061090D">
              <w:rPr>
                <w:color w:val="000000"/>
                <w:sz w:val="22"/>
                <w:szCs w:val="22"/>
              </w:rPr>
              <w:t xml:space="preserve">3.Выставка детского творчества </w:t>
            </w:r>
          </w:p>
          <w:p w:rsidR="00124DDA" w:rsidRPr="0061090D" w:rsidRDefault="00124DDA" w:rsidP="00D42066">
            <w:pPr>
              <w:rPr>
                <w:color w:val="000000"/>
                <w:sz w:val="22"/>
                <w:szCs w:val="22"/>
              </w:rPr>
            </w:pPr>
            <w:r w:rsidRPr="0061090D">
              <w:rPr>
                <w:color w:val="000000"/>
                <w:sz w:val="22"/>
                <w:szCs w:val="22"/>
              </w:rPr>
              <w:t>4.Спортивное развлечение «Папа, мама, я – дружная семья»</w:t>
            </w:r>
          </w:p>
        </w:tc>
      </w:tr>
      <w:tr w:rsidR="00124DDA" w:rsidRPr="0061090D">
        <w:trPr>
          <w:trHeight w:val="349"/>
        </w:trPr>
        <w:tc>
          <w:tcPr>
            <w:tcW w:w="1277"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jc w:val="center"/>
              <w:rPr>
                <w:b/>
                <w:color w:val="000000"/>
                <w:sz w:val="22"/>
                <w:szCs w:val="22"/>
              </w:rPr>
            </w:pPr>
            <w:r w:rsidRPr="0061090D">
              <w:rPr>
                <w:b/>
                <w:color w:val="000000"/>
                <w:sz w:val="22"/>
                <w:szCs w:val="22"/>
              </w:rPr>
              <w:t>март-</w:t>
            </w:r>
          </w:p>
          <w:p w:rsidR="00124DDA" w:rsidRPr="0061090D" w:rsidRDefault="00124DDA" w:rsidP="00D42066">
            <w:pPr>
              <w:jc w:val="center"/>
              <w:rPr>
                <w:b/>
                <w:color w:val="000000"/>
                <w:sz w:val="22"/>
                <w:szCs w:val="22"/>
              </w:rPr>
            </w:pPr>
            <w:r w:rsidRPr="0061090D">
              <w:rPr>
                <w:b/>
                <w:color w:val="000000"/>
                <w:sz w:val="22"/>
                <w:szCs w:val="22"/>
              </w:rPr>
              <w:t xml:space="preserve">май </w:t>
            </w:r>
          </w:p>
        </w:tc>
        <w:tc>
          <w:tcPr>
            <w:tcW w:w="4573"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jc w:val="center"/>
              <w:rPr>
                <w:i/>
                <w:color w:val="000000"/>
                <w:sz w:val="22"/>
                <w:szCs w:val="22"/>
              </w:rPr>
            </w:pPr>
            <w:r w:rsidRPr="0061090D">
              <w:rPr>
                <w:b/>
                <w:i/>
                <w:color w:val="000000"/>
                <w:sz w:val="22"/>
                <w:szCs w:val="22"/>
              </w:rPr>
              <w:t xml:space="preserve">К нам пришла весна </w:t>
            </w:r>
            <w:r w:rsidRPr="0061090D">
              <w:rPr>
                <w:i/>
                <w:color w:val="000000"/>
                <w:sz w:val="22"/>
                <w:szCs w:val="22"/>
              </w:rPr>
              <w:t>(март)</w:t>
            </w:r>
          </w:p>
          <w:p w:rsidR="00124DDA" w:rsidRPr="0061090D" w:rsidRDefault="00124DDA" w:rsidP="00D42066">
            <w:pPr>
              <w:rPr>
                <w:color w:val="000000"/>
                <w:sz w:val="22"/>
                <w:szCs w:val="22"/>
              </w:rPr>
            </w:pPr>
            <w:r w:rsidRPr="0061090D">
              <w:rPr>
                <w:color w:val="000000"/>
                <w:sz w:val="22"/>
                <w:szCs w:val="22"/>
              </w:rPr>
              <w:t>1.Милая, любимая мамочка моя</w:t>
            </w:r>
          </w:p>
          <w:p w:rsidR="00124DDA" w:rsidRPr="0061090D" w:rsidRDefault="00124DDA" w:rsidP="00D42066">
            <w:pPr>
              <w:rPr>
                <w:color w:val="000000"/>
                <w:sz w:val="22"/>
                <w:szCs w:val="22"/>
              </w:rPr>
            </w:pPr>
            <w:r w:rsidRPr="0061090D">
              <w:rPr>
                <w:color w:val="000000"/>
                <w:sz w:val="22"/>
                <w:szCs w:val="22"/>
              </w:rPr>
              <w:t>2. Встречаем Весну</w:t>
            </w:r>
          </w:p>
          <w:p w:rsidR="00124DDA" w:rsidRPr="0061090D" w:rsidRDefault="00124DDA" w:rsidP="00D42066">
            <w:pPr>
              <w:rPr>
                <w:b/>
                <w:i/>
                <w:color w:val="000000"/>
                <w:sz w:val="22"/>
                <w:szCs w:val="22"/>
              </w:rPr>
            </w:pPr>
            <w:r w:rsidRPr="0061090D">
              <w:rPr>
                <w:color w:val="000000"/>
                <w:sz w:val="22"/>
                <w:szCs w:val="22"/>
              </w:rPr>
              <w:t>3.Встречаем  пернатых друзей</w:t>
            </w:r>
          </w:p>
          <w:p w:rsidR="00124DDA" w:rsidRPr="0061090D" w:rsidRDefault="00124DDA" w:rsidP="00D42066">
            <w:pPr>
              <w:rPr>
                <w:color w:val="000000"/>
                <w:sz w:val="22"/>
                <w:szCs w:val="22"/>
              </w:rPr>
            </w:pPr>
            <w:r w:rsidRPr="0061090D">
              <w:rPr>
                <w:color w:val="000000"/>
                <w:sz w:val="22"/>
                <w:szCs w:val="22"/>
              </w:rPr>
              <w:t>4.Наши добрые дела</w:t>
            </w:r>
          </w:p>
          <w:p w:rsidR="00124DDA" w:rsidRPr="0061090D" w:rsidRDefault="00124DDA" w:rsidP="00D42066">
            <w:pPr>
              <w:jc w:val="center"/>
              <w:rPr>
                <w:b/>
                <w:i/>
                <w:color w:val="000000"/>
                <w:sz w:val="22"/>
                <w:szCs w:val="22"/>
              </w:rPr>
            </w:pPr>
          </w:p>
          <w:p w:rsidR="00124DDA" w:rsidRPr="0061090D" w:rsidRDefault="00124DDA" w:rsidP="00D42066">
            <w:pPr>
              <w:jc w:val="center"/>
              <w:rPr>
                <w:i/>
                <w:color w:val="000000"/>
                <w:sz w:val="22"/>
                <w:szCs w:val="22"/>
              </w:rPr>
            </w:pPr>
            <w:r w:rsidRPr="0061090D">
              <w:rPr>
                <w:b/>
                <w:i/>
                <w:color w:val="000000"/>
                <w:sz w:val="22"/>
                <w:szCs w:val="22"/>
              </w:rPr>
              <w:t xml:space="preserve">Мы </w:t>
            </w:r>
            <w:proofErr w:type="gramStart"/>
            <w:r w:rsidRPr="0061090D">
              <w:rPr>
                <w:b/>
                <w:i/>
                <w:color w:val="000000"/>
                <w:sz w:val="22"/>
                <w:szCs w:val="22"/>
              </w:rPr>
              <w:t>любим</w:t>
            </w:r>
            <w:proofErr w:type="gramEnd"/>
            <w:r w:rsidRPr="0061090D">
              <w:rPr>
                <w:b/>
                <w:i/>
                <w:color w:val="000000"/>
                <w:sz w:val="22"/>
                <w:szCs w:val="22"/>
              </w:rPr>
              <w:t xml:space="preserve"> трудиться </w:t>
            </w:r>
            <w:r w:rsidRPr="0061090D">
              <w:rPr>
                <w:i/>
                <w:color w:val="000000"/>
                <w:sz w:val="22"/>
                <w:szCs w:val="22"/>
              </w:rPr>
              <w:t>(апрель)</w:t>
            </w:r>
          </w:p>
          <w:p w:rsidR="00124DDA" w:rsidRPr="0061090D" w:rsidRDefault="00124DDA" w:rsidP="00D42066">
            <w:pPr>
              <w:rPr>
                <w:color w:val="000000"/>
                <w:sz w:val="22"/>
                <w:szCs w:val="22"/>
              </w:rPr>
            </w:pPr>
            <w:r w:rsidRPr="0061090D">
              <w:rPr>
                <w:color w:val="000000"/>
                <w:sz w:val="22"/>
                <w:szCs w:val="22"/>
              </w:rPr>
              <w:t>1.Деревья весной</w:t>
            </w:r>
          </w:p>
          <w:p w:rsidR="00124DDA" w:rsidRPr="0061090D" w:rsidRDefault="00124DDA" w:rsidP="00D42066">
            <w:pPr>
              <w:rPr>
                <w:b/>
                <w:i/>
                <w:color w:val="000000"/>
                <w:sz w:val="22"/>
                <w:szCs w:val="22"/>
              </w:rPr>
            </w:pPr>
            <w:r w:rsidRPr="0061090D">
              <w:rPr>
                <w:color w:val="000000"/>
                <w:sz w:val="22"/>
                <w:szCs w:val="22"/>
              </w:rPr>
              <w:t>2.Космическое путешествие</w:t>
            </w:r>
          </w:p>
          <w:p w:rsidR="00124DDA" w:rsidRPr="0061090D" w:rsidRDefault="00124DDA" w:rsidP="00D42066">
            <w:pPr>
              <w:rPr>
                <w:b/>
                <w:i/>
                <w:color w:val="000000"/>
                <w:sz w:val="22"/>
                <w:szCs w:val="22"/>
              </w:rPr>
            </w:pPr>
            <w:r w:rsidRPr="0061090D">
              <w:rPr>
                <w:color w:val="000000"/>
                <w:sz w:val="22"/>
                <w:szCs w:val="22"/>
              </w:rPr>
              <w:t>3.Все начинается с семени (полевые цветы)</w:t>
            </w:r>
          </w:p>
          <w:p w:rsidR="00124DDA" w:rsidRPr="0061090D" w:rsidRDefault="00124DDA" w:rsidP="00D42066">
            <w:pPr>
              <w:rPr>
                <w:color w:val="000000"/>
                <w:sz w:val="22"/>
                <w:szCs w:val="22"/>
              </w:rPr>
            </w:pPr>
            <w:r w:rsidRPr="0061090D">
              <w:rPr>
                <w:color w:val="000000"/>
                <w:sz w:val="22"/>
                <w:szCs w:val="22"/>
              </w:rPr>
              <w:t>4. О труде в саду и огороде</w:t>
            </w:r>
          </w:p>
          <w:p w:rsidR="00124DDA" w:rsidRPr="0061090D" w:rsidRDefault="00124DDA" w:rsidP="00D42066">
            <w:pPr>
              <w:jc w:val="center"/>
              <w:rPr>
                <w:b/>
                <w:i/>
                <w:color w:val="000000"/>
                <w:sz w:val="22"/>
                <w:szCs w:val="22"/>
              </w:rPr>
            </w:pPr>
            <w:r w:rsidRPr="0061090D">
              <w:rPr>
                <w:b/>
                <w:i/>
                <w:color w:val="000000"/>
                <w:sz w:val="22"/>
                <w:szCs w:val="22"/>
              </w:rPr>
              <w:t xml:space="preserve">Гуляет весна по лугам и полям </w:t>
            </w:r>
            <w:r w:rsidRPr="0061090D">
              <w:rPr>
                <w:i/>
                <w:color w:val="000000"/>
                <w:sz w:val="22"/>
                <w:szCs w:val="22"/>
              </w:rPr>
              <w:t>(май)</w:t>
            </w:r>
          </w:p>
          <w:p w:rsidR="00124DDA" w:rsidRPr="0061090D" w:rsidRDefault="00124DDA" w:rsidP="00D42066">
            <w:pPr>
              <w:rPr>
                <w:color w:val="000000"/>
                <w:sz w:val="22"/>
                <w:szCs w:val="22"/>
              </w:rPr>
            </w:pPr>
            <w:r w:rsidRPr="0061090D">
              <w:rPr>
                <w:color w:val="000000"/>
                <w:sz w:val="22"/>
                <w:szCs w:val="22"/>
              </w:rPr>
              <w:t>1.Цветы нашего участк</w:t>
            </w:r>
            <w:proofErr w:type="gramStart"/>
            <w:r w:rsidRPr="0061090D">
              <w:rPr>
                <w:color w:val="000000"/>
                <w:sz w:val="22"/>
                <w:szCs w:val="22"/>
              </w:rPr>
              <w:t>а(</w:t>
            </w:r>
            <w:proofErr w:type="gramEnd"/>
            <w:r w:rsidRPr="0061090D">
              <w:rPr>
                <w:color w:val="000000"/>
                <w:sz w:val="22"/>
                <w:szCs w:val="22"/>
              </w:rPr>
              <w:t>садовые)</w:t>
            </w:r>
          </w:p>
          <w:p w:rsidR="00124DDA" w:rsidRPr="0061090D" w:rsidRDefault="00124DDA" w:rsidP="00D42066">
            <w:pPr>
              <w:rPr>
                <w:color w:val="000000"/>
                <w:sz w:val="22"/>
                <w:szCs w:val="22"/>
              </w:rPr>
            </w:pPr>
            <w:r w:rsidRPr="0061090D">
              <w:rPr>
                <w:color w:val="000000"/>
                <w:sz w:val="22"/>
                <w:szCs w:val="22"/>
              </w:rPr>
              <w:t>2. Путешествие в мир насекомых.</w:t>
            </w:r>
          </w:p>
          <w:p w:rsidR="00124DDA" w:rsidRPr="0061090D" w:rsidRDefault="00124DDA" w:rsidP="00D42066">
            <w:pPr>
              <w:rPr>
                <w:color w:val="000000"/>
                <w:sz w:val="22"/>
                <w:szCs w:val="22"/>
              </w:rPr>
            </w:pPr>
          </w:p>
        </w:tc>
        <w:tc>
          <w:tcPr>
            <w:tcW w:w="4116" w:type="dxa"/>
            <w:tcBorders>
              <w:top w:val="single" w:sz="4" w:space="0" w:color="auto"/>
              <w:left w:val="single" w:sz="4" w:space="0" w:color="auto"/>
              <w:bottom w:val="single" w:sz="4" w:space="0" w:color="auto"/>
              <w:right w:val="single" w:sz="4" w:space="0" w:color="auto"/>
            </w:tcBorders>
          </w:tcPr>
          <w:p w:rsidR="00124DDA" w:rsidRPr="0061090D" w:rsidRDefault="00124DDA" w:rsidP="00D42066">
            <w:pPr>
              <w:rPr>
                <w:color w:val="000000"/>
                <w:sz w:val="22"/>
                <w:szCs w:val="22"/>
              </w:rPr>
            </w:pPr>
            <w:r w:rsidRPr="0061090D">
              <w:rPr>
                <w:color w:val="000000"/>
                <w:sz w:val="22"/>
                <w:szCs w:val="22"/>
              </w:rPr>
              <w:t>1. Праздник «Для наших мам</w:t>
            </w:r>
            <w:proofErr w:type="gramStart"/>
            <w:r w:rsidRPr="0061090D">
              <w:rPr>
                <w:color w:val="000000"/>
                <w:sz w:val="22"/>
                <w:szCs w:val="22"/>
              </w:rPr>
              <w:t>.»</w:t>
            </w:r>
            <w:proofErr w:type="gramEnd"/>
          </w:p>
          <w:p w:rsidR="00124DDA" w:rsidRPr="0061090D" w:rsidRDefault="00124DDA" w:rsidP="00D42066">
            <w:pPr>
              <w:rPr>
                <w:color w:val="000000"/>
                <w:sz w:val="22"/>
                <w:szCs w:val="22"/>
              </w:rPr>
            </w:pPr>
            <w:r w:rsidRPr="0061090D">
              <w:rPr>
                <w:color w:val="000000"/>
                <w:sz w:val="22"/>
                <w:szCs w:val="22"/>
              </w:rPr>
              <w:t>2. Литературно-музыкальные и поэтические вечера: «Весенняя мозаика»</w:t>
            </w:r>
          </w:p>
          <w:p w:rsidR="00124DDA" w:rsidRPr="0061090D" w:rsidRDefault="00124DDA" w:rsidP="00D42066">
            <w:pPr>
              <w:rPr>
                <w:color w:val="000000"/>
                <w:sz w:val="22"/>
                <w:szCs w:val="22"/>
              </w:rPr>
            </w:pPr>
            <w:r w:rsidRPr="0061090D">
              <w:rPr>
                <w:color w:val="000000"/>
                <w:sz w:val="22"/>
                <w:szCs w:val="22"/>
              </w:rPr>
              <w:t xml:space="preserve">3. Творческие выставки: «На лесной полянке» </w:t>
            </w:r>
          </w:p>
          <w:p w:rsidR="00124DDA" w:rsidRPr="0061090D" w:rsidRDefault="00124DDA" w:rsidP="00D42066">
            <w:pPr>
              <w:rPr>
                <w:color w:val="000000"/>
                <w:sz w:val="22"/>
                <w:szCs w:val="22"/>
              </w:rPr>
            </w:pPr>
            <w:r w:rsidRPr="0061090D">
              <w:rPr>
                <w:color w:val="000000"/>
                <w:sz w:val="22"/>
                <w:szCs w:val="22"/>
              </w:rPr>
              <w:t>4.Изготовление скворечников</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1.Экскурсия в парк</w:t>
            </w:r>
          </w:p>
          <w:p w:rsidR="00124DDA" w:rsidRPr="0061090D" w:rsidRDefault="00124DDA" w:rsidP="00D42066">
            <w:pPr>
              <w:pStyle w:val="a7"/>
              <w:spacing w:before="0" w:beforeAutospacing="0" w:after="0" w:afterAutospacing="0"/>
              <w:rPr>
                <w:sz w:val="22"/>
                <w:szCs w:val="22"/>
              </w:rPr>
            </w:pPr>
            <w:r w:rsidRPr="0061090D">
              <w:rPr>
                <w:sz w:val="22"/>
                <w:szCs w:val="22"/>
              </w:rPr>
              <w:t>2.Проект «Космос»</w:t>
            </w:r>
          </w:p>
          <w:p w:rsidR="00124DDA" w:rsidRPr="0061090D" w:rsidRDefault="00124DDA" w:rsidP="00D42066">
            <w:pPr>
              <w:pStyle w:val="a7"/>
              <w:spacing w:before="0" w:beforeAutospacing="0" w:after="0" w:afterAutospacing="0"/>
              <w:rPr>
                <w:sz w:val="22"/>
                <w:szCs w:val="22"/>
              </w:rPr>
            </w:pPr>
            <w:r w:rsidRPr="0061090D">
              <w:rPr>
                <w:sz w:val="22"/>
                <w:szCs w:val="22"/>
              </w:rPr>
              <w:t>3.Альбом рисунков полевых цветов</w:t>
            </w:r>
          </w:p>
          <w:p w:rsidR="00124DDA" w:rsidRPr="0061090D" w:rsidRDefault="00124DDA" w:rsidP="00D42066">
            <w:pPr>
              <w:rPr>
                <w:color w:val="000000"/>
                <w:sz w:val="22"/>
                <w:szCs w:val="22"/>
              </w:rPr>
            </w:pPr>
            <w:r w:rsidRPr="0061090D">
              <w:rPr>
                <w:color w:val="000000"/>
                <w:sz w:val="22"/>
                <w:szCs w:val="22"/>
              </w:rPr>
              <w:t>4.Праздник «Весенняя капель»</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 Панно-коллаж «Аленькие цветочки»</w:t>
            </w:r>
          </w:p>
          <w:p w:rsidR="00124DDA" w:rsidRPr="0061090D" w:rsidRDefault="00124DDA" w:rsidP="00D42066">
            <w:pPr>
              <w:rPr>
                <w:color w:val="000000"/>
                <w:sz w:val="22"/>
                <w:szCs w:val="22"/>
              </w:rPr>
            </w:pPr>
            <w:r w:rsidRPr="0061090D">
              <w:rPr>
                <w:color w:val="000000"/>
                <w:sz w:val="22"/>
                <w:szCs w:val="22"/>
              </w:rPr>
              <w:t>2 Выставка детского творчества</w:t>
            </w:r>
          </w:p>
          <w:p w:rsidR="00124DDA" w:rsidRPr="0061090D" w:rsidRDefault="00124DDA" w:rsidP="00D42066">
            <w:pPr>
              <w:rPr>
                <w:color w:val="000000"/>
                <w:sz w:val="22"/>
                <w:szCs w:val="22"/>
              </w:rPr>
            </w:pPr>
          </w:p>
        </w:tc>
      </w:tr>
    </w:tbl>
    <w:p w:rsidR="00124DDA" w:rsidRPr="0061090D" w:rsidRDefault="00124DDA" w:rsidP="00124DDA">
      <w:pPr>
        <w:jc w:val="center"/>
        <w:rPr>
          <w:i/>
          <w:color w:val="000000"/>
          <w:sz w:val="28"/>
          <w:szCs w:val="28"/>
        </w:rPr>
      </w:pPr>
    </w:p>
    <w:p w:rsidR="00124DDA" w:rsidRPr="0061090D" w:rsidRDefault="00124DDA" w:rsidP="00124DDA">
      <w:pPr>
        <w:jc w:val="center"/>
        <w:rPr>
          <w:i/>
          <w:color w:val="000000"/>
          <w:sz w:val="28"/>
          <w:szCs w:val="28"/>
        </w:rPr>
      </w:pPr>
      <w:r w:rsidRPr="0061090D">
        <w:rPr>
          <w:i/>
          <w:color w:val="000000"/>
          <w:sz w:val="28"/>
          <w:szCs w:val="28"/>
        </w:rPr>
        <w:t>старший дошкольный возраст</w:t>
      </w:r>
    </w:p>
    <w:tbl>
      <w:tblPr>
        <w:tblW w:w="1014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7"/>
        <w:gridCol w:w="4429"/>
        <w:gridCol w:w="4440"/>
      </w:tblGrid>
      <w:tr w:rsidR="00124DDA" w:rsidRPr="0061090D">
        <w:trPr>
          <w:trHeight w:val="501"/>
        </w:trPr>
        <w:tc>
          <w:tcPr>
            <w:tcW w:w="1277"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jc w:val="center"/>
              <w:rPr>
                <w:b/>
                <w:color w:val="000000"/>
                <w:sz w:val="22"/>
                <w:szCs w:val="22"/>
              </w:rPr>
            </w:pPr>
            <w:r w:rsidRPr="0061090D">
              <w:rPr>
                <w:b/>
                <w:color w:val="000000"/>
                <w:sz w:val="22"/>
                <w:szCs w:val="22"/>
              </w:rPr>
              <w:t>Календарный месяц</w:t>
            </w:r>
          </w:p>
        </w:tc>
        <w:tc>
          <w:tcPr>
            <w:tcW w:w="4429"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jc w:val="center"/>
              <w:rPr>
                <w:b/>
                <w:color w:val="000000"/>
                <w:sz w:val="22"/>
                <w:szCs w:val="22"/>
              </w:rPr>
            </w:pPr>
            <w:r w:rsidRPr="0061090D">
              <w:rPr>
                <w:b/>
                <w:color w:val="000000"/>
                <w:sz w:val="22"/>
                <w:szCs w:val="22"/>
              </w:rPr>
              <w:t>Темы</w:t>
            </w:r>
          </w:p>
        </w:tc>
        <w:tc>
          <w:tcPr>
            <w:tcW w:w="4440"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jc w:val="center"/>
              <w:rPr>
                <w:b/>
                <w:color w:val="000000"/>
                <w:sz w:val="22"/>
                <w:szCs w:val="22"/>
              </w:rPr>
            </w:pPr>
            <w:r w:rsidRPr="0061090D">
              <w:rPr>
                <w:b/>
                <w:color w:val="000000"/>
                <w:sz w:val="22"/>
                <w:szCs w:val="22"/>
              </w:rPr>
              <w:t xml:space="preserve">Варианты </w:t>
            </w:r>
            <w:r w:rsidRPr="0061090D">
              <w:rPr>
                <w:b/>
                <w:color w:val="000000"/>
                <w:sz w:val="22"/>
                <w:szCs w:val="22"/>
              </w:rPr>
              <w:br/>
              <w:t>итоговых мероприятий</w:t>
            </w:r>
          </w:p>
        </w:tc>
      </w:tr>
      <w:tr w:rsidR="00124DDA" w:rsidRPr="0061090D">
        <w:trPr>
          <w:trHeight w:val="1896"/>
        </w:trPr>
        <w:tc>
          <w:tcPr>
            <w:tcW w:w="1277"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jc w:val="center"/>
              <w:rPr>
                <w:b/>
                <w:color w:val="000000"/>
                <w:sz w:val="22"/>
                <w:szCs w:val="22"/>
              </w:rPr>
            </w:pPr>
            <w:r w:rsidRPr="0061090D">
              <w:rPr>
                <w:b/>
                <w:color w:val="000000"/>
                <w:sz w:val="22"/>
                <w:szCs w:val="22"/>
              </w:rPr>
              <w:t>сентябрь-</w:t>
            </w:r>
          </w:p>
          <w:p w:rsidR="00124DDA" w:rsidRPr="0061090D" w:rsidRDefault="00124DDA" w:rsidP="00D42066">
            <w:pPr>
              <w:jc w:val="center"/>
              <w:rPr>
                <w:b/>
                <w:color w:val="000000"/>
                <w:sz w:val="22"/>
                <w:szCs w:val="22"/>
              </w:rPr>
            </w:pPr>
            <w:r w:rsidRPr="0061090D">
              <w:rPr>
                <w:b/>
                <w:color w:val="000000"/>
                <w:sz w:val="22"/>
                <w:szCs w:val="22"/>
              </w:rPr>
              <w:t>ноябрь</w:t>
            </w:r>
          </w:p>
          <w:p w:rsidR="00124DDA" w:rsidRPr="0061090D" w:rsidRDefault="00124DDA" w:rsidP="00D42066">
            <w:pPr>
              <w:jc w:val="center"/>
              <w:rPr>
                <w:b/>
                <w:color w:val="000000"/>
                <w:sz w:val="22"/>
                <w:szCs w:val="22"/>
              </w:rPr>
            </w:pPr>
          </w:p>
        </w:tc>
        <w:tc>
          <w:tcPr>
            <w:tcW w:w="4429"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rPr>
                <w:i/>
                <w:color w:val="000000"/>
                <w:sz w:val="22"/>
                <w:szCs w:val="22"/>
              </w:rPr>
            </w:pPr>
            <w:r w:rsidRPr="0061090D">
              <w:rPr>
                <w:b/>
                <w:color w:val="000000"/>
                <w:sz w:val="22"/>
                <w:szCs w:val="22"/>
                <w:lang w:val="en-US"/>
              </w:rPr>
              <w:t>I</w:t>
            </w:r>
            <w:r w:rsidRPr="0061090D">
              <w:rPr>
                <w:b/>
                <w:color w:val="000000"/>
                <w:sz w:val="22"/>
                <w:szCs w:val="22"/>
              </w:rPr>
              <w:t xml:space="preserve"> блок. «Все про меня» </w:t>
            </w:r>
            <w:r w:rsidRPr="0061090D">
              <w:rPr>
                <w:i/>
                <w:color w:val="000000"/>
                <w:sz w:val="22"/>
                <w:szCs w:val="22"/>
              </w:rPr>
              <w:t>(сентябрь)</w:t>
            </w:r>
          </w:p>
          <w:p w:rsidR="00124DDA" w:rsidRPr="0061090D" w:rsidRDefault="00124DDA" w:rsidP="00D42066">
            <w:pPr>
              <w:rPr>
                <w:color w:val="000000"/>
                <w:sz w:val="22"/>
                <w:szCs w:val="22"/>
              </w:rPr>
            </w:pPr>
            <w:r w:rsidRPr="0061090D">
              <w:rPr>
                <w:color w:val="000000"/>
                <w:sz w:val="22"/>
                <w:szCs w:val="22"/>
              </w:rPr>
              <w:t>1. Вот и стали мы на  год взрослей</w:t>
            </w:r>
          </w:p>
          <w:p w:rsidR="00124DDA" w:rsidRPr="0061090D" w:rsidRDefault="00124DDA" w:rsidP="00D42066">
            <w:pPr>
              <w:rPr>
                <w:color w:val="000000"/>
                <w:sz w:val="22"/>
                <w:szCs w:val="22"/>
              </w:rPr>
            </w:pPr>
            <w:r w:rsidRPr="0061090D">
              <w:rPr>
                <w:color w:val="000000"/>
                <w:sz w:val="22"/>
                <w:szCs w:val="22"/>
              </w:rPr>
              <w:t>2.Тело человека</w:t>
            </w:r>
          </w:p>
          <w:p w:rsidR="00124DDA" w:rsidRPr="0061090D" w:rsidRDefault="00124DDA" w:rsidP="00D42066">
            <w:pPr>
              <w:rPr>
                <w:color w:val="000000"/>
                <w:sz w:val="22"/>
                <w:szCs w:val="22"/>
              </w:rPr>
            </w:pPr>
            <w:r w:rsidRPr="0061090D">
              <w:rPr>
                <w:color w:val="000000"/>
                <w:sz w:val="22"/>
                <w:szCs w:val="22"/>
              </w:rPr>
              <w:t>3. О своем здоровье и безопасности</w:t>
            </w:r>
          </w:p>
          <w:p w:rsidR="00124DDA" w:rsidRPr="0061090D" w:rsidRDefault="00124DDA" w:rsidP="00D42066">
            <w:pPr>
              <w:rPr>
                <w:color w:val="000000"/>
                <w:sz w:val="22"/>
                <w:szCs w:val="22"/>
              </w:rPr>
            </w:pPr>
            <w:r w:rsidRPr="0061090D">
              <w:rPr>
                <w:color w:val="000000"/>
                <w:sz w:val="22"/>
                <w:szCs w:val="22"/>
              </w:rPr>
              <w:t>4.Мой дом</w:t>
            </w:r>
          </w:p>
          <w:p w:rsidR="00124DDA" w:rsidRPr="0061090D" w:rsidRDefault="00124DDA" w:rsidP="00D42066">
            <w:pPr>
              <w:rPr>
                <w:i/>
                <w:color w:val="000000"/>
                <w:sz w:val="22"/>
                <w:szCs w:val="22"/>
              </w:rPr>
            </w:pPr>
            <w:r w:rsidRPr="0061090D">
              <w:rPr>
                <w:b/>
                <w:color w:val="000000"/>
                <w:sz w:val="22"/>
                <w:szCs w:val="22"/>
                <w:lang w:val="en-US"/>
              </w:rPr>
              <w:t>II</w:t>
            </w:r>
            <w:r w:rsidRPr="0061090D">
              <w:rPr>
                <w:b/>
                <w:color w:val="000000"/>
                <w:sz w:val="22"/>
                <w:szCs w:val="22"/>
              </w:rPr>
              <w:t xml:space="preserve"> блок. Осень, осень в гости просим </w:t>
            </w:r>
            <w:r w:rsidRPr="0061090D">
              <w:rPr>
                <w:i/>
                <w:color w:val="000000"/>
                <w:sz w:val="22"/>
                <w:szCs w:val="22"/>
              </w:rPr>
              <w:t>(октябрь)</w:t>
            </w:r>
          </w:p>
          <w:p w:rsidR="00124DDA" w:rsidRPr="0061090D" w:rsidRDefault="00124DDA" w:rsidP="00D42066">
            <w:pPr>
              <w:rPr>
                <w:i/>
                <w:color w:val="000000"/>
                <w:sz w:val="22"/>
                <w:szCs w:val="22"/>
              </w:rPr>
            </w:pPr>
            <w:r w:rsidRPr="0061090D">
              <w:rPr>
                <w:color w:val="000000"/>
                <w:sz w:val="22"/>
                <w:szCs w:val="22"/>
              </w:rPr>
              <w:t>1.Мы встречаем осень золотую</w:t>
            </w:r>
          </w:p>
          <w:p w:rsidR="00124DDA" w:rsidRPr="0061090D" w:rsidRDefault="00124DDA" w:rsidP="00D42066">
            <w:pPr>
              <w:rPr>
                <w:color w:val="000000"/>
                <w:sz w:val="22"/>
                <w:szCs w:val="22"/>
              </w:rPr>
            </w:pPr>
            <w:r w:rsidRPr="0061090D">
              <w:rPr>
                <w:color w:val="000000"/>
                <w:sz w:val="22"/>
                <w:szCs w:val="22"/>
              </w:rPr>
              <w:t>2.Наши лесные друзья</w:t>
            </w:r>
          </w:p>
          <w:p w:rsidR="00124DDA" w:rsidRPr="0061090D" w:rsidRDefault="00124DDA" w:rsidP="00D42066">
            <w:pPr>
              <w:rPr>
                <w:color w:val="000000"/>
                <w:sz w:val="22"/>
                <w:szCs w:val="22"/>
              </w:rPr>
            </w:pPr>
            <w:r w:rsidRPr="0061090D">
              <w:rPr>
                <w:color w:val="000000"/>
                <w:sz w:val="22"/>
                <w:szCs w:val="22"/>
              </w:rPr>
              <w:t>3.Витамины из кладовой природы</w:t>
            </w:r>
          </w:p>
          <w:p w:rsidR="00124DDA" w:rsidRPr="0061090D" w:rsidRDefault="00124DDA" w:rsidP="00D42066">
            <w:pPr>
              <w:rPr>
                <w:color w:val="000000"/>
                <w:sz w:val="22"/>
                <w:szCs w:val="22"/>
              </w:rPr>
            </w:pPr>
            <w:r w:rsidRPr="0061090D">
              <w:rPr>
                <w:color w:val="000000"/>
                <w:sz w:val="22"/>
                <w:szCs w:val="22"/>
              </w:rPr>
              <w:t>4.Путешествие в хлебную страну</w:t>
            </w:r>
          </w:p>
          <w:p w:rsidR="00124DDA" w:rsidRPr="0061090D" w:rsidRDefault="00124DDA" w:rsidP="00D42066">
            <w:pPr>
              <w:rPr>
                <w:color w:val="000000"/>
                <w:sz w:val="22"/>
                <w:szCs w:val="22"/>
              </w:rPr>
            </w:pPr>
          </w:p>
          <w:p w:rsidR="00124DDA" w:rsidRPr="0061090D" w:rsidRDefault="00124DDA" w:rsidP="00D42066">
            <w:pPr>
              <w:rPr>
                <w:b/>
                <w:color w:val="000000"/>
                <w:sz w:val="22"/>
                <w:szCs w:val="22"/>
              </w:rPr>
            </w:pPr>
            <w:r w:rsidRPr="0061090D">
              <w:rPr>
                <w:b/>
                <w:color w:val="000000"/>
                <w:sz w:val="22"/>
                <w:szCs w:val="22"/>
                <w:lang w:val="en-US"/>
              </w:rPr>
              <w:t>III</w:t>
            </w:r>
            <w:r w:rsidRPr="0061090D">
              <w:rPr>
                <w:b/>
                <w:color w:val="000000"/>
                <w:sz w:val="22"/>
                <w:szCs w:val="22"/>
              </w:rPr>
              <w:t xml:space="preserve"> блок. С чего начинается Родина? </w:t>
            </w:r>
          </w:p>
          <w:p w:rsidR="00124DDA" w:rsidRPr="0061090D" w:rsidRDefault="00124DDA" w:rsidP="00D42066">
            <w:pPr>
              <w:rPr>
                <w:i/>
                <w:color w:val="000000"/>
                <w:sz w:val="22"/>
                <w:szCs w:val="22"/>
              </w:rPr>
            </w:pPr>
            <w:r w:rsidRPr="0061090D">
              <w:rPr>
                <w:i/>
                <w:color w:val="000000"/>
                <w:sz w:val="22"/>
                <w:szCs w:val="22"/>
              </w:rPr>
              <w:t>(ноябрь)</w:t>
            </w:r>
          </w:p>
          <w:p w:rsidR="00124DDA" w:rsidRPr="0061090D" w:rsidRDefault="00124DDA" w:rsidP="00D42066">
            <w:pPr>
              <w:rPr>
                <w:i/>
                <w:color w:val="000000"/>
                <w:sz w:val="22"/>
                <w:szCs w:val="22"/>
              </w:rPr>
            </w:pPr>
            <w:r w:rsidRPr="0061090D">
              <w:rPr>
                <w:color w:val="000000"/>
                <w:sz w:val="22"/>
                <w:szCs w:val="22"/>
              </w:rPr>
              <w:t>1.Моя дружная семья</w:t>
            </w:r>
          </w:p>
          <w:p w:rsidR="00124DDA" w:rsidRPr="0061090D" w:rsidRDefault="00124DDA" w:rsidP="00D42066">
            <w:pPr>
              <w:rPr>
                <w:color w:val="000000"/>
                <w:sz w:val="22"/>
                <w:szCs w:val="22"/>
              </w:rPr>
            </w:pPr>
            <w:r w:rsidRPr="0061090D">
              <w:rPr>
                <w:color w:val="000000"/>
                <w:sz w:val="22"/>
                <w:szCs w:val="22"/>
              </w:rPr>
              <w:lastRenderedPageBreak/>
              <w:t>2.Мой город (поселок)</w:t>
            </w:r>
          </w:p>
          <w:p w:rsidR="00124DDA" w:rsidRPr="0061090D" w:rsidRDefault="00124DDA" w:rsidP="00D42066">
            <w:pPr>
              <w:rPr>
                <w:color w:val="000000"/>
                <w:sz w:val="22"/>
                <w:szCs w:val="22"/>
              </w:rPr>
            </w:pPr>
            <w:r w:rsidRPr="0061090D">
              <w:rPr>
                <w:color w:val="000000"/>
                <w:sz w:val="22"/>
                <w:szCs w:val="22"/>
              </w:rPr>
              <w:t>3.Моя республика – Россия</w:t>
            </w:r>
          </w:p>
          <w:p w:rsidR="00124DDA" w:rsidRPr="0061090D" w:rsidRDefault="00124DDA" w:rsidP="00D42066">
            <w:pPr>
              <w:rPr>
                <w:color w:val="000000"/>
                <w:sz w:val="22"/>
                <w:szCs w:val="22"/>
              </w:rPr>
            </w:pPr>
            <w:r w:rsidRPr="0061090D">
              <w:rPr>
                <w:color w:val="000000"/>
                <w:sz w:val="22"/>
                <w:szCs w:val="22"/>
              </w:rPr>
              <w:t xml:space="preserve">4.О дружбе и друзьях </w:t>
            </w:r>
          </w:p>
          <w:p w:rsidR="00124DDA" w:rsidRPr="0061090D" w:rsidRDefault="00124DDA" w:rsidP="00D42066">
            <w:pPr>
              <w:rPr>
                <w:color w:val="000000"/>
                <w:sz w:val="22"/>
                <w:szCs w:val="22"/>
              </w:rPr>
            </w:pPr>
            <w:r w:rsidRPr="0061090D">
              <w:rPr>
                <w:color w:val="000000"/>
                <w:sz w:val="22"/>
                <w:szCs w:val="22"/>
              </w:rPr>
              <w:t>5.О хороших привычках и манерах поведения</w:t>
            </w:r>
          </w:p>
        </w:tc>
        <w:tc>
          <w:tcPr>
            <w:tcW w:w="4440"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1.Праздник «День знаний»</w:t>
            </w:r>
          </w:p>
          <w:p w:rsidR="00124DDA" w:rsidRPr="0061090D" w:rsidRDefault="00124DDA" w:rsidP="00D42066">
            <w:pPr>
              <w:rPr>
                <w:color w:val="000000"/>
                <w:sz w:val="22"/>
                <w:szCs w:val="22"/>
              </w:rPr>
            </w:pPr>
            <w:r w:rsidRPr="0061090D">
              <w:rPr>
                <w:color w:val="000000"/>
                <w:sz w:val="22"/>
                <w:szCs w:val="22"/>
              </w:rPr>
              <w:t xml:space="preserve">2.Викторина </w:t>
            </w:r>
          </w:p>
          <w:p w:rsidR="00124DDA" w:rsidRPr="0061090D" w:rsidRDefault="00124DDA" w:rsidP="00D42066">
            <w:pPr>
              <w:rPr>
                <w:color w:val="000000"/>
                <w:sz w:val="22"/>
                <w:szCs w:val="22"/>
              </w:rPr>
            </w:pPr>
            <w:r w:rsidRPr="0061090D">
              <w:rPr>
                <w:color w:val="000000"/>
                <w:sz w:val="22"/>
                <w:szCs w:val="22"/>
              </w:rPr>
              <w:t>3. Досуг «Сердце я берегу, сам себе помогу»</w:t>
            </w:r>
          </w:p>
          <w:p w:rsidR="00124DDA" w:rsidRPr="0061090D" w:rsidRDefault="00124DDA" w:rsidP="00D42066">
            <w:pPr>
              <w:rPr>
                <w:color w:val="000000"/>
                <w:sz w:val="22"/>
                <w:szCs w:val="22"/>
              </w:rPr>
            </w:pPr>
            <w:r w:rsidRPr="0061090D">
              <w:rPr>
                <w:color w:val="000000"/>
                <w:sz w:val="22"/>
                <w:szCs w:val="22"/>
              </w:rPr>
              <w:t>4. Выставка детских работ «Моя улица»</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 Выставка детских работ «Осенний вернисаж»</w:t>
            </w:r>
          </w:p>
          <w:p w:rsidR="00124DDA" w:rsidRPr="0061090D" w:rsidRDefault="00124DDA" w:rsidP="00D42066">
            <w:pPr>
              <w:rPr>
                <w:color w:val="000000"/>
                <w:sz w:val="22"/>
                <w:szCs w:val="22"/>
              </w:rPr>
            </w:pPr>
            <w:r w:rsidRPr="0061090D">
              <w:rPr>
                <w:color w:val="000000"/>
                <w:sz w:val="22"/>
                <w:szCs w:val="22"/>
              </w:rPr>
              <w:t>2.Викторина «Дикие животные»</w:t>
            </w:r>
          </w:p>
          <w:p w:rsidR="00124DDA" w:rsidRPr="0061090D" w:rsidRDefault="00124DDA" w:rsidP="00D42066">
            <w:pPr>
              <w:rPr>
                <w:color w:val="000000"/>
                <w:sz w:val="22"/>
                <w:szCs w:val="22"/>
              </w:rPr>
            </w:pPr>
            <w:r w:rsidRPr="0061090D">
              <w:rPr>
                <w:color w:val="000000"/>
                <w:sz w:val="22"/>
                <w:szCs w:val="22"/>
              </w:rPr>
              <w:t>3. Праздник «В саду, в огороде»</w:t>
            </w:r>
          </w:p>
          <w:p w:rsidR="00124DDA" w:rsidRPr="0061090D" w:rsidRDefault="00124DDA" w:rsidP="00D42066">
            <w:pPr>
              <w:rPr>
                <w:color w:val="000000"/>
                <w:sz w:val="22"/>
                <w:szCs w:val="22"/>
              </w:rPr>
            </w:pPr>
            <w:r w:rsidRPr="0061090D">
              <w:rPr>
                <w:color w:val="000000"/>
                <w:sz w:val="22"/>
                <w:szCs w:val="22"/>
              </w:rPr>
              <w:t>4. Проект «Откуда хлеб пришел»</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1.Проект « Моя семья»</w:t>
            </w:r>
          </w:p>
          <w:p w:rsidR="00124DDA" w:rsidRPr="0061090D" w:rsidRDefault="00124DDA" w:rsidP="00D42066">
            <w:pPr>
              <w:rPr>
                <w:color w:val="000000"/>
                <w:sz w:val="22"/>
                <w:szCs w:val="22"/>
              </w:rPr>
            </w:pPr>
            <w:r w:rsidRPr="0061090D">
              <w:rPr>
                <w:color w:val="000000"/>
                <w:sz w:val="22"/>
                <w:szCs w:val="22"/>
              </w:rPr>
              <w:t>2.Викторина «Мой родной край»</w:t>
            </w:r>
          </w:p>
          <w:p w:rsidR="00124DDA" w:rsidRPr="0061090D" w:rsidRDefault="00124DDA" w:rsidP="00D42066">
            <w:pPr>
              <w:rPr>
                <w:color w:val="000000"/>
                <w:sz w:val="22"/>
                <w:szCs w:val="22"/>
              </w:rPr>
            </w:pPr>
            <w:r w:rsidRPr="0061090D">
              <w:rPr>
                <w:color w:val="000000"/>
                <w:sz w:val="22"/>
                <w:szCs w:val="22"/>
              </w:rPr>
              <w:t>3.Игр</w:t>
            </w:r>
            <w:proofErr w:type="gramStart"/>
            <w:r w:rsidRPr="0061090D">
              <w:rPr>
                <w:color w:val="000000"/>
                <w:sz w:val="22"/>
                <w:szCs w:val="22"/>
              </w:rPr>
              <w:t>а-</w:t>
            </w:r>
            <w:proofErr w:type="gramEnd"/>
            <w:r w:rsidRPr="0061090D">
              <w:rPr>
                <w:color w:val="000000"/>
                <w:sz w:val="22"/>
                <w:szCs w:val="22"/>
              </w:rPr>
              <w:t xml:space="preserve"> путешествие</w:t>
            </w:r>
          </w:p>
          <w:p w:rsidR="00124DDA" w:rsidRPr="0061090D" w:rsidRDefault="00124DDA" w:rsidP="00D42066">
            <w:pPr>
              <w:rPr>
                <w:color w:val="000000"/>
                <w:sz w:val="22"/>
                <w:szCs w:val="22"/>
              </w:rPr>
            </w:pPr>
            <w:r w:rsidRPr="0061090D">
              <w:rPr>
                <w:color w:val="000000"/>
                <w:sz w:val="22"/>
                <w:szCs w:val="22"/>
              </w:rPr>
              <w:lastRenderedPageBreak/>
              <w:t>4.Досуг «Я, ты, он, она – вместе дружная семья»</w:t>
            </w:r>
          </w:p>
          <w:p w:rsidR="00124DDA" w:rsidRPr="0061090D" w:rsidRDefault="00124DDA" w:rsidP="00D42066">
            <w:pPr>
              <w:rPr>
                <w:color w:val="000000"/>
                <w:sz w:val="22"/>
                <w:szCs w:val="22"/>
              </w:rPr>
            </w:pPr>
            <w:r w:rsidRPr="0061090D">
              <w:rPr>
                <w:color w:val="000000"/>
                <w:sz w:val="22"/>
                <w:szCs w:val="22"/>
              </w:rPr>
              <w:t>5.</w:t>
            </w:r>
            <w:r w:rsidRPr="0061090D">
              <w:rPr>
                <w:color w:val="000000"/>
              </w:rPr>
              <w:t xml:space="preserve"> Проект «Праздник вежливости и послушания»</w:t>
            </w:r>
          </w:p>
        </w:tc>
      </w:tr>
      <w:tr w:rsidR="00124DDA" w:rsidRPr="0061090D">
        <w:trPr>
          <w:trHeight w:val="357"/>
        </w:trPr>
        <w:tc>
          <w:tcPr>
            <w:tcW w:w="1277"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jc w:val="center"/>
              <w:rPr>
                <w:b/>
                <w:color w:val="000000"/>
                <w:sz w:val="22"/>
                <w:szCs w:val="22"/>
              </w:rPr>
            </w:pPr>
            <w:r w:rsidRPr="0061090D">
              <w:rPr>
                <w:b/>
                <w:color w:val="000000"/>
                <w:sz w:val="22"/>
                <w:szCs w:val="22"/>
              </w:rPr>
              <w:lastRenderedPageBreak/>
              <w:t>декабрь-</w:t>
            </w:r>
          </w:p>
          <w:p w:rsidR="00124DDA" w:rsidRPr="0061090D" w:rsidRDefault="00124DDA" w:rsidP="00D42066">
            <w:pPr>
              <w:jc w:val="center"/>
              <w:rPr>
                <w:b/>
                <w:color w:val="000000"/>
                <w:sz w:val="22"/>
                <w:szCs w:val="22"/>
              </w:rPr>
            </w:pPr>
            <w:r w:rsidRPr="0061090D">
              <w:rPr>
                <w:b/>
                <w:color w:val="000000"/>
                <w:sz w:val="22"/>
                <w:szCs w:val="22"/>
              </w:rPr>
              <w:t>февраль</w:t>
            </w:r>
          </w:p>
          <w:p w:rsidR="00124DDA" w:rsidRPr="0061090D" w:rsidRDefault="00124DDA" w:rsidP="00D42066">
            <w:pPr>
              <w:jc w:val="center"/>
              <w:rPr>
                <w:b/>
                <w:color w:val="000000"/>
                <w:sz w:val="22"/>
                <w:szCs w:val="22"/>
              </w:rPr>
            </w:pPr>
          </w:p>
          <w:p w:rsidR="00124DDA" w:rsidRPr="0061090D" w:rsidRDefault="00124DDA" w:rsidP="00D42066">
            <w:pPr>
              <w:jc w:val="center"/>
              <w:rPr>
                <w:b/>
                <w:color w:val="000000"/>
                <w:sz w:val="22"/>
                <w:szCs w:val="22"/>
              </w:rPr>
            </w:pPr>
          </w:p>
          <w:p w:rsidR="00124DDA" w:rsidRPr="0061090D" w:rsidRDefault="00124DDA" w:rsidP="00D42066">
            <w:pPr>
              <w:jc w:val="center"/>
              <w:rPr>
                <w:b/>
                <w:color w:val="000000"/>
                <w:sz w:val="22"/>
                <w:szCs w:val="22"/>
              </w:rPr>
            </w:pPr>
          </w:p>
          <w:p w:rsidR="00124DDA" w:rsidRPr="0061090D" w:rsidRDefault="00124DDA" w:rsidP="00D42066">
            <w:pPr>
              <w:jc w:val="center"/>
              <w:rPr>
                <w:b/>
                <w:color w:val="000000"/>
                <w:sz w:val="22"/>
                <w:szCs w:val="22"/>
              </w:rPr>
            </w:pPr>
          </w:p>
          <w:p w:rsidR="00124DDA" w:rsidRPr="0061090D" w:rsidRDefault="00124DDA" w:rsidP="00D42066">
            <w:pPr>
              <w:jc w:val="center"/>
              <w:rPr>
                <w:b/>
                <w:color w:val="000000"/>
                <w:sz w:val="22"/>
                <w:szCs w:val="22"/>
              </w:rPr>
            </w:pPr>
          </w:p>
          <w:p w:rsidR="00124DDA" w:rsidRPr="0061090D" w:rsidRDefault="00124DDA" w:rsidP="00D42066">
            <w:pPr>
              <w:rPr>
                <w:b/>
                <w:color w:val="000000"/>
                <w:sz w:val="22"/>
                <w:szCs w:val="22"/>
              </w:rPr>
            </w:pPr>
          </w:p>
          <w:p w:rsidR="00124DDA" w:rsidRPr="0061090D" w:rsidRDefault="00124DDA" w:rsidP="00D42066">
            <w:pPr>
              <w:jc w:val="center"/>
              <w:rPr>
                <w:b/>
                <w:color w:val="000000"/>
                <w:sz w:val="22"/>
                <w:szCs w:val="22"/>
              </w:rPr>
            </w:pPr>
          </w:p>
        </w:tc>
        <w:tc>
          <w:tcPr>
            <w:tcW w:w="4429"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rPr>
                <w:i/>
                <w:color w:val="000000"/>
                <w:sz w:val="22"/>
                <w:szCs w:val="22"/>
              </w:rPr>
            </w:pPr>
            <w:r w:rsidRPr="0061090D">
              <w:rPr>
                <w:b/>
                <w:color w:val="000000"/>
                <w:sz w:val="22"/>
                <w:szCs w:val="22"/>
                <w:lang w:val="en-US"/>
              </w:rPr>
              <w:t>IV</w:t>
            </w:r>
            <w:r w:rsidRPr="0061090D">
              <w:rPr>
                <w:b/>
                <w:color w:val="000000"/>
                <w:sz w:val="22"/>
                <w:szCs w:val="22"/>
              </w:rPr>
              <w:t xml:space="preserve"> блок. Здравствуй, гостья, Зима </w:t>
            </w:r>
            <w:r w:rsidRPr="0061090D">
              <w:rPr>
                <w:i/>
                <w:color w:val="000000"/>
                <w:sz w:val="22"/>
                <w:szCs w:val="22"/>
              </w:rPr>
              <w:t xml:space="preserve">(декабрь) </w:t>
            </w:r>
          </w:p>
          <w:p w:rsidR="00124DDA" w:rsidRPr="0061090D" w:rsidRDefault="00124DDA" w:rsidP="00D42066">
            <w:pPr>
              <w:rPr>
                <w:color w:val="000000"/>
                <w:sz w:val="22"/>
                <w:szCs w:val="22"/>
              </w:rPr>
            </w:pPr>
            <w:r w:rsidRPr="0061090D">
              <w:rPr>
                <w:color w:val="000000"/>
                <w:sz w:val="22"/>
                <w:szCs w:val="22"/>
              </w:rPr>
              <w:t>1.В лес, на зимнюю прогулку</w:t>
            </w:r>
          </w:p>
          <w:p w:rsidR="00124DDA" w:rsidRPr="0061090D" w:rsidRDefault="00124DDA" w:rsidP="00D42066">
            <w:pPr>
              <w:rPr>
                <w:color w:val="000000"/>
                <w:sz w:val="22"/>
                <w:szCs w:val="22"/>
              </w:rPr>
            </w:pPr>
            <w:r w:rsidRPr="0061090D">
              <w:rPr>
                <w:color w:val="000000"/>
                <w:sz w:val="22"/>
                <w:szCs w:val="22"/>
              </w:rPr>
              <w:t>2.Мы – друзья зимующих птиц</w:t>
            </w:r>
          </w:p>
          <w:p w:rsidR="00124DDA" w:rsidRPr="0061090D" w:rsidRDefault="00124DDA" w:rsidP="00D42066">
            <w:pPr>
              <w:rPr>
                <w:color w:val="000000"/>
                <w:sz w:val="22"/>
                <w:szCs w:val="22"/>
              </w:rPr>
            </w:pPr>
            <w:r w:rsidRPr="0061090D">
              <w:rPr>
                <w:color w:val="000000"/>
                <w:sz w:val="22"/>
                <w:szCs w:val="22"/>
              </w:rPr>
              <w:t>3.Встречаем Новый год</w:t>
            </w:r>
          </w:p>
          <w:p w:rsidR="00124DDA" w:rsidRPr="0061090D" w:rsidRDefault="00124DDA" w:rsidP="00D42066">
            <w:pPr>
              <w:rPr>
                <w:i/>
                <w:color w:val="000000"/>
                <w:sz w:val="22"/>
                <w:szCs w:val="22"/>
              </w:rPr>
            </w:pPr>
            <w:r w:rsidRPr="0061090D">
              <w:rPr>
                <w:b/>
                <w:color w:val="000000"/>
                <w:sz w:val="22"/>
                <w:szCs w:val="22"/>
                <w:lang w:val="en-US"/>
              </w:rPr>
              <w:t>V</w:t>
            </w:r>
            <w:r w:rsidRPr="0061090D">
              <w:rPr>
                <w:b/>
                <w:color w:val="000000"/>
                <w:sz w:val="22"/>
                <w:szCs w:val="22"/>
              </w:rPr>
              <w:t xml:space="preserve"> блок</w:t>
            </w:r>
            <w:r w:rsidRPr="0061090D">
              <w:rPr>
                <w:i/>
                <w:color w:val="000000"/>
                <w:sz w:val="22"/>
                <w:szCs w:val="22"/>
              </w:rPr>
              <w:t xml:space="preserve">. </w:t>
            </w:r>
            <w:r w:rsidRPr="0061090D">
              <w:rPr>
                <w:b/>
                <w:color w:val="000000"/>
                <w:sz w:val="22"/>
                <w:szCs w:val="22"/>
              </w:rPr>
              <w:t>В гостях у сказки</w:t>
            </w:r>
            <w:r w:rsidRPr="0061090D">
              <w:rPr>
                <w:i/>
                <w:color w:val="000000"/>
                <w:sz w:val="22"/>
                <w:szCs w:val="22"/>
              </w:rPr>
              <w:t xml:space="preserve"> (январь)</w:t>
            </w:r>
          </w:p>
          <w:p w:rsidR="00124DDA" w:rsidRPr="0061090D" w:rsidRDefault="00124DDA" w:rsidP="00D42066">
            <w:pPr>
              <w:rPr>
                <w:i/>
                <w:color w:val="000000"/>
                <w:sz w:val="22"/>
                <w:szCs w:val="22"/>
              </w:rPr>
            </w:pPr>
            <w:r w:rsidRPr="0061090D">
              <w:rPr>
                <w:color w:val="000000"/>
                <w:sz w:val="22"/>
                <w:szCs w:val="22"/>
              </w:rPr>
              <w:t>1.Рождественнские вечера</w:t>
            </w:r>
          </w:p>
          <w:p w:rsidR="00124DDA" w:rsidRPr="0061090D" w:rsidRDefault="00124DDA" w:rsidP="00D42066">
            <w:pPr>
              <w:rPr>
                <w:color w:val="000000"/>
                <w:sz w:val="22"/>
                <w:szCs w:val="22"/>
              </w:rPr>
            </w:pPr>
            <w:r w:rsidRPr="0061090D">
              <w:rPr>
                <w:color w:val="000000"/>
                <w:sz w:val="22"/>
                <w:szCs w:val="22"/>
              </w:rPr>
              <w:t>2.В свете искусства</w:t>
            </w:r>
          </w:p>
          <w:p w:rsidR="00124DDA" w:rsidRPr="0061090D" w:rsidRDefault="00124DDA" w:rsidP="00D42066">
            <w:pPr>
              <w:rPr>
                <w:color w:val="000000"/>
                <w:sz w:val="22"/>
                <w:szCs w:val="22"/>
              </w:rPr>
            </w:pPr>
            <w:r w:rsidRPr="0061090D">
              <w:rPr>
                <w:color w:val="000000"/>
                <w:sz w:val="22"/>
                <w:szCs w:val="22"/>
              </w:rPr>
              <w:t>3.Здравствуй сказка</w:t>
            </w:r>
          </w:p>
          <w:p w:rsidR="00124DDA" w:rsidRPr="0061090D" w:rsidRDefault="00124DDA" w:rsidP="00D42066">
            <w:pPr>
              <w:rPr>
                <w:i/>
                <w:color w:val="000000"/>
                <w:sz w:val="22"/>
                <w:szCs w:val="22"/>
              </w:rPr>
            </w:pPr>
            <w:r w:rsidRPr="0061090D">
              <w:rPr>
                <w:b/>
                <w:color w:val="000000"/>
                <w:sz w:val="22"/>
                <w:szCs w:val="22"/>
                <w:lang w:val="en-US"/>
              </w:rPr>
              <w:t>VI</w:t>
            </w:r>
            <w:r w:rsidRPr="0061090D">
              <w:rPr>
                <w:b/>
                <w:color w:val="000000"/>
                <w:sz w:val="22"/>
                <w:szCs w:val="22"/>
              </w:rPr>
              <w:t xml:space="preserve"> блок Профессии людей </w:t>
            </w:r>
            <w:r w:rsidRPr="0061090D">
              <w:rPr>
                <w:i/>
                <w:color w:val="000000"/>
                <w:sz w:val="22"/>
                <w:szCs w:val="22"/>
              </w:rPr>
              <w:t>(февраль)</w:t>
            </w:r>
          </w:p>
          <w:p w:rsidR="00124DDA" w:rsidRPr="0061090D" w:rsidRDefault="00124DDA" w:rsidP="00D42066">
            <w:pPr>
              <w:rPr>
                <w:color w:val="000000"/>
                <w:sz w:val="22"/>
                <w:szCs w:val="22"/>
              </w:rPr>
            </w:pPr>
            <w:r w:rsidRPr="0061090D">
              <w:rPr>
                <w:color w:val="000000"/>
                <w:sz w:val="22"/>
                <w:szCs w:val="22"/>
              </w:rPr>
              <w:t>1.Путешествие вокруг света (едем, плывем, летим)</w:t>
            </w:r>
          </w:p>
          <w:p w:rsidR="00124DDA" w:rsidRPr="0061090D" w:rsidRDefault="00124DDA" w:rsidP="00D42066">
            <w:pPr>
              <w:rPr>
                <w:color w:val="000000"/>
                <w:sz w:val="22"/>
                <w:szCs w:val="22"/>
              </w:rPr>
            </w:pPr>
            <w:r w:rsidRPr="0061090D">
              <w:rPr>
                <w:color w:val="000000"/>
                <w:sz w:val="22"/>
                <w:szCs w:val="22"/>
              </w:rPr>
              <w:t xml:space="preserve">2.Современные профессии </w:t>
            </w:r>
          </w:p>
          <w:p w:rsidR="00124DDA" w:rsidRPr="0061090D" w:rsidRDefault="00124DDA" w:rsidP="00D42066">
            <w:pPr>
              <w:rPr>
                <w:color w:val="000000"/>
                <w:sz w:val="22"/>
                <w:szCs w:val="22"/>
              </w:rPr>
            </w:pPr>
            <w:r w:rsidRPr="0061090D">
              <w:rPr>
                <w:color w:val="000000"/>
                <w:sz w:val="22"/>
                <w:szCs w:val="22"/>
              </w:rPr>
              <w:t>3.День защитника Отечества</w:t>
            </w:r>
          </w:p>
          <w:p w:rsidR="00124DDA" w:rsidRPr="0061090D" w:rsidRDefault="00124DDA" w:rsidP="00D42066">
            <w:pPr>
              <w:rPr>
                <w:color w:val="000000"/>
                <w:sz w:val="22"/>
                <w:szCs w:val="22"/>
              </w:rPr>
            </w:pPr>
            <w:r w:rsidRPr="0061090D">
              <w:rPr>
                <w:color w:val="000000"/>
                <w:sz w:val="22"/>
                <w:szCs w:val="22"/>
              </w:rPr>
              <w:t xml:space="preserve">4.Что было </w:t>
            </w:r>
            <w:proofErr w:type="gramStart"/>
            <w:r w:rsidRPr="0061090D">
              <w:rPr>
                <w:color w:val="000000"/>
                <w:sz w:val="22"/>
                <w:szCs w:val="22"/>
              </w:rPr>
              <w:t>до</w:t>
            </w:r>
            <w:proofErr w:type="gramEnd"/>
            <w:r w:rsidRPr="0061090D">
              <w:rPr>
                <w:color w:val="000000"/>
                <w:sz w:val="22"/>
                <w:szCs w:val="22"/>
              </w:rPr>
              <w:t xml:space="preserve">…. </w:t>
            </w:r>
          </w:p>
        </w:tc>
        <w:tc>
          <w:tcPr>
            <w:tcW w:w="4440"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 Экскурсия в зимний парк</w:t>
            </w:r>
          </w:p>
          <w:p w:rsidR="00124DDA" w:rsidRPr="0061090D" w:rsidRDefault="00124DDA" w:rsidP="00D42066">
            <w:pPr>
              <w:rPr>
                <w:color w:val="000000"/>
                <w:sz w:val="22"/>
                <w:szCs w:val="22"/>
              </w:rPr>
            </w:pPr>
            <w:r w:rsidRPr="0061090D">
              <w:rPr>
                <w:color w:val="000000"/>
                <w:sz w:val="22"/>
                <w:szCs w:val="22"/>
              </w:rPr>
              <w:t>2. Выставка «Искусство зодчества руками детей»</w:t>
            </w:r>
          </w:p>
          <w:p w:rsidR="00124DDA" w:rsidRPr="0061090D" w:rsidRDefault="00124DDA" w:rsidP="00D42066">
            <w:pPr>
              <w:rPr>
                <w:color w:val="000000"/>
                <w:sz w:val="22"/>
                <w:szCs w:val="22"/>
              </w:rPr>
            </w:pPr>
            <w:r w:rsidRPr="0061090D">
              <w:rPr>
                <w:color w:val="000000"/>
                <w:sz w:val="22"/>
                <w:szCs w:val="22"/>
              </w:rPr>
              <w:t>3. Праздник «Новогодний карнавал»</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 Фольклорный праздник « Крещение»</w:t>
            </w:r>
          </w:p>
          <w:p w:rsidR="00124DDA" w:rsidRPr="0061090D" w:rsidRDefault="00124DDA" w:rsidP="00D42066">
            <w:pPr>
              <w:rPr>
                <w:color w:val="000000"/>
                <w:sz w:val="22"/>
                <w:szCs w:val="22"/>
              </w:rPr>
            </w:pPr>
            <w:r w:rsidRPr="0061090D">
              <w:rPr>
                <w:color w:val="000000"/>
                <w:sz w:val="22"/>
                <w:szCs w:val="22"/>
              </w:rPr>
              <w:t>2. Вернисаж «Зимние узоры»</w:t>
            </w:r>
          </w:p>
          <w:p w:rsidR="00124DDA" w:rsidRPr="0061090D" w:rsidRDefault="00124DDA" w:rsidP="00D42066">
            <w:pPr>
              <w:rPr>
                <w:color w:val="000000"/>
                <w:sz w:val="22"/>
                <w:szCs w:val="22"/>
              </w:rPr>
            </w:pPr>
            <w:r w:rsidRPr="0061090D">
              <w:rPr>
                <w:color w:val="000000"/>
                <w:sz w:val="22"/>
                <w:szCs w:val="22"/>
              </w:rPr>
              <w:t>3. Проект «В гостях у сказки»</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color w:val="000000"/>
                <w:sz w:val="22"/>
                <w:szCs w:val="22"/>
              </w:rPr>
              <w:t>1. Музыкальная сказка «Кем быть?»</w:t>
            </w:r>
          </w:p>
          <w:p w:rsidR="00124DDA" w:rsidRPr="0061090D" w:rsidRDefault="00124DDA" w:rsidP="00D42066">
            <w:pPr>
              <w:rPr>
                <w:color w:val="000000"/>
                <w:sz w:val="22"/>
                <w:szCs w:val="22"/>
              </w:rPr>
            </w:pPr>
            <w:r w:rsidRPr="0061090D">
              <w:rPr>
                <w:color w:val="000000"/>
                <w:sz w:val="22"/>
                <w:szCs w:val="22"/>
              </w:rPr>
              <w:t>2. Проект «Все работы хороши»</w:t>
            </w:r>
          </w:p>
          <w:p w:rsidR="00124DDA" w:rsidRPr="0061090D" w:rsidRDefault="00124DDA" w:rsidP="00D42066">
            <w:pPr>
              <w:rPr>
                <w:color w:val="000000"/>
                <w:sz w:val="22"/>
                <w:szCs w:val="22"/>
              </w:rPr>
            </w:pPr>
            <w:r w:rsidRPr="0061090D">
              <w:rPr>
                <w:color w:val="000000"/>
                <w:sz w:val="22"/>
                <w:szCs w:val="22"/>
              </w:rPr>
              <w:t>3. Развлечение «Защитники Отечества»»</w:t>
            </w:r>
          </w:p>
          <w:p w:rsidR="00124DDA" w:rsidRPr="0061090D" w:rsidRDefault="00124DDA" w:rsidP="00D42066">
            <w:pPr>
              <w:rPr>
                <w:color w:val="000000"/>
                <w:sz w:val="22"/>
                <w:szCs w:val="22"/>
              </w:rPr>
            </w:pPr>
            <w:r w:rsidRPr="0061090D">
              <w:rPr>
                <w:color w:val="000000"/>
                <w:sz w:val="22"/>
                <w:szCs w:val="22"/>
              </w:rPr>
              <w:t>4. Проект «Путешествие в прошлое…»</w:t>
            </w:r>
          </w:p>
        </w:tc>
      </w:tr>
      <w:tr w:rsidR="00124DDA" w:rsidRPr="0061090D">
        <w:tc>
          <w:tcPr>
            <w:tcW w:w="1277"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jc w:val="center"/>
              <w:rPr>
                <w:b/>
                <w:color w:val="000000"/>
                <w:sz w:val="22"/>
                <w:szCs w:val="22"/>
              </w:rPr>
            </w:pPr>
            <w:r w:rsidRPr="0061090D">
              <w:rPr>
                <w:b/>
                <w:color w:val="000000"/>
                <w:sz w:val="22"/>
                <w:szCs w:val="22"/>
              </w:rPr>
              <w:t>март-</w:t>
            </w:r>
          </w:p>
          <w:p w:rsidR="00124DDA" w:rsidRPr="0061090D" w:rsidRDefault="00124DDA" w:rsidP="00D42066">
            <w:pPr>
              <w:jc w:val="center"/>
              <w:rPr>
                <w:b/>
                <w:color w:val="000000"/>
                <w:sz w:val="22"/>
                <w:szCs w:val="22"/>
              </w:rPr>
            </w:pPr>
            <w:r w:rsidRPr="0061090D">
              <w:rPr>
                <w:b/>
                <w:color w:val="000000"/>
                <w:sz w:val="22"/>
                <w:szCs w:val="22"/>
              </w:rPr>
              <w:t>май</w:t>
            </w:r>
          </w:p>
        </w:tc>
        <w:tc>
          <w:tcPr>
            <w:tcW w:w="4429"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rPr>
                <w:b/>
                <w:color w:val="000000"/>
                <w:sz w:val="22"/>
                <w:szCs w:val="22"/>
              </w:rPr>
            </w:pPr>
            <w:r w:rsidRPr="0061090D">
              <w:rPr>
                <w:b/>
                <w:color w:val="000000"/>
                <w:sz w:val="22"/>
                <w:szCs w:val="22"/>
                <w:lang w:val="en-US"/>
              </w:rPr>
              <w:t>VII</w:t>
            </w:r>
            <w:r w:rsidRPr="0061090D">
              <w:rPr>
                <w:b/>
                <w:color w:val="000000"/>
                <w:sz w:val="22"/>
                <w:szCs w:val="22"/>
              </w:rPr>
              <w:t xml:space="preserve"> блок. Встречаем весну – красну</w:t>
            </w:r>
          </w:p>
          <w:p w:rsidR="00124DDA" w:rsidRPr="0061090D" w:rsidRDefault="00124DDA" w:rsidP="00D42066">
            <w:pPr>
              <w:rPr>
                <w:i/>
                <w:color w:val="000000"/>
                <w:sz w:val="22"/>
                <w:szCs w:val="22"/>
              </w:rPr>
            </w:pPr>
            <w:r w:rsidRPr="0061090D">
              <w:rPr>
                <w:i/>
                <w:color w:val="000000"/>
                <w:sz w:val="22"/>
                <w:szCs w:val="22"/>
              </w:rPr>
              <w:t>(март)</w:t>
            </w:r>
          </w:p>
          <w:p w:rsidR="00124DDA" w:rsidRPr="0061090D" w:rsidRDefault="00124DDA" w:rsidP="00D42066">
            <w:pPr>
              <w:rPr>
                <w:color w:val="000000"/>
                <w:sz w:val="22"/>
                <w:szCs w:val="22"/>
              </w:rPr>
            </w:pPr>
            <w:r w:rsidRPr="0061090D">
              <w:rPr>
                <w:color w:val="000000"/>
                <w:sz w:val="22"/>
                <w:szCs w:val="22"/>
              </w:rPr>
              <w:t>1.Маму я свою люблю</w:t>
            </w:r>
          </w:p>
          <w:p w:rsidR="00124DDA" w:rsidRPr="0061090D" w:rsidRDefault="00124DDA" w:rsidP="00D42066">
            <w:pPr>
              <w:rPr>
                <w:i/>
                <w:color w:val="000000"/>
                <w:sz w:val="22"/>
                <w:szCs w:val="22"/>
              </w:rPr>
            </w:pPr>
            <w:r w:rsidRPr="0061090D">
              <w:rPr>
                <w:color w:val="000000"/>
                <w:sz w:val="22"/>
                <w:szCs w:val="22"/>
              </w:rPr>
              <w:t>2.Первые проталинки</w:t>
            </w:r>
          </w:p>
          <w:p w:rsidR="00124DDA" w:rsidRPr="0061090D" w:rsidRDefault="00124DDA" w:rsidP="00D42066">
            <w:pPr>
              <w:rPr>
                <w:color w:val="000000"/>
                <w:sz w:val="22"/>
                <w:szCs w:val="22"/>
              </w:rPr>
            </w:pPr>
            <w:r w:rsidRPr="0061090D">
              <w:rPr>
                <w:color w:val="000000"/>
                <w:sz w:val="22"/>
                <w:szCs w:val="22"/>
              </w:rPr>
              <w:t>3.О труде в саду и огороде</w:t>
            </w:r>
          </w:p>
          <w:p w:rsidR="00124DDA" w:rsidRPr="0061090D" w:rsidRDefault="00124DDA" w:rsidP="00D42066">
            <w:pPr>
              <w:rPr>
                <w:color w:val="000000"/>
                <w:sz w:val="22"/>
                <w:szCs w:val="22"/>
              </w:rPr>
            </w:pPr>
            <w:r w:rsidRPr="0061090D">
              <w:rPr>
                <w:color w:val="000000"/>
                <w:sz w:val="22"/>
                <w:szCs w:val="22"/>
              </w:rPr>
              <w:t>4</w:t>
            </w:r>
            <w:proofErr w:type="gramStart"/>
            <w:r w:rsidRPr="0061090D">
              <w:rPr>
                <w:color w:val="000000"/>
                <w:sz w:val="22"/>
                <w:szCs w:val="22"/>
              </w:rPr>
              <w:t xml:space="preserve"> В</w:t>
            </w:r>
            <w:proofErr w:type="gramEnd"/>
            <w:r w:rsidRPr="0061090D">
              <w:rPr>
                <w:color w:val="000000"/>
                <w:sz w:val="22"/>
                <w:szCs w:val="22"/>
              </w:rPr>
              <w:t>стречаем пернатых друзей</w:t>
            </w:r>
          </w:p>
          <w:p w:rsidR="00124DDA" w:rsidRPr="0061090D" w:rsidRDefault="00124DDA" w:rsidP="00D42066">
            <w:pPr>
              <w:rPr>
                <w:color w:val="000000"/>
                <w:sz w:val="22"/>
                <w:szCs w:val="22"/>
              </w:rPr>
            </w:pPr>
          </w:p>
          <w:p w:rsidR="00124DDA" w:rsidRPr="0061090D" w:rsidRDefault="00124DDA" w:rsidP="00D42066">
            <w:pPr>
              <w:rPr>
                <w:b/>
                <w:color w:val="000000"/>
                <w:sz w:val="22"/>
                <w:szCs w:val="22"/>
              </w:rPr>
            </w:pPr>
            <w:r w:rsidRPr="0061090D">
              <w:rPr>
                <w:b/>
                <w:color w:val="000000"/>
                <w:sz w:val="22"/>
                <w:szCs w:val="22"/>
                <w:lang w:val="en-US"/>
              </w:rPr>
              <w:t>VIII</w:t>
            </w:r>
            <w:r w:rsidRPr="0061090D">
              <w:rPr>
                <w:b/>
                <w:color w:val="000000"/>
                <w:sz w:val="22"/>
                <w:szCs w:val="22"/>
              </w:rPr>
              <w:t xml:space="preserve"> блок. Земля – наш общий дом </w:t>
            </w:r>
          </w:p>
          <w:p w:rsidR="00124DDA" w:rsidRPr="0061090D" w:rsidRDefault="00124DDA" w:rsidP="00D42066">
            <w:pPr>
              <w:rPr>
                <w:i/>
                <w:color w:val="000000"/>
                <w:sz w:val="22"/>
                <w:szCs w:val="22"/>
              </w:rPr>
            </w:pPr>
            <w:r w:rsidRPr="0061090D">
              <w:rPr>
                <w:i/>
                <w:color w:val="000000"/>
                <w:sz w:val="22"/>
                <w:szCs w:val="22"/>
              </w:rPr>
              <w:t>(апрель)</w:t>
            </w:r>
          </w:p>
          <w:p w:rsidR="00124DDA" w:rsidRPr="0061090D" w:rsidRDefault="00124DDA" w:rsidP="00D42066">
            <w:pPr>
              <w:rPr>
                <w:i/>
                <w:color w:val="000000"/>
                <w:sz w:val="22"/>
                <w:szCs w:val="22"/>
              </w:rPr>
            </w:pPr>
            <w:r w:rsidRPr="0061090D">
              <w:rPr>
                <w:color w:val="000000"/>
                <w:sz w:val="22"/>
                <w:szCs w:val="22"/>
              </w:rPr>
              <w:t>1.Космос и далекие звезды</w:t>
            </w:r>
          </w:p>
          <w:p w:rsidR="00124DDA" w:rsidRPr="0061090D" w:rsidRDefault="00124DDA" w:rsidP="00D42066">
            <w:pPr>
              <w:rPr>
                <w:color w:val="000000"/>
                <w:sz w:val="22"/>
                <w:szCs w:val="22"/>
              </w:rPr>
            </w:pPr>
            <w:r w:rsidRPr="0061090D">
              <w:rPr>
                <w:color w:val="000000"/>
                <w:sz w:val="22"/>
                <w:szCs w:val="22"/>
              </w:rPr>
              <w:t>2. В реке, в озере и в болоте</w:t>
            </w:r>
          </w:p>
          <w:p w:rsidR="00124DDA" w:rsidRPr="0061090D" w:rsidRDefault="00124DDA" w:rsidP="00D42066">
            <w:pPr>
              <w:rPr>
                <w:color w:val="000000"/>
                <w:sz w:val="22"/>
                <w:szCs w:val="22"/>
              </w:rPr>
            </w:pPr>
            <w:r w:rsidRPr="0061090D">
              <w:rPr>
                <w:color w:val="000000"/>
                <w:sz w:val="22"/>
                <w:szCs w:val="22"/>
              </w:rPr>
              <w:t>3.Народное искусство моего края</w:t>
            </w:r>
          </w:p>
          <w:p w:rsidR="00124DDA" w:rsidRPr="0061090D" w:rsidRDefault="00124DDA" w:rsidP="00D42066">
            <w:pPr>
              <w:rPr>
                <w:color w:val="000000"/>
                <w:sz w:val="22"/>
                <w:szCs w:val="22"/>
              </w:rPr>
            </w:pPr>
            <w:r w:rsidRPr="0061090D">
              <w:rPr>
                <w:color w:val="000000"/>
                <w:sz w:val="22"/>
                <w:szCs w:val="22"/>
              </w:rPr>
              <w:t>4.Все о лесе</w:t>
            </w:r>
          </w:p>
          <w:p w:rsidR="00124DDA" w:rsidRPr="0061090D" w:rsidRDefault="00124DDA" w:rsidP="00D42066">
            <w:pPr>
              <w:rPr>
                <w:color w:val="000000"/>
                <w:sz w:val="22"/>
                <w:szCs w:val="22"/>
              </w:rPr>
            </w:pPr>
          </w:p>
          <w:p w:rsidR="00124DDA" w:rsidRPr="0061090D" w:rsidRDefault="00124DDA" w:rsidP="00D42066">
            <w:pPr>
              <w:rPr>
                <w:color w:val="000000"/>
                <w:sz w:val="22"/>
                <w:szCs w:val="22"/>
              </w:rPr>
            </w:pPr>
            <w:r w:rsidRPr="0061090D">
              <w:rPr>
                <w:b/>
                <w:color w:val="000000"/>
                <w:sz w:val="22"/>
                <w:szCs w:val="22"/>
                <w:lang w:val="en-US"/>
              </w:rPr>
              <w:t>IX</w:t>
            </w:r>
            <w:r w:rsidRPr="0061090D">
              <w:rPr>
                <w:b/>
                <w:color w:val="000000"/>
                <w:sz w:val="22"/>
                <w:szCs w:val="22"/>
              </w:rPr>
              <w:t xml:space="preserve"> блок. Растения – зеленый цвет земли </w:t>
            </w:r>
            <w:r w:rsidRPr="0061090D">
              <w:rPr>
                <w:i/>
                <w:color w:val="000000"/>
                <w:sz w:val="22"/>
                <w:szCs w:val="22"/>
              </w:rPr>
              <w:t>(май)</w:t>
            </w:r>
          </w:p>
          <w:p w:rsidR="00124DDA" w:rsidRPr="0061090D" w:rsidRDefault="00124DDA" w:rsidP="00D42066">
            <w:pPr>
              <w:rPr>
                <w:color w:val="000000"/>
                <w:sz w:val="22"/>
                <w:szCs w:val="22"/>
              </w:rPr>
            </w:pPr>
            <w:r w:rsidRPr="0061090D">
              <w:rPr>
                <w:color w:val="000000"/>
                <w:sz w:val="22"/>
                <w:szCs w:val="22"/>
              </w:rPr>
              <w:t>1.День Победы</w:t>
            </w:r>
          </w:p>
          <w:p w:rsidR="00124DDA" w:rsidRPr="0061090D" w:rsidRDefault="00124DDA" w:rsidP="00D42066">
            <w:pPr>
              <w:rPr>
                <w:color w:val="000000"/>
                <w:sz w:val="22"/>
                <w:szCs w:val="22"/>
              </w:rPr>
            </w:pPr>
            <w:r w:rsidRPr="0061090D">
              <w:rPr>
                <w:color w:val="000000"/>
                <w:sz w:val="22"/>
                <w:szCs w:val="22"/>
              </w:rPr>
              <w:t>2.В саду, на лугу.</w:t>
            </w:r>
          </w:p>
          <w:p w:rsidR="00124DDA" w:rsidRPr="0061090D" w:rsidRDefault="00124DDA" w:rsidP="00D42066">
            <w:pPr>
              <w:rPr>
                <w:color w:val="000000"/>
                <w:sz w:val="22"/>
                <w:szCs w:val="22"/>
              </w:rPr>
            </w:pPr>
          </w:p>
        </w:tc>
        <w:tc>
          <w:tcPr>
            <w:tcW w:w="4440" w:type="dxa"/>
            <w:tcBorders>
              <w:top w:val="single" w:sz="4" w:space="0" w:color="000000"/>
              <w:left w:val="single" w:sz="4" w:space="0" w:color="000000"/>
              <w:bottom w:val="single" w:sz="4" w:space="0" w:color="000000"/>
              <w:right w:val="single" w:sz="4" w:space="0" w:color="000000"/>
            </w:tcBorders>
          </w:tcPr>
          <w:p w:rsidR="00124DDA" w:rsidRPr="0061090D" w:rsidRDefault="00124DDA" w:rsidP="00D42066">
            <w:pPr>
              <w:rPr>
                <w:color w:val="000000"/>
              </w:rPr>
            </w:pPr>
            <w:r w:rsidRPr="0061090D">
              <w:rPr>
                <w:color w:val="000000"/>
                <w:sz w:val="22"/>
                <w:szCs w:val="22"/>
              </w:rPr>
              <w:t xml:space="preserve">1.Весенний праздник «Мама лишь одна </w:t>
            </w:r>
            <w:r w:rsidRPr="0061090D">
              <w:rPr>
                <w:color w:val="000000"/>
              </w:rPr>
              <w:t>бывает</w:t>
            </w:r>
            <w:proofErr w:type="gramStart"/>
            <w:r w:rsidRPr="0061090D">
              <w:rPr>
                <w:color w:val="000000"/>
              </w:rPr>
              <w:t>..»</w:t>
            </w:r>
            <w:proofErr w:type="gramEnd"/>
          </w:p>
          <w:p w:rsidR="00124DDA" w:rsidRPr="0061090D" w:rsidRDefault="00124DDA" w:rsidP="00D42066">
            <w:pPr>
              <w:pStyle w:val="a7"/>
              <w:spacing w:before="0" w:beforeAutospacing="0" w:after="0" w:afterAutospacing="0"/>
              <w:rPr>
                <w:rFonts w:ascii="Times New Roman" w:hAnsi="Times New Roman" w:cs="Times New Roman"/>
              </w:rPr>
            </w:pPr>
            <w:r w:rsidRPr="0061090D">
              <w:rPr>
                <w:rFonts w:ascii="Times New Roman" w:hAnsi="Times New Roman" w:cs="Times New Roman"/>
              </w:rPr>
              <w:t>2.Выставка  работ «Весна стучится в окна»</w:t>
            </w:r>
          </w:p>
          <w:p w:rsidR="00124DDA" w:rsidRPr="0061090D" w:rsidRDefault="00124DDA" w:rsidP="00D42066">
            <w:pPr>
              <w:rPr>
                <w:color w:val="000000"/>
                <w:sz w:val="22"/>
                <w:szCs w:val="22"/>
              </w:rPr>
            </w:pPr>
            <w:r w:rsidRPr="0061090D">
              <w:rPr>
                <w:color w:val="000000"/>
                <w:sz w:val="22"/>
                <w:szCs w:val="22"/>
              </w:rPr>
              <w:t>3.Проект «Все начинается с семени»</w:t>
            </w:r>
          </w:p>
          <w:p w:rsidR="00124DDA" w:rsidRPr="0061090D" w:rsidRDefault="00124DDA" w:rsidP="00D42066">
            <w:pPr>
              <w:ind w:right="-136"/>
              <w:rPr>
                <w:color w:val="000000"/>
                <w:sz w:val="22"/>
                <w:szCs w:val="22"/>
              </w:rPr>
            </w:pPr>
            <w:r w:rsidRPr="0061090D">
              <w:rPr>
                <w:color w:val="000000"/>
                <w:sz w:val="22"/>
                <w:szCs w:val="22"/>
              </w:rPr>
              <w:t>4.Проект «Прилетают журавли и соловушки мои»</w:t>
            </w:r>
          </w:p>
          <w:p w:rsidR="00124DDA" w:rsidRPr="0061090D" w:rsidRDefault="00124DDA" w:rsidP="00D42066">
            <w:pPr>
              <w:ind w:right="-136"/>
              <w:rPr>
                <w:color w:val="000000"/>
                <w:sz w:val="22"/>
                <w:szCs w:val="22"/>
              </w:rPr>
            </w:pPr>
          </w:p>
          <w:p w:rsidR="00124DDA" w:rsidRPr="0061090D" w:rsidRDefault="00124DDA" w:rsidP="00D42066">
            <w:pPr>
              <w:rPr>
                <w:color w:val="000000"/>
                <w:sz w:val="22"/>
                <w:szCs w:val="22"/>
              </w:rPr>
            </w:pPr>
            <w:r w:rsidRPr="0061090D">
              <w:rPr>
                <w:color w:val="000000"/>
                <w:sz w:val="22"/>
                <w:szCs w:val="22"/>
              </w:rPr>
              <w:t>1.</w:t>
            </w:r>
            <w:r w:rsidRPr="0061090D">
              <w:rPr>
                <w:bCs/>
                <w:color w:val="000000"/>
                <w:sz w:val="22"/>
                <w:szCs w:val="22"/>
              </w:rPr>
              <w:t xml:space="preserve">Музыкально-литературное развлечение </w:t>
            </w:r>
            <w:r w:rsidRPr="0061090D">
              <w:rPr>
                <w:color w:val="000000"/>
                <w:sz w:val="22"/>
                <w:szCs w:val="22"/>
              </w:rPr>
              <w:t>«Мечтают мальчишки взлететь на луну»</w:t>
            </w:r>
          </w:p>
          <w:p w:rsidR="00124DDA" w:rsidRPr="0061090D" w:rsidRDefault="00124DDA" w:rsidP="00D42066">
            <w:pPr>
              <w:rPr>
                <w:color w:val="000000"/>
                <w:sz w:val="22"/>
                <w:szCs w:val="22"/>
              </w:rPr>
            </w:pPr>
            <w:r w:rsidRPr="0061090D">
              <w:rPr>
                <w:color w:val="000000"/>
                <w:sz w:val="22"/>
                <w:szCs w:val="22"/>
              </w:rPr>
              <w:t>2.Презентация (создание книги из рисунков редких и исчезающих видов)</w:t>
            </w:r>
          </w:p>
          <w:p w:rsidR="00124DDA" w:rsidRPr="0061090D" w:rsidRDefault="00124DDA" w:rsidP="00D42066">
            <w:pPr>
              <w:rPr>
                <w:color w:val="000000"/>
                <w:sz w:val="22"/>
                <w:szCs w:val="22"/>
              </w:rPr>
            </w:pPr>
            <w:r w:rsidRPr="0061090D">
              <w:rPr>
                <w:color w:val="000000"/>
                <w:sz w:val="22"/>
                <w:szCs w:val="22"/>
              </w:rPr>
              <w:t>3.Проект «Народная игрушка»</w:t>
            </w:r>
          </w:p>
          <w:p w:rsidR="00124DDA" w:rsidRPr="0061090D" w:rsidRDefault="00124DDA" w:rsidP="00D42066">
            <w:pPr>
              <w:pStyle w:val="a7"/>
              <w:spacing w:before="0" w:beforeAutospacing="0" w:after="0" w:afterAutospacing="0"/>
              <w:rPr>
                <w:rFonts w:ascii="Times New Roman" w:hAnsi="Times New Roman" w:cs="Times New Roman"/>
              </w:rPr>
            </w:pPr>
            <w:r w:rsidRPr="0061090D">
              <w:rPr>
                <w:rFonts w:ascii="Times New Roman" w:hAnsi="Times New Roman" w:cs="Times New Roman"/>
              </w:rPr>
              <w:t>4 Инсценирование сказки «Гномы в лесном доме».</w:t>
            </w:r>
          </w:p>
          <w:p w:rsidR="00124DDA" w:rsidRPr="0061090D" w:rsidRDefault="00124DDA" w:rsidP="00D42066">
            <w:pPr>
              <w:pStyle w:val="a7"/>
              <w:spacing w:before="0" w:beforeAutospacing="0" w:after="0" w:afterAutospacing="0"/>
              <w:rPr>
                <w:rFonts w:ascii="Times New Roman" w:hAnsi="Times New Roman" w:cs="Times New Roman"/>
              </w:rPr>
            </w:pPr>
          </w:p>
          <w:p w:rsidR="00124DDA" w:rsidRPr="0061090D" w:rsidRDefault="00124DDA" w:rsidP="00D42066">
            <w:pPr>
              <w:pStyle w:val="a7"/>
              <w:spacing w:before="0" w:beforeAutospacing="0" w:after="0" w:afterAutospacing="0"/>
              <w:rPr>
                <w:rFonts w:ascii="Times New Roman" w:hAnsi="Times New Roman" w:cs="Times New Roman"/>
              </w:rPr>
            </w:pPr>
            <w:r w:rsidRPr="0061090D">
              <w:rPr>
                <w:rFonts w:ascii="Times New Roman" w:hAnsi="Times New Roman" w:cs="Times New Roman"/>
              </w:rPr>
              <w:t>1.Концерт «День Победы»</w:t>
            </w:r>
          </w:p>
          <w:p w:rsidR="00124DDA" w:rsidRPr="0061090D" w:rsidRDefault="00124DDA" w:rsidP="00D42066">
            <w:pPr>
              <w:pStyle w:val="a7"/>
              <w:spacing w:before="0" w:beforeAutospacing="0" w:after="0" w:afterAutospacing="0"/>
              <w:rPr>
                <w:rFonts w:ascii="Times New Roman" w:hAnsi="Times New Roman" w:cs="Times New Roman"/>
              </w:rPr>
            </w:pPr>
            <w:r w:rsidRPr="0061090D">
              <w:rPr>
                <w:rFonts w:ascii="Times New Roman" w:hAnsi="Times New Roman" w:cs="Times New Roman"/>
              </w:rPr>
              <w:t>2.«Красная Книга» (создание книги из рисунков редких и исчезающих видов растений).</w:t>
            </w:r>
          </w:p>
          <w:p w:rsidR="00124DDA" w:rsidRPr="0061090D" w:rsidRDefault="00124DDA" w:rsidP="00D42066">
            <w:pPr>
              <w:pStyle w:val="a7"/>
              <w:spacing w:before="0" w:beforeAutospacing="0" w:after="0" w:afterAutospacing="0"/>
              <w:rPr>
                <w:sz w:val="22"/>
                <w:szCs w:val="22"/>
              </w:rPr>
            </w:pPr>
          </w:p>
        </w:tc>
      </w:tr>
    </w:tbl>
    <w:p w:rsidR="00124DDA" w:rsidRPr="0061090D" w:rsidRDefault="00124DDA" w:rsidP="00124DDA">
      <w:pPr>
        <w:rPr>
          <w:color w:val="000000"/>
        </w:rPr>
      </w:pPr>
    </w:p>
    <w:p w:rsidR="008031C4" w:rsidRDefault="008031C4" w:rsidP="001D3AC9">
      <w:pPr>
        <w:spacing w:line="360" w:lineRule="auto"/>
        <w:rPr>
          <w:b/>
          <w:color w:val="000000"/>
          <w:sz w:val="28"/>
          <w:szCs w:val="28"/>
        </w:rPr>
      </w:pPr>
    </w:p>
    <w:p w:rsidR="00D617E5" w:rsidRDefault="00D617E5" w:rsidP="001D3AC9">
      <w:pPr>
        <w:spacing w:line="360" w:lineRule="auto"/>
        <w:rPr>
          <w:b/>
          <w:color w:val="000000"/>
          <w:sz w:val="28"/>
          <w:szCs w:val="28"/>
        </w:rPr>
      </w:pPr>
    </w:p>
    <w:p w:rsidR="002D274E" w:rsidRDefault="002D274E" w:rsidP="001D3AC9">
      <w:pPr>
        <w:spacing w:line="360" w:lineRule="auto"/>
        <w:rPr>
          <w:b/>
          <w:color w:val="000000"/>
          <w:sz w:val="28"/>
          <w:szCs w:val="28"/>
        </w:rPr>
      </w:pPr>
    </w:p>
    <w:p w:rsidR="002D274E" w:rsidRDefault="002D274E" w:rsidP="001D3AC9">
      <w:pPr>
        <w:spacing w:line="360" w:lineRule="auto"/>
        <w:rPr>
          <w:b/>
          <w:color w:val="000000"/>
          <w:sz w:val="28"/>
          <w:szCs w:val="28"/>
        </w:rPr>
      </w:pPr>
    </w:p>
    <w:p w:rsidR="003A7D90" w:rsidRPr="0061090D" w:rsidRDefault="003A7D90" w:rsidP="001D3AC9">
      <w:pPr>
        <w:spacing w:line="360" w:lineRule="auto"/>
        <w:rPr>
          <w:b/>
          <w:color w:val="000000"/>
          <w:sz w:val="28"/>
          <w:szCs w:val="28"/>
        </w:rPr>
      </w:pPr>
    </w:p>
    <w:p w:rsidR="00286A65" w:rsidRPr="0061090D" w:rsidRDefault="00D43B18" w:rsidP="001D3AC9">
      <w:pPr>
        <w:spacing w:line="360" w:lineRule="auto"/>
        <w:rPr>
          <w:b/>
          <w:color w:val="000000"/>
          <w:sz w:val="28"/>
          <w:szCs w:val="28"/>
        </w:rPr>
      </w:pPr>
      <w:r>
        <w:rPr>
          <w:b/>
          <w:color w:val="000000"/>
          <w:sz w:val="32"/>
          <w:szCs w:val="32"/>
        </w:rPr>
        <w:lastRenderedPageBreak/>
        <w:t xml:space="preserve">  Методы  и средства реализации Программы.</w:t>
      </w:r>
    </w:p>
    <w:p w:rsidR="008031C4" w:rsidRPr="008031C4" w:rsidRDefault="008031C4" w:rsidP="00045EA2">
      <w:pPr>
        <w:numPr>
          <w:ilvl w:val="0"/>
          <w:numId w:val="3"/>
        </w:numPr>
        <w:spacing w:line="360" w:lineRule="auto"/>
        <w:rPr>
          <w:color w:val="000000"/>
          <w:sz w:val="28"/>
          <w:szCs w:val="28"/>
        </w:rPr>
      </w:pPr>
      <w:r w:rsidRPr="008031C4">
        <w:rPr>
          <w:color w:val="000000"/>
          <w:sz w:val="28"/>
          <w:szCs w:val="28"/>
        </w:rPr>
        <w:t>Проектная деятельность</w:t>
      </w:r>
    </w:p>
    <w:p w:rsidR="008031C4" w:rsidRPr="008031C4" w:rsidRDefault="008031C4" w:rsidP="00045EA2">
      <w:pPr>
        <w:numPr>
          <w:ilvl w:val="0"/>
          <w:numId w:val="3"/>
        </w:numPr>
        <w:spacing w:line="360" w:lineRule="auto"/>
        <w:rPr>
          <w:color w:val="000000"/>
          <w:sz w:val="28"/>
          <w:szCs w:val="28"/>
        </w:rPr>
      </w:pPr>
      <w:r w:rsidRPr="008031C4">
        <w:rPr>
          <w:color w:val="000000"/>
          <w:sz w:val="28"/>
          <w:szCs w:val="28"/>
        </w:rPr>
        <w:t>Проблемно-поисковая (исследовательская) деятельность</w:t>
      </w:r>
    </w:p>
    <w:p w:rsidR="008031C4" w:rsidRPr="008031C4" w:rsidRDefault="008031C4" w:rsidP="00045EA2">
      <w:pPr>
        <w:numPr>
          <w:ilvl w:val="0"/>
          <w:numId w:val="3"/>
        </w:numPr>
        <w:spacing w:line="360" w:lineRule="auto"/>
        <w:rPr>
          <w:color w:val="000000"/>
          <w:sz w:val="28"/>
          <w:szCs w:val="28"/>
        </w:rPr>
      </w:pPr>
      <w:r w:rsidRPr="008031C4">
        <w:rPr>
          <w:color w:val="000000"/>
          <w:sz w:val="28"/>
          <w:szCs w:val="28"/>
        </w:rPr>
        <w:t>ТРИЗ</w:t>
      </w:r>
    </w:p>
    <w:p w:rsidR="008031C4" w:rsidRPr="008031C4" w:rsidRDefault="008031C4" w:rsidP="00045EA2">
      <w:pPr>
        <w:numPr>
          <w:ilvl w:val="0"/>
          <w:numId w:val="3"/>
        </w:numPr>
        <w:spacing w:line="360" w:lineRule="auto"/>
        <w:rPr>
          <w:color w:val="000000"/>
          <w:sz w:val="28"/>
          <w:szCs w:val="28"/>
        </w:rPr>
      </w:pPr>
      <w:r w:rsidRPr="008031C4">
        <w:rPr>
          <w:color w:val="000000"/>
          <w:sz w:val="28"/>
          <w:szCs w:val="28"/>
        </w:rPr>
        <w:t>Метод моделирования</w:t>
      </w:r>
    </w:p>
    <w:p w:rsidR="008031C4" w:rsidRPr="008031C4" w:rsidRDefault="008031C4" w:rsidP="00045EA2">
      <w:pPr>
        <w:numPr>
          <w:ilvl w:val="0"/>
          <w:numId w:val="3"/>
        </w:numPr>
        <w:spacing w:line="360" w:lineRule="auto"/>
        <w:rPr>
          <w:color w:val="000000"/>
          <w:sz w:val="28"/>
          <w:szCs w:val="28"/>
        </w:rPr>
      </w:pPr>
      <w:r w:rsidRPr="008031C4">
        <w:rPr>
          <w:color w:val="000000"/>
          <w:sz w:val="28"/>
          <w:szCs w:val="28"/>
        </w:rPr>
        <w:t>Дифференцированное обучение</w:t>
      </w:r>
    </w:p>
    <w:p w:rsidR="008031C4" w:rsidRPr="008031C4" w:rsidRDefault="008031C4" w:rsidP="00045EA2">
      <w:pPr>
        <w:numPr>
          <w:ilvl w:val="0"/>
          <w:numId w:val="3"/>
        </w:numPr>
        <w:spacing w:line="360" w:lineRule="auto"/>
        <w:rPr>
          <w:color w:val="000000"/>
          <w:sz w:val="28"/>
          <w:szCs w:val="28"/>
        </w:rPr>
      </w:pPr>
      <w:r w:rsidRPr="008031C4">
        <w:rPr>
          <w:color w:val="000000"/>
          <w:sz w:val="28"/>
          <w:szCs w:val="28"/>
        </w:rPr>
        <w:t>Деятельностный  метод</w:t>
      </w:r>
    </w:p>
    <w:p w:rsidR="008031C4" w:rsidRPr="008031C4" w:rsidRDefault="008031C4" w:rsidP="00045EA2">
      <w:pPr>
        <w:numPr>
          <w:ilvl w:val="0"/>
          <w:numId w:val="3"/>
        </w:numPr>
        <w:spacing w:line="360" w:lineRule="auto"/>
        <w:rPr>
          <w:color w:val="000000"/>
          <w:sz w:val="28"/>
          <w:szCs w:val="28"/>
        </w:rPr>
      </w:pPr>
      <w:r w:rsidRPr="008031C4">
        <w:rPr>
          <w:color w:val="000000"/>
          <w:sz w:val="28"/>
          <w:szCs w:val="28"/>
        </w:rPr>
        <w:t>Интегрированное обучение</w:t>
      </w:r>
    </w:p>
    <w:p w:rsidR="008031C4" w:rsidRPr="008031C4" w:rsidRDefault="008031C4" w:rsidP="00045EA2">
      <w:pPr>
        <w:numPr>
          <w:ilvl w:val="0"/>
          <w:numId w:val="3"/>
        </w:numPr>
        <w:spacing w:line="360" w:lineRule="auto"/>
        <w:rPr>
          <w:color w:val="000000"/>
          <w:sz w:val="28"/>
          <w:szCs w:val="28"/>
        </w:rPr>
      </w:pPr>
      <w:r w:rsidRPr="008031C4">
        <w:rPr>
          <w:color w:val="000000"/>
          <w:sz w:val="28"/>
          <w:szCs w:val="28"/>
        </w:rPr>
        <w:t>Проблемно-игровое обучение</w:t>
      </w:r>
    </w:p>
    <w:p w:rsidR="008031C4" w:rsidRPr="008031C4" w:rsidRDefault="008031C4" w:rsidP="00045EA2">
      <w:pPr>
        <w:numPr>
          <w:ilvl w:val="0"/>
          <w:numId w:val="3"/>
        </w:numPr>
        <w:spacing w:line="360" w:lineRule="auto"/>
        <w:rPr>
          <w:color w:val="000000"/>
          <w:sz w:val="28"/>
          <w:szCs w:val="28"/>
        </w:rPr>
      </w:pPr>
      <w:r w:rsidRPr="008031C4">
        <w:rPr>
          <w:color w:val="000000"/>
          <w:sz w:val="28"/>
          <w:szCs w:val="28"/>
        </w:rPr>
        <w:t>Здоровьесберегающие технологии</w:t>
      </w:r>
    </w:p>
    <w:p w:rsidR="000655E3" w:rsidRPr="0050699D" w:rsidRDefault="008031C4" w:rsidP="0050699D">
      <w:pPr>
        <w:numPr>
          <w:ilvl w:val="0"/>
          <w:numId w:val="3"/>
        </w:numPr>
        <w:spacing w:line="360" w:lineRule="auto"/>
        <w:rPr>
          <w:color w:val="000000"/>
          <w:sz w:val="28"/>
          <w:szCs w:val="28"/>
        </w:rPr>
      </w:pPr>
      <w:r w:rsidRPr="008031C4">
        <w:rPr>
          <w:color w:val="000000"/>
          <w:sz w:val="28"/>
          <w:szCs w:val="28"/>
        </w:rPr>
        <w:t>Компьютерные технологии</w:t>
      </w:r>
    </w:p>
    <w:p w:rsidR="000535EB" w:rsidRDefault="000535EB" w:rsidP="00C472F3">
      <w:pPr>
        <w:jc w:val="center"/>
        <w:rPr>
          <w:b/>
          <w:color w:val="000000"/>
          <w:sz w:val="32"/>
          <w:szCs w:val="32"/>
        </w:rPr>
      </w:pPr>
    </w:p>
    <w:p w:rsidR="000535EB" w:rsidRDefault="000535EB" w:rsidP="00C472F3">
      <w:pPr>
        <w:jc w:val="center"/>
        <w:rPr>
          <w:b/>
          <w:color w:val="000000"/>
          <w:sz w:val="32"/>
          <w:szCs w:val="32"/>
        </w:rPr>
      </w:pPr>
    </w:p>
    <w:p w:rsidR="004F67B7" w:rsidRDefault="004F67B7" w:rsidP="00C472F3">
      <w:pPr>
        <w:jc w:val="center"/>
        <w:rPr>
          <w:b/>
          <w:color w:val="000000"/>
          <w:sz w:val="32"/>
          <w:szCs w:val="32"/>
        </w:rPr>
      </w:pPr>
    </w:p>
    <w:p w:rsidR="004F67B7" w:rsidRDefault="004F67B7" w:rsidP="00C472F3">
      <w:pPr>
        <w:jc w:val="center"/>
        <w:rPr>
          <w:b/>
          <w:color w:val="000000"/>
          <w:sz w:val="32"/>
          <w:szCs w:val="32"/>
        </w:rPr>
      </w:pPr>
    </w:p>
    <w:p w:rsidR="004F67B7" w:rsidRDefault="004F67B7" w:rsidP="00C472F3">
      <w:pPr>
        <w:jc w:val="center"/>
        <w:rPr>
          <w:b/>
          <w:color w:val="000000"/>
          <w:sz w:val="32"/>
          <w:szCs w:val="32"/>
        </w:rPr>
      </w:pPr>
    </w:p>
    <w:p w:rsidR="004F67B7" w:rsidRDefault="004F67B7" w:rsidP="00C472F3">
      <w:pPr>
        <w:jc w:val="center"/>
        <w:rPr>
          <w:b/>
          <w:color w:val="000000"/>
          <w:sz w:val="32"/>
          <w:szCs w:val="32"/>
        </w:rPr>
      </w:pPr>
    </w:p>
    <w:p w:rsidR="004F67B7" w:rsidRDefault="004F67B7" w:rsidP="00C472F3">
      <w:pPr>
        <w:jc w:val="center"/>
        <w:rPr>
          <w:b/>
          <w:color w:val="000000"/>
          <w:sz w:val="32"/>
          <w:szCs w:val="32"/>
        </w:rPr>
      </w:pPr>
    </w:p>
    <w:p w:rsidR="00C472F3" w:rsidRPr="0061090D" w:rsidRDefault="00D52036" w:rsidP="00C472F3">
      <w:pPr>
        <w:jc w:val="center"/>
        <w:rPr>
          <w:b/>
          <w:color w:val="000000"/>
          <w:sz w:val="32"/>
          <w:szCs w:val="32"/>
        </w:rPr>
      </w:pPr>
      <w:r w:rsidRPr="0061090D">
        <w:rPr>
          <w:b/>
          <w:color w:val="000000"/>
          <w:sz w:val="32"/>
          <w:szCs w:val="32"/>
        </w:rPr>
        <w:t xml:space="preserve">2.7 </w:t>
      </w:r>
      <w:r w:rsidR="00C472F3" w:rsidRPr="0061090D">
        <w:rPr>
          <w:b/>
          <w:color w:val="000000"/>
          <w:sz w:val="32"/>
          <w:szCs w:val="32"/>
        </w:rPr>
        <w:t>Способы поддержки детской инициативы</w:t>
      </w:r>
    </w:p>
    <w:p w:rsidR="00C472F3" w:rsidRPr="0061090D" w:rsidRDefault="00C472F3" w:rsidP="00C472F3">
      <w:pPr>
        <w:jc w:val="center"/>
        <w:rPr>
          <w:color w:val="000000"/>
          <w:sz w:val="32"/>
          <w:szCs w:val="3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6"/>
        <w:gridCol w:w="2977"/>
        <w:gridCol w:w="4643"/>
      </w:tblGrid>
      <w:tr w:rsidR="00C472F3" w:rsidRPr="0061090D">
        <w:trPr>
          <w:trHeight w:val="1278"/>
        </w:trPr>
        <w:tc>
          <w:tcPr>
            <w:tcW w:w="10456" w:type="dxa"/>
            <w:gridSpan w:val="3"/>
          </w:tcPr>
          <w:p w:rsidR="00C472F3" w:rsidRPr="0061090D" w:rsidRDefault="00C472F3" w:rsidP="00C472F3">
            <w:pPr>
              <w:shd w:val="clear" w:color="auto" w:fill="FFFFFF"/>
              <w:spacing w:line="504" w:lineRule="exact"/>
              <w:jc w:val="center"/>
              <w:rPr>
                <w:color w:val="000000"/>
                <w:sz w:val="32"/>
                <w:szCs w:val="32"/>
              </w:rPr>
            </w:pPr>
            <w:r w:rsidRPr="0061090D">
              <w:rPr>
                <w:color w:val="000000"/>
                <w:sz w:val="32"/>
                <w:szCs w:val="32"/>
              </w:rPr>
              <w:t>Поддержка детской инициативы</w:t>
            </w:r>
          </w:p>
        </w:tc>
      </w:tr>
      <w:tr w:rsidR="00C472F3" w:rsidRPr="0061090D">
        <w:trPr>
          <w:trHeight w:val="1278"/>
        </w:trPr>
        <w:tc>
          <w:tcPr>
            <w:tcW w:w="2836" w:type="dxa"/>
          </w:tcPr>
          <w:p w:rsidR="00C472F3" w:rsidRPr="0061090D" w:rsidRDefault="00C472F3" w:rsidP="00C472F3">
            <w:pPr>
              <w:shd w:val="clear" w:color="auto" w:fill="FFFFFF"/>
              <w:spacing w:line="504" w:lineRule="exact"/>
              <w:jc w:val="center"/>
              <w:rPr>
                <w:color w:val="000000"/>
                <w:sz w:val="32"/>
                <w:szCs w:val="32"/>
              </w:rPr>
            </w:pPr>
            <w:r w:rsidRPr="0061090D">
              <w:rPr>
                <w:color w:val="000000"/>
                <w:sz w:val="32"/>
                <w:szCs w:val="32"/>
              </w:rPr>
              <w:t>Вид деятельности</w:t>
            </w:r>
          </w:p>
        </w:tc>
        <w:tc>
          <w:tcPr>
            <w:tcW w:w="2977" w:type="dxa"/>
          </w:tcPr>
          <w:p w:rsidR="00C472F3" w:rsidRPr="0061090D" w:rsidRDefault="00C472F3" w:rsidP="00C472F3">
            <w:pPr>
              <w:shd w:val="clear" w:color="auto" w:fill="FFFFFF"/>
              <w:spacing w:line="504" w:lineRule="exact"/>
              <w:jc w:val="center"/>
              <w:rPr>
                <w:color w:val="000000"/>
                <w:sz w:val="32"/>
                <w:szCs w:val="32"/>
              </w:rPr>
            </w:pPr>
            <w:r w:rsidRPr="0061090D">
              <w:rPr>
                <w:color w:val="000000"/>
                <w:sz w:val="32"/>
                <w:szCs w:val="32"/>
              </w:rPr>
              <w:t>Создание среды</w:t>
            </w:r>
          </w:p>
        </w:tc>
        <w:tc>
          <w:tcPr>
            <w:tcW w:w="4643" w:type="dxa"/>
          </w:tcPr>
          <w:p w:rsidR="00C472F3" w:rsidRPr="0061090D" w:rsidRDefault="00C472F3" w:rsidP="00C472F3">
            <w:pPr>
              <w:shd w:val="clear" w:color="auto" w:fill="FFFFFF"/>
              <w:spacing w:line="504" w:lineRule="exact"/>
              <w:jc w:val="center"/>
              <w:rPr>
                <w:color w:val="000000"/>
                <w:sz w:val="32"/>
                <w:szCs w:val="32"/>
              </w:rPr>
            </w:pPr>
            <w:r w:rsidRPr="0061090D">
              <w:rPr>
                <w:color w:val="000000"/>
                <w:sz w:val="32"/>
                <w:szCs w:val="32"/>
              </w:rPr>
              <w:t>Задачи</w:t>
            </w:r>
          </w:p>
        </w:tc>
      </w:tr>
      <w:tr w:rsidR="00C472F3" w:rsidRPr="0061090D">
        <w:tc>
          <w:tcPr>
            <w:tcW w:w="2836" w:type="dxa"/>
            <w:vMerge w:val="restart"/>
          </w:tcPr>
          <w:p w:rsidR="00C472F3" w:rsidRPr="0061090D" w:rsidRDefault="00C472F3" w:rsidP="00D42066">
            <w:pPr>
              <w:rPr>
                <w:color w:val="000000"/>
                <w:sz w:val="32"/>
                <w:szCs w:val="32"/>
              </w:rPr>
            </w:pPr>
            <w:r w:rsidRPr="0061090D">
              <w:rPr>
                <w:color w:val="000000"/>
                <w:sz w:val="32"/>
                <w:szCs w:val="32"/>
              </w:rPr>
              <w:t>Детское экспериментирование</w:t>
            </w:r>
          </w:p>
          <w:p w:rsidR="00C472F3" w:rsidRPr="0061090D" w:rsidRDefault="00C472F3" w:rsidP="00D42066">
            <w:pPr>
              <w:rPr>
                <w:color w:val="000000"/>
                <w:sz w:val="32"/>
                <w:szCs w:val="32"/>
              </w:rPr>
            </w:pPr>
            <w:r w:rsidRPr="0061090D">
              <w:rPr>
                <w:color w:val="000000"/>
                <w:sz w:val="32"/>
                <w:szCs w:val="32"/>
              </w:rPr>
              <w:t xml:space="preserve">«От удивления и </w:t>
            </w:r>
            <w:r w:rsidRPr="0061090D">
              <w:rPr>
                <w:color w:val="000000"/>
                <w:sz w:val="32"/>
                <w:szCs w:val="32"/>
              </w:rPr>
              <w:lastRenderedPageBreak/>
              <w:t>любопытства к любознательному стойкому интересу»</w:t>
            </w:r>
          </w:p>
          <w:p w:rsidR="00C472F3" w:rsidRPr="0061090D" w:rsidRDefault="00C472F3" w:rsidP="00D42066">
            <w:pPr>
              <w:rPr>
                <w:color w:val="000000"/>
                <w:sz w:val="32"/>
                <w:szCs w:val="32"/>
              </w:rPr>
            </w:pPr>
          </w:p>
        </w:tc>
        <w:tc>
          <w:tcPr>
            <w:tcW w:w="2977" w:type="dxa"/>
            <w:vMerge w:val="restart"/>
          </w:tcPr>
          <w:p w:rsidR="00C472F3" w:rsidRPr="0061090D" w:rsidRDefault="00C472F3" w:rsidP="00D42066">
            <w:pPr>
              <w:rPr>
                <w:color w:val="000000"/>
                <w:sz w:val="28"/>
                <w:szCs w:val="28"/>
              </w:rPr>
            </w:pPr>
            <w:r w:rsidRPr="0061090D">
              <w:rPr>
                <w:color w:val="000000"/>
                <w:sz w:val="28"/>
                <w:szCs w:val="28"/>
              </w:rPr>
              <w:lastRenderedPageBreak/>
              <w:t>Создание интеллектуально-игровой среды</w:t>
            </w:r>
          </w:p>
        </w:tc>
        <w:tc>
          <w:tcPr>
            <w:tcW w:w="4643" w:type="dxa"/>
          </w:tcPr>
          <w:p w:rsidR="00C472F3" w:rsidRPr="0061090D" w:rsidRDefault="00C472F3" w:rsidP="00D42066">
            <w:pPr>
              <w:rPr>
                <w:color w:val="000000"/>
                <w:sz w:val="28"/>
                <w:szCs w:val="28"/>
              </w:rPr>
            </w:pPr>
            <w:r w:rsidRPr="0061090D">
              <w:rPr>
                <w:color w:val="000000"/>
                <w:sz w:val="28"/>
                <w:szCs w:val="28"/>
              </w:rPr>
              <w:t>Формирование  поискового стиля мышления</w:t>
            </w:r>
          </w:p>
          <w:p w:rsidR="00C472F3" w:rsidRPr="0061090D" w:rsidRDefault="00C472F3" w:rsidP="00D42066">
            <w:pPr>
              <w:rPr>
                <w:color w:val="000000"/>
                <w:sz w:val="28"/>
                <w:szCs w:val="28"/>
              </w:rPr>
            </w:pPr>
          </w:p>
        </w:tc>
      </w:tr>
      <w:tr w:rsidR="00C472F3" w:rsidRPr="0061090D">
        <w:tc>
          <w:tcPr>
            <w:tcW w:w="2836" w:type="dxa"/>
            <w:vMerge/>
          </w:tcPr>
          <w:p w:rsidR="00C472F3" w:rsidRPr="0061090D" w:rsidRDefault="00C472F3" w:rsidP="00D42066">
            <w:pPr>
              <w:rPr>
                <w:color w:val="000000"/>
                <w:sz w:val="32"/>
                <w:szCs w:val="32"/>
              </w:rPr>
            </w:pPr>
          </w:p>
        </w:tc>
        <w:tc>
          <w:tcPr>
            <w:tcW w:w="2977" w:type="dxa"/>
            <w:vMerge/>
          </w:tcPr>
          <w:p w:rsidR="00C472F3" w:rsidRPr="0061090D" w:rsidRDefault="00C472F3" w:rsidP="00D42066">
            <w:pPr>
              <w:rPr>
                <w:color w:val="000000"/>
                <w:sz w:val="28"/>
                <w:szCs w:val="28"/>
              </w:rPr>
            </w:pPr>
          </w:p>
        </w:tc>
        <w:tc>
          <w:tcPr>
            <w:tcW w:w="4643" w:type="dxa"/>
          </w:tcPr>
          <w:p w:rsidR="00C472F3" w:rsidRPr="0061090D" w:rsidRDefault="00C472F3" w:rsidP="00D42066">
            <w:pPr>
              <w:rPr>
                <w:color w:val="000000"/>
                <w:sz w:val="28"/>
                <w:szCs w:val="28"/>
              </w:rPr>
            </w:pPr>
            <w:r w:rsidRPr="0061090D">
              <w:rPr>
                <w:color w:val="000000"/>
                <w:sz w:val="28"/>
                <w:szCs w:val="28"/>
              </w:rPr>
              <w:t>Формирование интереса к познанию и исследованию</w:t>
            </w:r>
          </w:p>
        </w:tc>
      </w:tr>
      <w:tr w:rsidR="00C472F3" w:rsidRPr="0061090D">
        <w:trPr>
          <w:trHeight w:val="1320"/>
        </w:trPr>
        <w:tc>
          <w:tcPr>
            <w:tcW w:w="2836" w:type="dxa"/>
            <w:vMerge/>
          </w:tcPr>
          <w:p w:rsidR="00C472F3" w:rsidRPr="0061090D" w:rsidRDefault="00C472F3" w:rsidP="00D42066">
            <w:pPr>
              <w:rPr>
                <w:color w:val="000000"/>
                <w:sz w:val="32"/>
                <w:szCs w:val="32"/>
              </w:rPr>
            </w:pPr>
          </w:p>
        </w:tc>
        <w:tc>
          <w:tcPr>
            <w:tcW w:w="2977" w:type="dxa"/>
          </w:tcPr>
          <w:p w:rsidR="00C472F3" w:rsidRPr="0061090D" w:rsidRDefault="00C472F3" w:rsidP="00C472F3">
            <w:pPr>
              <w:shd w:val="clear" w:color="auto" w:fill="FFFFFF"/>
              <w:spacing w:before="307" w:line="413" w:lineRule="exact"/>
              <w:rPr>
                <w:color w:val="000000"/>
                <w:sz w:val="28"/>
                <w:szCs w:val="28"/>
              </w:rPr>
            </w:pPr>
            <w:r w:rsidRPr="0061090D">
              <w:rPr>
                <w:color w:val="000000"/>
                <w:sz w:val="28"/>
                <w:szCs w:val="28"/>
              </w:rPr>
              <w:t>Проектирование</w:t>
            </w:r>
          </w:p>
        </w:tc>
        <w:tc>
          <w:tcPr>
            <w:tcW w:w="4643" w:type="dxa"/>
          </w:tcPr>
          <w:p w:rsidR="00C472F3" w:rsidRPr="0061090D" w:rsidRDefault="00C472F3" w:rsidP="00D42066">
            <w:pPr>
              <w:rPr>
                <w:color w:val="000000"/>
                <w:sz w:val="28"/>
                <w:szCs w:val="28"/>
              </w:rPr>
            </w:pPr>
            <w:r w:rsidRPr="0061090D">
              <w:rPr>
                <w:color w:val="000000"/>
                <w:sz w:val="28"/>
                <w:szCs w:val="28"/>
              </w:rPr>
              <w:t>Развитие у детей доказательного типа рассуждения</w:t>
            </w:r>
          </w:p>
        </w:tc>
      </w:tr>
      <w:tr w:rsidR="00C472F3" w:rsidRPr="0061090D">
        <w:tc>
          <w:tcPr>
            <w:tcW w:w="2836" w:type="dxa"/>
            <w:vMerge/>
          </w:tcPr>
          <w:p w:rsidR="00C472F3" w:rsidRPr="0061090D" w:rsidRDefault="00C472F3" w:rsidP="00D42066">
            <w:pPr>
              <w:rPr>
                <w:color w:val="000000"/>
                <w:sz w:val="32"/>
                <w:szCs w:val="32"/>
              </w:rPr>
            </w:pPr>
          </w:p>
        </w:tc>
        <w:tc>
          <w:tcPr>
            <w:tcW w:w="2977" w:type="dxa"/>
          </w:tcPr>
          <w:p w:rsidR="00C472F3" w:rsidRPr="0061090D" w:rsidRDefault="00C472F3" w:rsidP="00D42066">
            <w:pPr>
              <w:rPr>
                <w:color w:val="000000"/>
                <w:sz w:val="28"/>
                <w:szCs w:val="28"/>
              </w:rPr>
            </w:pPr>
            <w:r w:rsidRPr="0061090D">
              <w:rPr>
                <w:color w:val="000000"/>
                <w:sz w:val="28"/>
                <w:szCs w:val="28"/>
              </w:rPr>
              <w:t>Игровое моделирование</w:t>
            </w:r>
          </w:p>
        </w:tc>
        <w:tc>
          <w:tcPr>
            <w:tcW w:w="4643" w:type="dxa"/>
          </w:tcPr>
          <w:p w:rsidR="00C472F3" w:rsidRPr="0061090D" w:rsidRDefault="00C472F3" w:rsidP="00D42066">
            <w:pPr>
              <w:rPr>
                <w:color w:val="000000"/>
                <w:sz w:val="28"/>
                <w:szCs w:val="28"/>
              </w:rPr>
            </w:pPr>
            <w:r w:rsidRPr="0061090D">
              <w:rPr>
                <w:color w:val="000000"/>
                <w:sz w:val="28"/>
                <w:szCs w:val="28"/>
              </w:rPr>
              <w:t>Обучение общим закономерностям бедующей деятельности</w:t>
            </w:r>
          </w:p>
        </w:tc>
      </w:tr>
      <w:tr w:rsidR="00C472F3" w:rsidRPr="0061090D">
        <w:tc>
          <w:tcPr>
            <w:tcW w:w="2836" w:type="dxa"/>
            <w:vMerge/>
          </w:tcPr>
          <w:p w:rsidR="00C472F3" w:rsidRPr="0061090D" w:rsidRDefault="00C472F3" w:rsidP="00D42066">
            <w:pPr>
              <w:rPr>
                <w:color w:val="000000"/>
                <w:sz w:val="32"/>
                <w:szCs w:val="32"/>
              </w:rPr>
            </w:pPr>
          </w:p>
        </w:tc>
        <w:tc>
          <w:tcPr>
            <w:tcW w:w="2977" w:type="dxa"/>
            <w:vMerge w:val="restart"/>
          </w:tcPr>
          <w:p w:rsidR="00C472F3" w:rsidRPr="0061090D" w:rsidRDefault="00C472F3" w:rsidP="00C472F3">
            <w:pPr>
              <w:shd w:val="clear" w:color="auto" w:fill="FFFFFF"/>
              <w:spacing w:before="29" w:line="413" w:lineRule="exact"/>
              <w:ind w:left="29"/>
              <w:rPr>
                <w:color w:val="000000"/>
                <w:spacing w:val="-7"/>
                <w:sz w:val="28"/>
                <w:szCs w:val="28"/>
              </w:rPr>
            </w:pPr>
            <w:r w:rsidRPr="0061090D">
              <w:rPr>
                <w:color w:val="000000"/>
                <w:spacing w:val="-7"/>
                <w:sz w:val="28"/>
                <w:szCs w:val="28"/>
              </w:rPr>
              <w:t>Применение системы развивающих игр  для интеллектуального потенциала детей</w:t>
            </w:r>
          </w:p>
        </w:tc>
        <w:tc>
          <w:tcPr>
            <w:tcW w:w="4643" w:type="dxa"/>
          </w:tcPr>
          <w:p w:rsidR="00C472F3" w:rsidRPr="0061090D" w:rsidRDefault="00C472F3" w:rsidP="00D42066">
            <w:pPr>
              <w:rPr>
                <w:color w:val="000000"/>
                <w:spacing w:val="-2"/>
                <w:sz w:val="28"/>
                <w:szCs w:val="28"/>
              </w:rPr>
            </w:pPr>
            <w:r w:rsidRPr="0061090D">
              <w:rPr>
                <w:color w:val="000000"/>
                <w:spacing w:val="-2"/>
                <w:sz w:val="28"/>
                <w:szCs w:val="28"/>
              </w:rPr>
              <w:t>Вооружение ребёнка методами овладения и синтеза новых знаний в любой предметной области</w:t>
            </w:r>
          </w:p>
        </w:tc>
      </w:tr>
      <w:tr w:rsidR="00C472F3" w:rsidRPr="0061090D">
        <w:trPr>
          <w:trHeight w:val="58"/>
        </w:trPr>
        <w:tc>
          <w:tcPr>
            <w:tcW w:w="2836" w:type="dxa"/>
            <w:vMerge/>
          </w:tcPr>
          <w:p w:rsidR="00C472F3" w:rsidRPr="0061090D" w:rsidRDefault="00C472F3" w:rsidP="00D42066">
            <w:pPr>
              <w:rPr>
                <w:color w:val="000000"/>
                <w:sz w:val="32"/>
                <w:szCs w:val="32"/>
              </w:rPr>
            </w:pPr>
          </w:p>
        </w:tc>
        <w:tc>
          <w:tcPr>
            <w:tcW w:w="2977" w:type="dxa"/>
            <w:vMerge/>
          </w:tcPr>
          <w:p w:rsidR="00C472F3" w:rsidRPr="0061090D" w:rsidRDefault="00C472F3" w:rsidP="00C472F3">
            <w:pPr>
              <w:shd w:val="clear" w:color="auto" w:fill="FFFFFF"/>
              <w:spacing w:before="29" w:line="413" w:lineRule="exact"/>
              <w:ind w:left="29"/>
              <w:jc w:val="center"/>
              <w:rPr>
                <w:color w:val="000000"/>
                <w:spacing w:val="-7"/>
                <w:sz w:val="28"/>
                <w:szCs w:val="28"/>
              </w:rPr>
            </w:pPr>
          </w:p>
        </w:tc>
        <w:tc>
          <w:tcPr>
            <w:tcW w:w="4643" w:type="dxa"/>
          </w:tcPr>
          <w:p w:rsidR="00C472F3" w:rsidRPr="0061090D" w:rsidRDefault="00C472F3" w:rsidP="00D42066">
            <w:pPr>
              <w:rPr>
                <w:color w:val="000000"/>
                <w:spacing w:val="-2"/>
                <w:sz w:val="28"/>
                <w:szCs w:val="28"/>
              </w:rPr>
            </w:pPr>
            <w:r w:rsidRPr="0061090D">
              <w:rPr>
                <w:color w:val="000000"/>
                <w:spacing w:val="-2"/>
                <w:sz w:val="28"/>
                <w:szCs w:val="28"/>
              </w:rPr>
              <w:t>Создание широкого кругозора</w:t>
            </w:r>
          </w:p>
        </w:tc>
      </w:tr>
    </w:tbl>
    <w:p w:rsidR="00D52036" w:rsidRDefault="00D52036" w:rsidP="00AB019F">
      <w:pPr>
        <w:rPr>
          <w:b/>
          <w:color w:val="000000"/>
          <w:sz w:val="32"/>
          <w:szCs w:val="32"/>
        </w:rPr>
      </w:pPr>
    </w:p>
    <w:p w:rsidR="00D52036" w:rsidRDefault="00D52036" w:rsidP="00AB019F">
      <w:pPr>
        <w:rPr>
          <w:b/>
          <w:color w:val="000000"/>
          <w:sz w:val="32"/>
          <w:szCs w:val="32"/>
        </w:rPr>
      </w:pPr>
    </w:p>
    <w:p w:rsidR="00D52036" w:rsidRDefault="00D52036" w:rsidP="00AB019F">
      <w:pPr>
        <w:rPr>
          <w:b/>
          <w:color w:val="000000"/>
          <w:sz w:val="32"/>
          <w:szCs w:val="32"/>
        </w:rPr>
      </w:pPr>
    </w:p>
    <w:p w:rsidR="008B2E14" w:rsidRDefault="00D52036" w:rsidP="00AB019F">
      <w:pPr>
        <w:rPr>
          <w:rStyle w:val="apple-style-span"/>
          <w:sz w:val="28"/>
          <w:szCs w:val="28"/>
        </w:rPr>
      </w:pPr>
      <w:r>
        <w:rPr>
          <w:b/>
          <w:color w:val="000000"/>
          <w:sz w:val="32"/>
          <w:szCs w:val="32"/>
        </w:rPr>
        <w:t>2.8</w:t>
      </w:r>
      <w:r w:rsidR="002D274E">
        <w:rPr>
          <w:b/>
          <w:color w:val="000000"/>
          <w:sz w:val="32"/>
          <w:szCs w:val="32"/>
        </w:rPr>
        <w:t>.</w:t>
      </w:r>
      <w:r w:rsidR="002555F9">
        <w:rPr>
          <w:b/>
          <w:color w:val="000000"/>
          <w:sz w:val="32"/>
          <w:szCs w:val="32"/>
        </w:rPr>
        <w:t xml:space="preserve"> </w:t>
      </w:r>
      <w:r w:rsidR="001D3AC9" w:rsidRPr="0061090D">
        <w:rPr>
          <w:b/>
          <w:color w:val="000000"/>
          <w:sz w:val="32"/>
          <w:szCs w:val="32"/>
        </w:rPr>
        <w:t xml:space="preserve"> </w:t>
      </w:r>
      <w:r w:rsidR="00AB019F" w:rsidRPr="00AB019F">
        <w:rPr>
          <w:b/>
          <w:sz w:val="32"/>
          <w:szCs w:val="32"/>
        </w:rPr>
        <w:t>Особенности</w:t>
      </w:r>
      <w:r w:rsidR="00BE6692">
        <w:rPr>
          <w:b/>
          <w:sz w:val="32"/>
          <w:szCs w:val="32"/>
        </w:rPr>
        <w:t xml:space="preserve"> </w:t>
      </w:r>
      <w:r w:rsidR="00AB019F" w:rsidRPr="00AB019F">
        <w:rPr>
          <w:b/>
          <w:sz w:val="32"/>
          <w:szCs w:val="32"/>
        </w:rPr>
        <w:t xml:space="preserve"> взаимодействия </w:t>
      </w:r>
      <w:r w:rsidR="00BE6692">
        <w:rPr>
          <w:b/>
          <w:sz w:val="32"/>
          <w:szCs w:val="32"/>
        </w:rPr>
        <w:t xml:space="preserve"> </w:t>
      </w:r>
      <w:r w:rsidR="00AB019F" w:rsidRPr="00AB019F">
        <w:rPr>
          <w:b/>
          <w:sz w:val="32"/>
          <w:szCs w:val="32"/>
        </w:rPr>
        <w:t xml:space="preserve">педагогического </w:t>
      </w:r>
      <w:r w:rsidR="00BE6692">
        <w:rPr>
          <w:b/>
          <w:sz w:val="32"/>
          <w:szCs w:val="32"/>
        </w:rPr>
        <w:t xml:space="preserve"> </w:t>
      </w:r>
      <w:r w:rsidR="00AB019F" w:rsidRPr="00AB019F">
        <w:rPr>
          <w:b/>
          <w:sz w:val="32"/>
          <w:szCs w:val="32"/>
        </w:rPr>
        <w:t xml:space="preserve">коллектива </w:t>
      </w:r>
      <w:r w:rsidR="00BE6692">
        <w:rPr>
          <w:b/>
          <w:sz w:val="32"/>
          <w:szCs w:val="32"/>
        </w:rPr>
        <w:t xml:space="preserve"> </w:t>
      </w:r>
      <w:r w:rsidR="00AB019F" w:rsidRPr="00AB019F">
        <w:rPr>
          <w:b/>
          <w:sz w:val="32"/>
          <w:szCs w:val="32"/>
        </w:rPr>
        <w:t>с семьями воспитанников</w:t>
      </w:r>
      <w:r w:rsidR="0047797C">
        <w:rPr>
          <w:b/>
          <w:sz w:val="32"/>
          <w:szCs w:val="32"/>
        </w:rPr>
        <w:t>.</w:t>
      </w:r>
    </w:p>
    <w:p w:rsidR="00BE6692" w:rsidRDefault="00BE6692" w:rsidP="00BE6692">
      <w:pPr>
        <w:jc w:val="both"/>
        <w:rPr>
          <w:sz w:val="28"/>
          <w:szCs w:val="28"/>
        </w:rPr>
      </w:pPr>
      <w:r>
        <w:rPr>
          <w:sz w:val="28"/>
          <w:szCs w:val="28"/>
        </w:rPr>
        <w:t xml:space="preserve">           Одним из непременных условий воспитания ребенка в ДОУ является взаимодействие с семьями воспитанников.</w:t>
      </w:r>
    </w:p>
    <w:p w:rsidR="00BE6692" w:rsidRPr="0059566F" w:rsidRDefault="00BE6692" w:rsidP="00BE6692">
      <w:pPr>
        <w:rPr>
          <w:sz w:val="28"/>
          <w:szCs w:val="28"/>
        </w:rPr>
      </w:pPr>
      <w:r w:rsidRPr="0059566F">
        <w:rPr>
          <w:sz w:val="28"/>
          <w:szCs w:val="28"/>
        </w:rPr>
        <w:t xml:space="preserve">В  </w:t>
      </w:r>
      <w:proofErr w:type="gramStart"/>
      <w:r w:rsidRPr="0059566F">
        <w:rPr>
          <w:sz w:val="28"/>
          <w:szCs w:val="28"/>
        </w:rPr>
        <w:t>нашем</w:t>
      </w:r>
      <w:proofErr w:type="gramEnd"/>
      <w:r w:rsidRPr="0059566F">
        <w:rPr>
          <w:sz w:val="28"/>
          <w:szCs w:val="28"/>
        </w:rPr>
        <w:t xml:space="preserve">  ДОУ  основная роль </w:t>
      </w:r>
      <w:r w:rsidR="004F67B7">
        <w:rPr>
          <w:sz w:val="28"/>
          <w:szCs w:val="28"/>
        </w:rPr>
        <w:t>принадлежит</w:t>
      </w:r>
      <w:r w:rsidRPr="0059566F">
        <w:rPr>
          <w:sz w:val="28"/>
          <w:szCs w:val="28"/>
        </w:rPr>
        <w:t xml:space="preserve"> таким к</w:t>
      </w:r>
      <w:r w:rsidR="0050699D">
        <w:rPr>
          <w:sz w:val="28"/>
          <w:szCs w:val="28"/>
        </w:rPr>
        <w:t>оллективным формам общения, как</w:t>
      </w:r>
      <w:r>
        <w:rPr>
          <w:sz w:val="28"/>
          <w:szCs w:val="28"/>
        </w:rPr>
        <w:t>:</w:t>
      </w:r>
    </w:p>
    <w:p w:rsidR="00BE6692" w:rsidRPr="0059566F" w:rsidRDefault="00BE6692" w:rsidP="00045EA2">
      <w:pPr>
        <w:numPr>
          <w:ilvl w:val="0"/>
          <w:numId w:val="37"/>
        </w:numPr>
        <w:rPr>
          <w:sz w:val="28"/>
          <w:szCs w:val="28"/>
        </w:rPr>
      </w:pPr>
      <w:r w:rsidRPr="0059566F">
        <w:rPr>
          <w:sz w:val="28"/>
          <w:szCs w:val="28"/>
        </w:rPr>
        <w:t xml:space="preserve">собрания, </w:t>
      </w:r>
    </w:p>
    <w:p w:rsidR="00BE6692" w:rsidRPr="0059566F" w:rsidRDefault="00BE6692" w:rsidP="00045EA2">
      <w:pPr>
        <w:numPr>
          <w:ilvl w:val="0"/>
          <w:numId w:val="37"/>
        </w:numPr>
        <w:rPr>
          <w:sz w:val="28"/>
          <w:szCs w:val="28"/>
        </w:rPr>
      </w:pPr>
      <w:r w:rsidRPr="0059566F">
        <w:rPr>
          <w:sz w:val="28"/>
          <w:szCs w:val="28"/>
        </w:rPr>
        <w:t xml:space="preserve">групповые консультации, </w:t>
      </w:r>
    </w:p>
    <w:p w:rsidR="00BE6692" w:rsidRPr="0059566F" w:rsidRDefault="00BE6692" w:rsidP="00045EA2">
      <w:pPr>
        <w:numPr>
          <w:ilvl w:val="0"/>
          <w:numId w:val="37"/>
        </w:numPr>
        <w:rPr>
          <w:sz w:val="28"/>
          <w:szCs w:val="28"/>
        </w:rPr>
      </w:pPr>
      <w:r w:rsidRPr="0059566F">
        <w:rPr>
          <w:sz w:val="28"/>
          <w:szCs w:val="28"/>
        </w:rPr>
        <w:t xml:space="preserve">Дни добрых дел, </w:t>
      </w:r>
    </w:p>
    <w:p w:rsidR="00BE6692" w:rsidRPr="0059566F" w:rsidRDefault="00BE6692" w:rsidP="00045EA2">
      <w:pPr>
        <w:numPr>
          <w:ilvl w:val="0"/>
          <w:numId w:val="37"/>
        </w:numPr>
        <w:rPr>
          <w:sz w:val="28"/>
          <w:szCs w:val="28"/>
        </w:rPr>
      </w:pPr>
      <w:r w:rsidRPr="0059566F">
        <w:rPr>
          <w:sz w:val="28"/>
          <w:szCs w:val="28"/>
        </w:rPr>
        <w:t xml:space="preserve">тренинги, </w:t>
      </w:r>
    </w:p>
    <w:p w:rsidR="00BE6692" w:rsidRPr="0059566F" w:rsidRDefault="00BE6692" w:rsidP="00045EA2">
      <w:pPr>
        <w:numPr>
          <w:ilvl w:val="0"/>
          <w:numId w:val="37"/>
        </w:numPr>
        <w:rPr>
          <w:sz w:val="28"/>
          <w:szCs w:val="28"/>
        </w:rPr>
      </w:pPr>
      <w:r w:rsidRPr="0059566F">
        <w:rPr>
          <w:sz w:val="28"/>
          <w:szCs w:val="28"/>
        </w:rPr>
        <w:t xml:space="preserve">родительские гостиные, </w:t>
      </w:r>
    </w:p>
    <w:p w:rsidR="00BE6692" w:rsidRPr="0059566F" w:rsidRDefault="00BE6692" w:rsidP="00045EA2">
      <w:pPr>
        <w:numPr>
          <w:ilvl w:val="0"/>
          <w:numId w:val="37"/>
        </w:numPr>
        <w:rPr>
          <w:sz w:val="28"/>
          <w:szCs w:val="28"/>
        </w:rPr>
      </w:pPr>
      <w:r w:rsidRPr="0059566F">
        <w:rPr>
          <w:sz w:val="28"/>
          <w:szCs w:val="28"/>
        </w:rPr>
        <w:t xml:space="preserve">телефон,  почта доверия, </w:t>
      </w:r>
    </w:p>
    <w:p w:rsidR="00BE6692" w:rsidRPr="0059566F" w:rsidRDefault="00BE6692" w:rsidP="00045EA2">
      <w:pPr>
        <w:numPr>
          <w:ilvl w:val="0"/>
          <w:numId w:val="37"/>
        </w:numPr>
        <w:rPr>
          <w:sz w:val="28"/>
          <w:szCs w:val="28"/>
        </w:rPr>
      </w:pPr>
      <w:r w:rsidRPr="0059566F">
        <w:rPr>
          <w:sz w:val="28"/>
          <w:szCs w:val="28"/>
        </w:rPr>
        <w:t xml:space="preserve">совместное создание предметно-развивающей среды, </w:t>
      </w:r>
    </w:p>
    <w:p w:rsidR="00BE6692" w:rsidRPr="0059566F" w:rsidRDefault="00BE6692" w:rsidP="00045EA2">
      <w:pPr>
        <w:numPr>
          <w:ilvl w:val="0"/>
          <w:numId w:val="37"/>
        </w:numPr>
        <w:rPr>
          <w:sz w:val="28"/>
          <w:szCs w:val="28"/>
        </w:rPr>
      </w:pPr>
      <w:r w:rsidRPr="0059566F">
        <w:rPr>
          <w:sz w:val="28"/>
          <w:szCs w:val="28"/>
        </w:rPr>
        <w:t>участие родителей в подготовке и проведении праздников, досугов,</w:t>
      </w:r>
    </w:p>
    <w:p w:rsidR="00BE6692" w:rsidRPr="0059566F" w:rsidRDefault="00BE6692" w:rsidP="00045EA2">
      <w:pPr>
        <w:numPr>
          <w:ilvl w:val="0"/>
          <w:numId w:val="37"/>
        </w:numPr>
        <w:rPr>
          <w:sz w:val="28"/>
          <w:szCs w:val="28"/>
        </w:rPr>
      </w:pPr>
      <w:r w:rsidRPr="0059566F">
        <w:rPr>
          <w:sz w:val="28"/>
          <w:szCs w:val="28"/>
        </w:rPr>
        <w:t>утренние приветствия и др.</w:t>
      </w:r>
    </w:p>
    <w:p w:rsidR="00BE6692" w:rsidRPr="0059566F" w:rsidRDefault="00BE6692" w:rsidP="00BE6692">
      <w:pPr>
        <w:rPr>
          <w:sz w:val="28"/>
          <w:szCs w:val="28"/>
        </w:rPr>
      </w:pPr>
      <w:r w:rsidRPr="0059566F">
        <w:rPr>
          <w:sz w:val="28"/>
          <w:szCs w:val="28"/>
        </w:rPr>
        <w:t xml:space="preserve">В работе руководителя, педагогов можно видеть такие формы совместной работы: </w:t>
      </w:r>
    </w:p>
    <w:p w:rsidR="00BE6692" w:rsidRPr="0059566F" w:rsidRDefault="00BE6692" w:rsidP="00BE6692">
      <w:pPr>
        <w:ind w:left="720"/>
        <w:rPr>
          <w:sz w:val="28"/>
          <w:szCs w:val="28"/>
        </w:rPr>
      </w:pPr>
      <w:r w:rsidRPr="0059566F">
        <w:rPr>
          <w:sz w:val="28"/>
          <w:szCs w:val="28"/>
        </w:rPr>
        <w:t xml:space="preserve">Совместные мероприятия педагогов и родителей </w:t>
      </w:r>
      <w:proofErr w:type="gramStart"/>
      <w:r w:rsidRPr="0059566F">
        <w:rPr>
          <w:sz w:val="28"/>
          <w:szCs w:val="28"/>
        </w:rPr>
        <w:t>через</w:t>
      </w:r>
      <w:proofErr w:type="gramEnd"/>
      <w:r w:rsidRPr="0059566F">
        <w:rPr>
          <w:sz w:val="28"/>
          <w:szCs w:val="28"/>
        </w:rPr>
        <w:t>:</w:t>
      </w:r>
    </w:p>
    <w:p w:rsidR="00BE6692" w:rsidRPr="0059566F" w:rsidRDefault="00BE6692" w:rsidP="00BE6692">
      <w:pPr>
        <w:rPr>
          <w:sz w:val="28"/>
          <w:szCs w:val="28"/>
        </w:rPr>
      </w:pPr>
      <w:r w:rsidRPr="0059566F">
        <w:rPr>
          <w:sz w:val="28"/>
          <w:szCs w:val="28"/>
        </w:rPr>
        <w:t>– родительские собрания,</w:t>
      </w:r>
      <w:r w:rsidRPr="0059566F">
        <w:rPr>
          <w:sz w:val="28"/>
          <w:szCs w:val="28"/>
        </w:rPr>
        <w:br/>
        <w:t>– конференции, консультации,  беседы,</w:t>
      </w:r>
      <w:r w:rsidRPr="0059566F">
        <w:rPr>
          <w:sz w:val="28"/>
          <w:szCs w:val="28"/>
        </w:rPr>
        <w:br/>
        <w:t>– вечера для роди</w:t>
      </w:r>
      <w:r w:rsidR="000535EB">
        <w:rPr>
          <w:sz w:val="28"/>
          <w:szCs w:val="28"/>
        </w:rPr>
        <w:t xml:space="preserve">телей, </w:t>
      </w:r>
      <w:r w:rsidRPr="0059566F">
        <w:rPr>
          <w:sz w:val="28"/>
          <w:szCs w:val="28"/>
        </w:rPr>
        <w:br/>
        <w:t>– тематические в</w:t>
      </w:r>
      <w:r w:rsidR="000535EB">
        <w:rPr>
          <w:sz w:val="28"/>
          <w:szCs w:val="28"/>
        </w:rPr>
        <w:t>ыставки,</w:t>
      </w:r>
      <w:r w:rsidRPr="0059566F">
        <w:rPr>
          <w:sz w:val="28"/>
          <w:szCs w:val="28"/>
        </w:rPr>
        <w:br/>
        <w:t>– встр</w:t>
      </w:r>
      <w:r w:rsidR="0050699D">
        <w:rPr>
          <w:sz w:val="28"/>
          <w:szCs w:val="28"/>
        </w:rPr>
        <w:t>ечи с администрацией ДОУ,</w:t>
      </w:r>
      <w:r w:rsidRPr="0059566F">
        <w:rPr>
          <w:sz w:val="28"/>
          <w:szCs w:val="28"/>
        </w:rPr>
        <w:br/>
        <w:t>– презентацию ДОУ,  </w:t>
      </w:r>
      <w:r w:rsidRPr="0059566F">
        <w:rPr>
          <w:sz w:val="28"/>
          <w:szCs w:val="28"/>
        </w:rPr>
        <w:br/>
        <w:t>– посещение семей на дому.</w:t>
      </w:r>
    </w:p>
    <w:p w:rsidR="00BE6692" w:rsidRPr="0059566F" w:rsidRDefault="00BE6692" w:rsidP="00045EA2">
      <w:pPr>
        <w:numPr>
          <w:ilvl w:val="0"/>
          <w:numId w:val="38"/>
        </w:numPr>
        <w:rPr>
          <w:sz w:val="28"/>
          <w:szCs w:val="28"/>
        </w:rPr>
      </w:pPr>
      <w:r w:rsidRPr="0059566F">
        <w:rPr>
          <w:sz w:val="28"/>
          <w:szCs w:val="28"/>
        </w:rPr>
        <w:t xml:space="preserve">Совместные мероприятия педагогов, родителей и детей </w:t>
      </w:r>
      <w:proofErr w:type="gramStart"/>
      <w:r w:rsidRPr="0059566F">
        <w:rPr>
          <w:sz w:val="28"/>
          <w:szCs w:val="28"/>
        </w:rPr>
        <w:t>через</w:t>
      </w:r>
      <w:proofErr w:type="gramEnd"/>
      <w:r w:rsidRPr="0059566F">
        <w:rPr>
          <w:sz w:val="28"/>
          <w:szCs w:val="28"/>
        </w:rPr>
        <w:t xml:space="preserve">: </w:t>
      </w:r>
    </w:p>
    <w:p w:rsidR="00BE6692" w:rsidRPr="0059566F" w:rsidRDefault="00110EF8" w:rsidP="00BE6692">
      <w:pPr>
        <w:rPr>
          <w:sz w:val="28"/>
          <w:szCs w:val="28"/>
        </w:rPr>
      </w:pPr>
      <w:proofErr w:type="gramStart"/>
      <w:r>
        <w:rPr>
          <w:sz w:val="28"/>
          <w:szCs w:val="28"/>
        </w:rPr>
        <w:t>– Д</w:t>
      </w:r>
      <w:r w:rsidR="00BE6692" w:rsidRPr="0059566F">
        <w:rPr>
          <w:sz w:val="28"/>
          <w:szCs w:val="28"/>
        </w:rPr>
        <w:t xml:space="preserve">ни открытых дверей, </w:t>
      </w:r>
      <w:r w:rsidR="00BE6692" w:rsidRPr="0059566F">
        <w:rPr>
          <w:sz w:val="28"/>
          <w:szCs w:val="28"/>
        </w:rPr>
        <w:br/>
        <w:t xml:space="preserve">– турниры знатоков, </w:t>
      </w:r>
      <w:r w:rsidR="00BE6692" w:rsidRPr="0059566F">
        <w:rPr>
          <w:sz w:val="28"/>
          <w:szCs w:val="28"/>
        </w:rPr>
        <w:br/>
        <w:t xml:space="preserve">– кружки, </w:t>
      </w:r>
      <w:r w:rsidR="00BE6692" w:rsidRPr="0059566F">
        <w:rPr>
          <w:sz w:val="28"/>
          <w:szCs w:val="28"/>
        </w:rPr>
        <w:br/>
        <w:t xml:space="preserve">– викторины, </w:t>
      </w:r>
      <w:r w:rsidR="00BE6692" w:rsidRPr="0059566F">
        <w:rPr>
          <w:sz w:val="28"/>
          <w:szCs w:val="28"/>
        </w:rPr>
        <w:br/>
      </w:r>
      <w:r w:rsidR="00BE6692" w:rsidRPr="0059566F">
        <w:rPr>
          <w:sz w:val="28"/>
          <w:szCs w:val="28"/>
        </w:rPr>
        <w:lastRenderedPageBreak/>
        <w:t xml:space="preserve">– КВН, </w:t>
      </w:r>
      <w:r w:rsidR="00BE6692" w:rsidRPr="0059566F">
        <w:rPr>
          <w:sz w:val="28"/>
          <w:szCs w:val="28"/>
        </w:rPr>
        <w:br/>
        <w:t xml:space="preserve">– праздники, </w:t>
      </w:r>
      <w:r w:rsidR="00BE6692" w:rsidRPr="0059566F">
        <w:rPr>
          <w:sz w:val="28"/>
          <w:szCs w:val="28"/>
        </w:rPr>
        <w:br/>
        <w:t xml:space="preserve">– семейные конкурсы, </w:t>
      </w:r>
      <w:r w:rsidR="00BE6692" w:rsidRPr="0059566F">
        <w:rPr>
          <w:sz w:val="28"/>
          <w:szCs w:val="28"/>
        </w:rPr>
        <w:br/>
        <w:t xml:space="preserve">– выпуск газет, </w:t>
      </w:r>
      <w:r w:rsidR="00BE6692" w:rsidRPr="0059566F">
        <w:rPr>
          <w:sz w:val="28"/>
          <w:szCs w:val="28"/>
        </w:rPr>
        <w:br/>
        <w:t xml:space="preserve">– концерты, </w:t>
      </w:r>
      <w:r w:rsidR="00BE6692" w:rsidRPr="0059566F">
        <w:rPr>
          <w:sz w:val="28"/>
          <w:szCs w:val="28"/>
        </w:rPr>
        <w:br/>
        <w:t xml:space="preserve">– оформление групп, </w:t>
      </w:r>
      <w:r w:rsidR="00BE6692" w:rsidRPr="0059566F">
        <w:rPr>
          <w:sz w:val="28"/>
          <w:szCs w:val="28"/>
        </w:rPr>
        <w:br/>
        <w:t>– благоустройство территории ДОУ.</w:t>
      </w:r>
      <w:proofErr w:type="gramEnd"/>
    </w:p>
    <w:p w:rsidR="00BE6692" w:rsidRDefault="00BE6692" w:rsidP="00BE6692">
      <w:pPr>
        <w:jc w:val="both"/>
        <w:rPr>
          <w:sz w:val="28"/>
          <w:szCs w:val="28"/>
        </w:rPr>
      </w:pPr>
      <w:r>
        <w:rPr>
          <w:sz w:val="28"/>
          <w:szCs w:val="28"/>
        </w:rPr>
        <w:t xml:space="preserve">        Мы глубоко убеждены, что только взаимодействуя с родителями можно добиться результатов в воспитании и обучении детей, причем наше взаимодействие мы рассматриваем как социальное партнерство, что подразумевает равное участие в воспитании </w:t>
      </w:r>
      <w:proofErr w:type="gramStart"/>
      <w:r>
        <w:rPr>
          <w:sz w:val="28"/>
          <w:szCs w:val="28"/>
        </w:rPr>
        <w:t>ребенка</w:t>
      </w:r>
      <w:proofErr w:type="gramEnd"/>
      <w:r>
        <w:rPr>
          <w:sz w:val="28"/>
          <w:szCs w:val="28"/>
        </w:rPr>
        <w:t xml:space="preserve"> как детского сада, так и семьи.</w:t>
      </w:r>
    </w:p>
    <w:p w:rsidR="00B37073" w:rsidRDefault="00B37073" w:rsidP="008B2E14">
      <w:pPr>
        <w:pStyle w:val="a7"/>
        <w:spacing w:before="0" w:beforeAutospacing="0" w:after="0" w:afterAutospacing="0" w:line="360" w:lineRule="auto"/>
        <w:rPr>
          <w:rStyle w:val="apple-style-span"/>
          <w:rFonts w:ascii="Times New Roman" w:hAnsi="Times New Roman" w:cs="Times New Roman"/>
          <w:bCs/>
          <w:sz w:val="28"/>
          <w:szCs w:val="28"/>
        </w:rPr>
      </w:pPr>
    </w:p>
    <w:p w:rsidR="00F04621" w:rsidRPr="001739C4" w:rsidRDefault="00F04621" w:rsidP="00F04621">
      <w:pPr>
        <w:pStyle w:val="a8"/>
        <w:rPr>
          <w:rFonts w:ascii="Times New Roman" w:hAnsi="Times New Roman"/>
          <w:b/>
          <w:sz w:val="28"/>
          <w:szCs w:val="28"/>
        </w:rPr>
      </w:pPr>
      <w:r w:rsidRPr="001739C4">
        <w:rPr>
          <w:rFonts w:ascii="Times New Roman" w:hAnsi="Times New Roman"/>
          <w:b/>
          <w:sz w:val="28"/>
          <w:szCs w:val="28"/>
        </w:rPr>
        <w:t>2.9. Особенности образовательной деятельности разных видов и культурных практик</w:t>
      </w:r>
      <w:r w:rsidR="002D274E">
        <w:rPr>
          <w:rFonts w:ascii="Times New Roman" w:hAnsi="Times New Roman"/>
          <w:b/>
          <w:sz w:val="28"/>
          <w:szCs w:val="28"/>
        </w:rPr>
        <w:t>.</w:t>
      </w:r>
    </w:p>
    <w:p w:rsidR="002D274E" w:rsidRPr="002D274E" w:rsidRDefault="002D274E" w:rsidP="002D274E">
      <w:pPr>
        <w:pStyle w:val="a8"/>
        <w:rPr>
          <w:rFonts w:ascii="Times New Roman" w:hAnsi="Times New Roman"/>
          <w:sz w:val="28"/>
          <w:szCs w:val="28"/>
        </w:rPr>
      </w:pPr>
      <w:r w:rsidRPr="002D274E">
        <w:rPr>
          <w:rFonts w:ascii="Times New Roman" w:hAnsi="Times New Roman"/>
          <w:sz w:val="28"/>
          <w:szCs w:val="28"/>
        </w:rPr>
        <w:t>   Культурные практики представляют собой разнообразные, основанные на текущих и перспективных интересах ребенка виды самостоятельной деятельности, поведения и опыта, складывающегося с первых дней его жизни; обеспечивают активную и продуктивную образовательную деятельность ребенка. Вместе с тем они включают обычные для него (привычные, повседневные) способы самоопределения и самореализации, тесно связанные с содержанием его бытия и события с окружающими и поэтому обеспечивают реализацию универсальных культурных умений ребенка.    Такие умения интенсивно формируются уже в период дошкольного детства, а затем «достраиваются» и совершенствуются в течение всей последующей жизни. Они включают готовность и способность ребенка действовать во всех обстоятельствах жизни и деятельности на основе культурных норм и выражают:</w:t>
      </w:r>
    </w:p>
    <w:p w:rsidR="002D274E" w:rsidRPr="002D274E" w:rsidRDefault="002D274E" w:rsidP="002D274E">
      <w:pPr>
        <w:pStyle w:val="a8"/>
        <w:widowControl w:val="0"/>
        <w:numPr>
          <w:ilvl w:val="0"/>
          <w:numId w:val="47"/>
        </w:numPr>
        <w:tabs>
          <w:tab w:val="clear" w:pos="432"/>
          <w:tab w:val="left" w:pos="707"/>
        </w:tabs>
        <w:suppressAutoHyphens/>
        <w:spacing w:after="0" w:line="240" w:lineRule="auto"/>
        <w:ind w:left="707" w:hanging="283"/>
        <w:rPr>
          <w:rFonts w:ascii="Times New Roman" w:hAnsi="Times New Roman"/>
          <w:sz w:val="28"/>
          <w:szCs w:val="28"/>
        </w:rPr>
      </w:pPr>
      <w:r>
        <w:rPr>
          <w:rFonts w:ascii="Times New Roman" w:hAnsi="Times New Roman"/>
          <w:sz w:val="28"/>
          <w:szCs w:val="28"/>
        </w:rPr>
        <w:t xml:space="preserve">- </w:t>
      </w:r>
      <w:r w:rsidRPr="002D274E">
        <w:rPr>
          <w:rFonts w:ascii="Times New Roman" w:hAnsi="Times New Roman"/>
          <w:sz w:val="28"/>
          <w:szCs w:val="28"/>
        </w:rPr>
        <w:t xml:space="preserve">Содержание, качество и направленность его действий и поступков; </w:t>
      </w:r>
    </w:p>
    <w:p w:rsidR="002D274E" w:rsidRPr="002D274E" w:rsidRDefault="002D274E" w:rsidP="002D274E">
      <w:pPr>
        <w:pStyle w:val="a8"/>
        <w:widowControl w:val="0"/>
        <w:numPr>
          <w:ilvl w:val="0"/>
          <w:numId w:val="47"/>
        </w:numPr>
        <w:tabs>
          <w:tab w:val="clear" w:pos="432"/>
          <w:tab w:val="left" w:pos="707"/>
        </w:tabs>
        <w:suppressAutoHyphens/>
        <w:spacing w:after="0" w:line="240" w:lineRule="auto"/>
        <w:ind w:left="707" w:hanging="283"/>
        <w:rPr>
          <w:rFonts w:ascii="Times New Roman" w:hAnsi="Times New Roman"/>
          <w:sz w:val="28"/>
          <w:szCs w:val="28"/>
        </w:rPr>
      </w:pPr>
      <w:r>
        <w:rPr>
          <w:rFonts w:ascii="Times New Roman" w:hAnsi="Times New Roman"/>
          <w:sz w:val="28"/>
          <w:szCs w:val="28"/>
        </w:rPr>
        <w:t xml:space="preserve">- </w:t>
      </w:r>
      <w:r w:rsidRPr="002D274E">
        <w:rPr>
          <w:rFonts w:ascii="Times New Roman" w:hAnsi="Times New Roman"/>
          <w:sz w:val="28"/>
          <w:szCs w:val="28"/>
        </w:rPr>
        <w:t xml:space="preserve">Индивидуальные особенности (оригинальность и уникальность) его действий; </w:t>
      </w:r>
    </w:p>
    <w:p w:rsidR="002D274E" w:rsidRPr="002D274E" w:rsidRDefault="002D274E" w:rsidP="002D274E">
      <w:pPr>
        <w:pStyle w:val="a8"/>
        <w:widowControl w:val="0"/>
        <w:numPr>
          <w:ilvl w:val="0"/>
          <w:numId w:val="47"/>
        </w:numPr>
        <w:tabs>
          <w:tab w:val="clear" w:pos="432"/>
          <w:tab w:val="left" w:pos="707"/>
        </w:tabs>
        <w:suppressAutoHyphens/>
        <w:spacing w:after="0" w:line="240" w:lineRule="auto"/>
        <w:ind w:left="707" w:hanging="283"/>
        <w:rPr>
          <w:rFonts w:ascii="Times New Roman" w:hAnsi="Times New Roman"/>
          <w:sz w:val="28"/>
          <w:szCs w:val="28"/>
        </w:rPr>
      </w:pPr>
      <w:r>
        <w:rPr>
          <w:rFonts w:ascii="Times New Roman" w:hAnsi="Times New Roman"/>
          <w:sz w:val="28"/>
          <w:szCs w:val="28"/>
        </w:rPr>
        <w:t xml:space="preserve">- </w:t>
      </w:r>
      <w:r w:rsidRPr="002D274E">
        <w:rPr>
          <w:rFonts w:ascii="Times New Roman" w:hAnsi="Times New Roman"/>
          <w:sz w:val="28"/>
          <w:szCs w:val="28"/>
        </w:rPr>
        <w:t xml:space="preserve">Принятие и освоение культурных норм сообщества, к которому принадлежит ребенок; </w:t>
      </w:r>
    </w:p>
    <w:p w:rsidR="002D274E" w:rsidRPr="002D274E" w:rsidRDefault="002D274E" w:rsidP="002D274E">
      <w:pPr>
        <w:pStyle w:val="a8"/>
        <w:widowControl w:val="0"/>
        <w:numPr>
          <w:ilvl w:val="0"/>
          <w:numId w:val="47"/>
        </w:numPr>
        <w:tabs>
          <w:tab w:val="clear" w:pos="432"/>
          <w:tab w:val="left" w:pos="707"/>
        </w:tabs>
        <w:suppressAutoHyphens/>
        <w:spacing w:line="240" w:lineRule="auto"/>
        <w:ind w:left="707" w:hanging="283"/>
        <w:rPr>
          <w:rFonts w:ascii="Times New Roman" w:hAnsi="Times New Roman"/>
          <w:sz w:val="28"/>
          <w:szCs w:val="28"/>
        </w:rPr>
      </w:pPr>
      <w:r>
        <w:rPr>
          <w:rFonts w:ascii="Times New Roman" w:hAnsi="Times New Roman"/>
          <w:sz w:val="28"/>
          <w:szCs w:val="28"/>
        </w:rPr>
        <w:t xml:space="preserve">- </w:t>
      </w:r>
      <w:r w:rsidRPr="002D274E">
        <w:rPr>
          <w:rFonts w:ascii="Times New Roman" w:hAnsi="Times New Roman"/>
          <w:sz w:val="28"/>
          <w:szCs w:val="28"/>
        </w:rPr>
        <w:t xml:space="preserve">Принятие общезначимых (общечеловеческих) культурных образцов деятельности и поведения. </w:t>
      </w:r>
    </w:p>
    <w:p w:rsidR="002D274E" w:rsidRPr="002D274E" w:rsidRDefault="002D274E" w:rsidP="002D274E">
      <w:pPr>
        <w:pStyle w:val="a8"/>
        <w:rPr>
          <w:rFonts w:ascii="Times New Roman" w:hAnsi="Times New Roman"/>
          <w:sz w:val="28"/>
          <w:szCs w:val="28"/>
        </w:rPr>
      </w:pPr>
      <w:r w:rsidRPr="002D274E">
        <w:rPr>
          <w:rFonts w:ascii="Times New Roman" w:hAnsi="Times New Roman"/>
          <w:sz w:val="28"/>
          <w:szCs w:val="28"/>
        </w:rPr>
        <w:t xml:space="preserve">   Данные </w:t>
      </w:r>
      <w:r w:rsidRPr="002D274E">
        <w:rPr>
          <w:rStyle w:val="ac"/>
          <w:rFonts w:ascii="Times New Roman" w:eastAsia="Lucida Sans Unicode" w:hAnsi="Times New Roman"/>
          <w:sz w:val="28"/>
          <w:szCs w:val="28"/>
        </w:rPr>
        <w:t>культурные</w:t>
      </w:r>
      <w:r w:rsidRPr="002D274E">
        <w:rPr>
          <w:rFonts w:ascii="Times New Roman" w:hAnsi="Times New Roman"/>
          <w:sz w:val="28"/>
          <w:szCs w:val="28"/>
        </w:rPr>
        <w:t xml:space="preserve"> умения реализуются в образовательном процессе через разные виды образовательной деятельности ребенка и взрослого, группы детей.</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Особенность организации образовательной деятельности по Программе - </w:t>
      </w:r>
      <w:r w:rsidRPr="001739C4">
        <w:rPr>
          <w:rFonts w:ascii="Times New Roman" w:hAnsi="Times New Roman"/>
          <w:b/>
          <w:i/>
          <w:sz w:val="28"/>
          <w:szCs w:val="28"/>
        </w:rPr>
        <w:t>ситуационный подход</w:t>
      </w:r>
      <w:r w:rsidRPr="001739C4">
        <w:rPr>
          <w:rFonts w:ascii="Times New Roman" w:hAnsi="Times New Roman"/>
          <w:i/>
          <w:sz w:val="28"/>
          <w:szCs w:val="28"/>
        </w:rPr>
        <w:t>.</w:t>
      </w:r>
      <w:r w:rsidRPr="001739C4">
        <w:rPr>
          <w:rFonts w:ascii="Times New Roman" w:hAnsi="Times New Roman"/>
          <w:sz w:val="28"/>
          <w:szCs w:val="28"/>
        </w:rPr>
        <w:t xml:space="preserve"> Основной единицей образовательного процесса выступает </w:t>
      </w:r>
      <w:r w:rsidRPr="001739C4">
        <w:rPr>
          <w:rFonts w:ascii="Times New Roman" w:hAnsi="Times New Roman"/>
          <w:i/>
          <w:sz w:val="28"/>
          <w:szCs w:val="28"/>
        </w:rPr>
        <w:t>образовательная ситуация</w:t>
      </w:r>
      <w:r w:rsidRPr="001739C4">
        <w:rPr>
          <w:rFonts w:ascii="Times New Roman" w:hAnsi="Times New Roman"/>
          <w:sz w:val="28"/>
          <w:szCs w:val="28"/>
        </w:rPr>
        <w:t xml:space="preserve"> - такая </w:t>
      </w:r>
      <w:r w:rsidRPr="001739C4">
        <w:rPr>
          <w:rFonts w:ascii="Times New Roman" w:hAnsi="Times New Roman"/>
          <w:i/>
          <w:sz w:val="28"/>
          <w:szCs w:val="28"/>
        </w:rPr>
        <w:t>форма совместной деятельности педагога и детей</w:t>
      </w:r>
      <w:r w:rsidRPr="001739C4">
        <w:rPr>
          <w:rFonts w:ascii="Times New Roman" w:hAnsi="Times New Roman"/>
          <w:sz w:val="28"/>
          <w:szCs w:val="28"/>
        </w:rPr>
        <w:t xml:space="preserve">, которая планируется и целенаправленно организуется педагогом с целью </w:t>
      </w:r>
      <w:r w:rsidRPr="001739C4">
        <w:rPr>
          <w:rFonts w:ascii="Times New Roman" w:hAnsi="Times New Roman"/>
          <w:sz w:val="28"/>
          <w:szCs w:val="28"/>
        </w:rPr>
        <w:lastRenderedPageBreak/>
        <w:t xml:space="preserve">решения задач развития, воспитания и обучения. Образовательная ситуация протекает в конкретный временной период образовательной деятельности. </w:t>
      </w:r>
      <w:proofErr w:type="gramStart"/>
      <w:r w:rsidRPr="001739C4">
        <w:rPr>
          <w:rFonts w:ascii="Times New Roman" w:hAnsi="Times New Roman"/>
          <w:sz w:val="28"/>
          <w:szCs w:val="28"/>
        </w:rPr>
        <w:t xml:space="preserve">Особенность образовательной ситуации - появление </w:t>
      </w:r>
      <w:r w:rsidRPr="001739C4">
        <w:rPr>
          <w:rFonts w:ascii="Times New Roman" w:hAnsi="Times New Roman"/>
          <w:i/>
          <w:sz w:val="28"/>
          <w:szCs w:val="28"/>
        </w:rPr>
        <w:t>образовательного результата (продукта)</w:t>
      </w:r>
      <w:r w:rsidRPr="001739C4">
        <w:rPr>
          <w:rFonts w:ascii="Times New Roman" w:hAnsi="Times New Roman"/>
          <w:sz w:val="28"/>
          <w:szCs w:val="28"/>
        </w:rPr>
        <w:t xml:space="preserve"> в ходе специально организованного взаимодействия педагога и ребенка: материальный (рассказ, рисунок, поделка, коллаж); нематериальный (новое знание, образ, идея, отношение).</w:t>
      </w:r>
      <w:proofErr w:type="gramEnd"/>
      <w:r w:rsidRPr="001739C4">
        <w:rPr>
          <w:rFonts w:ascii="Times New Roman" w:hAnsi="Times New Roman"/>
          <w:sz w:val="28"/>
          <w:szCs w:val="28"/>
        </w:rPr>
        <w:t xml:space="preserve"> Ориентация на конечный продукт определяет технологию создания образовательных ситуаций.</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Преимущественно образовательные ситуации носят </w:t>
      </w:r>
      <w:r w:rsidRPr="001739C4">
        <w:rPr>
          <w:rFonts w:ascii="Times New Roman" w:hAnsi="Times New Roman"/>
          <w:i/>
          <w:sz w:val="28"/>
          <w:szCs w:val="28"/>
        </w:rPr>
        <w:t>комплексный характер</w:t>
      </w:r>
      <w:r w:rsidRPr="001739C4">
        <w:rPr>
          <w:rFonts w:ascii="Times New Roman" w:hAnsi="Times New Roman"/>
          <w:sz w:val="28"/>
          <w:szCs w:val="28"/>
        </w:rPr>
        <w:t xml:space="preserve"> и включают задачи, реализуемые в разных видах деятельности на одном тематическом содержании.</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Образовательные ситуации используются в процессе </w:t>
      </w:r>
      <w:r w:rsidRPr="001739C4">
        <w:rPr>
          <w:rFonts w:ascii="Times New Roman" w:hAnsi="Times New Roman"/>
          <w:b/>
          <w:i/>
          <w:sz w:val="28"/>
          <w:szCs w:val="28"/>
        </w:rPr>
        <w:t>НОД</w:t>
      </w:r>
      <w:r w:rsidRPr="001739C4">
        <w:rPr>
          <w:rFonts w:ascii="Times New Roman" w:hAnsi="Times New Roman"/>
          <w:i/>
          <w:sz w:val="28"/>
          <w:szCs w:val="28"/>
        </w:rPr>
        <w:t>, с целью</w:t>
      </w:r>
      <w:r w:rsidRPr="001739C4">
        <w:rPr>
          <w:rFonts w:ascii="Times New Roman" w:hAnsi="Times New Roman"/>
          <w:sz w:val="28"/>
          <w:szCs w:val="28"/>
        </w:rPr>
        <w:t xml:space="preserve"> формирования у детей новых умений в разных видах деятельности и представлений, обобщение знаний по теме, развитие способности рассуждать и делать выводы.</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Образовательные ситуации могут включаться </w:t>
      </w:r>
      <w:r w:rsidRPr="001739C4">
        <w:rPr>
          <w:rFonts w:ascii="Times New Roman" w:hAnsi="Times New Roman"/>
          <w:b/>
          <w:i/>
          <w:sz w:val="28"/>
          <w:szCs w:val="28"/>
        </w:rPr>
        <w:t xml:space="preserve">в образовательную деятельность в режимных </w:t>
      </w:r>
      <w:proofErr w:type="gramStart"/>
      <w:r w:rsidRPr="001739C4">
        <w:rPr>
          <w:rFonts w:ascii="Times New Roman" w:hAnsi="Times New Roman"/>
          <w:sz w:val="28"/>
          <w:szCs w:val="28"/>
        </w:rPr>
        <w:t>моментах</w:t>
      </w:r>
      <w:proofErr w:type="gramEnd"/>
      <w:r w:rsidRPr="001739C4">
        <w:rPr>
          <w:rFonts w:ascii="Times New Roman" w:hAnsi="Times New Roman"/>
          <w:sz w:val="28"/>
          <w:szCs w:val="28"/>
        </w:rPr>
        <w:t xml:space="preserve"> с </w:t>
      </w:r>
      <w:r w:rsidRPr="001739C4">
        <w:rPr>
          <w:rFonts w:ascii="Times New Roman" w:hAnsi="Times New Roman"/>
          <w:i/>
          <w:sz w:val="28"/>
          <w:szCs w:val="28"/>
        </w:rPr>
        <w:t>целью</w:t>
      </w:r>
      <w:r w:rsidRPr="001739C4">
        <w:rPr>
          <w:rFonts w:ascii="Times New Roman" w:hAnsi="Times New Roman"/>
          <w:sz w:val="28"/>
          <w:szCs w:val="28"/>
        </w:rPr>
        <w:t xml:space="preserve"> закрепления имеющихся у детей знаний и умений, их применения в новых условиях, проявления ребенком активности, самостоятельности и творчества.</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Ситуационный подход дополняет </w:t>
      </w:r>
      <w:r w:rsidRPr="001739C4">
        <w:rPr>
          <w:rFonts w:ascii="Times New Roman" w:hAnsi="Times New Roman"/>
          <w:i/>
          <w:sz w:val="28"/>
          <w:szCs w:val="28"/>
        </w:rPr>
        <w:t>принцип</w:t>
      </w:r>
      <w:r w:rsidRPr="001739C4">
        <w:rPr>
          <w:rFonts w:ascii="Times New Roman" w:hAnsi="Times New Roman"/>
          <w:sz w:val="28"/>
          <w:szCs w:val="28"/>
        </w:rPr>
        <w:t xml:space="preserve"> </w:t>
      </w:r>
      <w:r w:rsidRPr="001739C4">
        <w:rPr>
          <w:rFonts w:ascii="Times New Roman" w:hAnsi="Times New Roman"/>
          <w:i/>
          <w:sz w:val="28"/>
          <w:szCs w:val="28"/>
        </w:rPr>
        <w:t>продуктивности образовательной деятельности</w:t>
      </w:r>
      <w:r w:rsidRPr="001739C4">
        <w:rPr>
          <w:rFonts w:ascii="Times New Roman" w:hAnsi="Times New Roman"/>
          <w:sz w:val="28"/>
          <w:szCs w:val="28"/>
        </w:rPr>
        <w:t>, который связан с получением продукта, который в материальной форме отражает социальный опыт приобретаемый детьми (панно, газета, атрибуты для с/</w:t>
      </w:r>
      <w:proofErr w:type="gramStart"/>
      <w:r w:rsidRPr="001739C4">
        <w:rPr>
          <w:rFonts w:ascii="Times New Roman" w:hAnsi="Times New Roman"/>
          <w:sz w:val="28"/>
          <w:szCs w:val="28"/>
        </w:rPr>
        <w:t>р</w:t>
      </w:r>
      <w:proofErr w:type="gramEnd"/>
      <w:r w:rsidRPr="001739C4">
        <w:rPr>
          <w:rFonts w:ascii="Times New Roman" w:hAnsi="Times New Roman"/>
          <w:sz w:val="28"/>
          <w:szCs w:val="28"/>
        </w:rPr>
        <w:t xml:space="preserve"> игры). Принцип продуктивности ориентирован на развитие субъектности ребенка в образовательной деятельности разнообразного содержания. Этому способствуют современные </w:t>
      </w:r>
      <w:r w:rsidRPr="001739C4">
        <w:rPr>
          <w:rFonts w:ascii="Times New Roman" w:hAnsi="Times New Roman"/>
          <w:i/>
          <w:sz w:val="28"/>
          <w:szCs w:val="28"/>
        </w:rPr>
        <w:t xml:space="preserve">способы организации образовательного процесса </w:t>
      </w:r>
      <w:r w:rsidRPr="001739C4">
        <w:rPr>
          <w:rFonts w:ascii="Times New Roman" w:hAnsi="Times New Roman"/>
          <w:sz w:val="28"/>
          <w:szCs w:val="28"/>
        </w:rPr>
        <w:t>с использованием детских проектов, игр-путешествий, коллекционирования, экспериментирования, ведения дневников.</w:t>
      </w:r>
    </w:p>
    <w:p w:rsidR="00F04621" w:rsidRPr="001739C4" w:rsidRDefault="00F04621" w:rsidP="00F04621">
      <w:pPr>
        <w:pStyle w:val="a8"/>
        <w:rPr>
          <w:rFonts w:ascii="Times New Roman" w:hAnsi="Times New Roman"/>
          <w:sz w:val="28"/>
          <w:szCs w:val="28"/>
        </w:rPr>
      </w:pPr>
      <w:r w:rsidRPr="001739C4">
        <w:rPr>
          <w:rFonts w:ascii="Times New Roman" w:hAnsi="Times New Roman"/>
          <w:b/>
          <w:i/>
          <w:sz w:val="28"/>
          <w:szCs w:val="28"/>
        </w:rPr>
        <w:t>Непосредственно образовательная деятельность (НОД)</w:t>
      </w:r>
      <w:r w:rsidRPr="001739C4">
        <w:rPr>
          <w:rFonts w:ascii="Times New Roman" w:hAnsi="Times New Roman"/>
          <w:sz w:val="28"/>
          <w:szCs w:val="28"/>
        </w:rPr>
        <w:t xml:space="preserve"> </w:t>
      </w:r>
      <w:r w:rsidRPr="001739C4">
        <w:rPr>
          <w:rFonts w:ascii="Times New Roman" w:hAnsi="Times New Roman"/>
          <w:b/>
          <w:sz w:val="28"/>
          <w:szCs w:val="28"/>
        </w:rPr>
        <w:t xml:space="preserve">- </w:t>
      </w:r>
      <w:r w:rsidRPr="001739C4">
        <w:rPr>
          <w:rFonts w:ascii="Times New Roman" w:hAnsi="Times New Roman"/>
          <w:sz w:val="28"/>
          <w:szCs w:val="28"/>
        </w:rPr>
        <w:t xml:space="preserve">основана на организации педагогом видов деятельности, заданных ФГОС </w:t>
      </w:r>
      <w:proofErr w:type="gramStart"/>
      <w:r w:rsidRPr="001739C4">
        <w:rPr>
          <w:rFonts w:ascii="Times New Roman" w:hAnsi="Times New Roman"/>
          <w:sz w:val="28"/>
          <w:szCs w:val="28"/>
        </w:rPr>
        <w:t>ДО</w:t>
      </w:r>
      <w:proofErr w:type="gramEnd"/>
      <w:r w:rsidRPr="001739C4">
        <w:rPr>
          <w:rFonts w:ascii="Times New Roman" w:hAnsi="Times New Roman"/>
          <w:sz w:val="28"/>
          <w:szCs w:val="28"/>
        </w:rPr>
        <w:t>.</w:t>
      </w:r>
    </w:p>
    <w:p w:rsidR="00F04621" w:rsidRPr="001739C4" w:rsidRDefault="00F04621" w:rsidP="00F04621">
      <w:pPr>
        <w:pStyle w:val="a8"/>
        <w:rPr>
          <w:rFonts w:ascii="Times New Roman" w:hAnsi="Times New Roman"/>
          <w:sz w:val="28"/>
          <w:szCs w:val="28"/>
        </w:rPr>
      </w:pPr>
      <w:r w:rsidRPr="001739C4">
        <w:rPr>
          <w:rFonts w:ascii="Times New Roman" w:hAnsi="Times New Roman"/>
          <w:b/>
          <w:i/>
          <w:sz w:val="28"/>
          <w:szCs w:val="28"/>
        </w:rPr>
        <w:t>Игровая деятельность</w:t>
      </w:r>
      <w:r w:rsidRPr="001739C4">
        <w:rPr>
          <w:rFonts w:ascii="Times New Roman" w:hAnsi="Times New Roman"/>
          <w:sz w:val="28"/>
          <w:szCs w:val="28"/>
        </w:rPr>
        <w:t xml:space="preserve"> - ведущая деятельность ребёнка, в организованной образовательной деятельности выступает в качестве основы для интеграции других видов деятельности дошкольника. В младшей и средней группах д/</w:t>
      </w:r>
      <w:proofErr w:type="gramStart"/>
      <w:r w:rsidRPr="001739C4">
        <w:rPr>
          <w:rFonts w:ascii="Times New Roman" w:hAnsi="Times New Roman"/>
          <w:sz w:val="28"/>
          <w:szCs w:val="28"/>
        </w:rPr>
        <w:t>с</w:t>
      </w:r>
      <w:proofErr w:type="gramEnd"/>
      <w:r w:rsidRPr="001739C4">
        <w:rPr>
          <w:rFonts w:ascii="Times New Roman" w:hAnsi="Times New Roman"/>
          <w:sz w:val="28"/>
          <w:szCs w:val="28"/>
        </w:rPr>
        <w:t xml:space="preserve"> </w:t>
      </w:r>
      <w:proofErr w:type="gramStart"/>
      <w:r w:rsidRPr="001739C4">
        <w:rPr>
          <w:rFonts w:ascii="Times New Roman" w:hAnsi="Times New Roman"/>
          <w:sz w:val="28"/>
          <w:szCs w:val="28"/>
        </w:rPr>
        <w:t>игровая</w:t>
      </w:r>
      <w:proofErr w:type="gramEnd"/>
      <w:r w:rsidRPr="001739C4">
        <w:rPr>
          <w:rFonts w:ascii="Times New Roman" w:hAnsi="Times New Roman"/>
          <w:sz w:val="28"/>
          <w:szCs w:val="28"/>
        </w:rPr>
        <w:t xml:space="preserve"> деятельность - основа решения образовательных задач. В сетке НОД игровая деятельность не выделяется в качестве отдельного вида деятельности, т.к. является основой для организации других видов.</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Игровая деятельность представлена в </w:t>
      </w:r>
      <w:r w:rsidRPr="001739C4">
        <w:rPr>
          <w:rFonts w:ascii="Times New Roman" w:hAnsi="Times New Roman"/>
          <w:i/>
          <w:sz w:val="28"/>
          <w:szCs w:val="28"/>
        </w:rPr>
        <w:t>формах</w:t>
      </w:r>
      <w:r w:rsidRPr="001739C4">
        <w:rPr>
          <w:rFonts w:ascii="Times New Roman" w:hAnsi="Times New Roman"/>
          <w:sz w:val="28"/>
          <w:szCs w:val="28"/>
        </w:rPr>
        <w:t>: д/игры и сюжетно-дидактические, развивающие, с/</w:t>
      </w:r>
      <w:proofErr w:type="gramStart"/>
      <w:r w:rsidRPr="001739C4">
        <w:rPr>
          <w:rFonts w:ascii="Times New Roman" w:hAnsi="Times New Roman"/>
          <w:sz w:val="28"/>
          <w:szCs w:val="28"/>
        </w:rPr>
        <w:t>р</w:t>
      </w:r>
      <w:proofErr w:type="gramEnd"/>
      <w:r w:rsidRPr="001739C4">
        <w:rPr>
          <w:rFonts w:ascii="Times New Roman" w:hAnsi="Times New Roman"/>
          <w:sz w:val="28"/>
          <w:szCs w:val="28"/>
        </w:rPr>
        <w:t xml:space="preserve"> игры; п/игры, игры-путешествия, игровые проблемные ситуации, игры-инсценировки, игры-этюды и пр. Обогащение игрового опыта творческих игр </w:t>
      </w:r>
      <w:r w:rsidRPr="001739C4">
        <w:rPr>
          <w:rFonts w:ascii="Times New Roman" w:hAnsi="Times New Roman"/>
          <w:sz w:val="28"/>
          <w:szCs w:val="28"/>
        </w:rPr>
        <w:lastRenderedPageBreak/>
        <w:t>детей тесно связано с содержанием НОД. Организация с/</w:t>
      </w:r>
      <w:proofErr w:type="gramStart"/>
      <w:r w:rsidRPr="001739C4">
        <w:rPr>
          <w:rFonts w:ascii="Times New Roman" w:hAnsi="Times New Roman"/>
          <w:sz w:val="28"/>
          <w:szCs w:val="28"/>
        </w:rPr>
        <w:t>р</w:t>
      </w:r>
      <w:proofErr w:type="gramEnd"/>
      <w:r w:rsidRPr="001739C4">
        <w:rPr>
          <w:rFonts w:ascii="Times New Roman" w:hAnsi="Times New Roman"/>
          <w:sz w:val="28"/>
          <w:szCs w:val="28"/>
        </w:rPr>
        <w:t>, режиссерских, театрализованных игр и игр-драматизаций осуществляется в режимных моментах (утром и во 2-ой половине дня).</w:t>
      </w:r>
    </w:p>
    <w:p w:rsidR="00F04621" w:rsidRPr="001739C4" w:rsidRDefault="00F04621" w:rsidP="00F04621">
      <w:pPr>
        <w:pStyle w:val="a8"/>
        <w:rPr>
          <w:rFonts w:ascii="Times New Roman" w:hAnsi="Times New Roman"/>
          <w:sz w:val="28"/>
          <w:szCs w:val="28"/>
        </w:rPr>
      </w:pPr>
      <w:r w:rsidRPr="001739C4">
        <w:rPr>
          <w:rFonts w:ascii="Times New Roman" w:hAnsi="Times New Roman"/>
          <w:b/>
          <w:i/>
          <w:sz w:val="28"/>
          <w:szCs w:val="28"/>
        </w:rPr>
        <w:t xml:space="preserve">Коммуникативная деятельность - </w:t>
      </w:r>
      <w:r w:rsidRPr="001739C4">
        <w:rPr>
          <w:rFonts w:ascii="Times New Roman" w:hAnsi="Times New Roman"/>
          <w:sz w:val="28"/>
          <w:szCs w:val="28"/>
        </w:rPr>
        <w:t>направлена на решение задач, связанных с развитием свободного общения детей и освоением всех компонентов устной речи, освоение культуры общения и этикета, воспитание толерантности, подготовки к обучению грамоте (в старшем дошкольном возрасте). В сетке НОД она занимает отдельное место, но при этом коммуникативная деятельность включается во все виды детской деятельности, в ней находит отражение опыт, приобретаемый детьми в других видах деятельности.</w:t>
      </w:r>
    </w:p>
    <w:p w:rsidR="00F04621" w:rsidRPr="001739C4" w:rsidRDefault="00F04621" w:rsidP="00F04621">
      <w:pPr>
        <w:pStyle w:val="a8"/>
        <w:rPr>
          <w:rFonts w:ascii="Times New Roman" w:hAnsi="Times New Roman"/>
          <w:sz w:val="28"/>
          <w:szCs w:val="28"/>
        </w:rPr>
      </w:pPr>
      <w:r w:rsidRPr="001739C4">
        <w:rPr>
          <w:rFonts w:ascii="Times New Roman" w:hAnsi="Times New Roman"/>
          <w:b/>
          <w:i/>
          <w:sz w:val="28"/>
          <w:szCs w:val="28"/>
        </w:rPr>
        <w:t>Познавательно-исследовательская деятельность -</w:t>
      </w:r>
      <w:r w:rsidRPr="001739C4">
        <w:rPr>
          <w:rFonts w:ascii="Times New Roman" w:hAnsi="Times New Roman"/>
          <w:sz w:val="28"/>
          <w:szCs w:val="28"/>
        </w:rPr>
        <w:t xml:space="preserve"> включает широкое познание детьми объектов живой и неживой природы, предметного и социального мира (мира взрослых и детей, деятельности людей, знакомство с семьей и взаимоотношениями людей, городом, страной и др. странами), ОБЖ, освоение средств и способов познания (моделирования, экспериментирования), сенсорное и математическое развитие детей.</w:t>
      </w:r>
    </w:p>
    <w:p w:rsidR="00F04621" w:rsidRPr="001739C4" w:rsidRDefault="00F04621" w:rsidP="00F04621">
      <w:pPr>
        <w:pStyle w:val="a8"/>
        <w:rPr>
          <w:rFonts w:ascii="Times New Roman" w:hAnsi="Times New Roman"/>
          <w:sz w:val="28"/>
          <w:szCs w:val="28"/>
        </w:rPr>
      </w:pPr>
      <w:r w:rsidRPr="001739C4">
        <w:rPr>
          <w:rFonts w:ascii="Times New Roman" w:hAnsi="Times New Roman"/>
          <w:b/>
          <w:i/>
          <w:sz w:val="28"/>
          <w:szCs w:val="28"/>
        </w:rPr>
        <w:t>Восприятие художественной литературы и фольклора -</w:t>
      </w:r>
      <w:r w:rsidRPr="001739C4">
        <w:rPr>
          <w:rFonts w:ascii="Times New Roman" w:hAnsi="Times New Roman"/>
          <w:sz w:val="28"/>
          <w:szCs w:val="28"/>
        </w:rPr>
        <w:t xml:space="preserve"> процесс слушания детьми произведений художественной и познавательной литературы, направленный на развитие читательских интересов детей, развитие способности восприятия литературного текста и общения по поводу прочитанного. Чтение организуется, как непосредственно чтение (рассказывание сказки) педагогом вслух, и как прослушивание аудиозаписи.</w:t>
      </w:r>
    </w:p>
    <w:p w:rsidR="00F04621" w:rsidRPr="001739C4" w:rsidRDefault="00F04621" w:rsidP="00F04621">
      <w:pPr>
        <w:pStyle w:val="a8"/>
        <w:rPr>
          <w:rFonts w:ascii="Times New Roman" w:hAnsi="Times New Roman"/>
          <w:sz w:val="28"/>
          <w:szCs w:val="28"/>
        </w:rPr>
      </w:pPr>
      <w:r w:rsidRPr="001739C4">
        <w:rPr>
          <w:rFonts w:ascii="Times New Roman" w:hAnsi="Times New Roman"/>
          <w:b/>
          <w:i/>
          <w:sz w:val="28"/>
          <w:szCs w:val="28"/>
        </w:rPr>
        <w:t>Конструирование и изобразительная деятельность детей</w:t>
      </w:r>
      <w:r w:rsidRPr="001739C4">
        <w:rPr>
          <w:rFonts w:ascii="Times New Roman" w:hAnsi="Times New Roman"/>
          <w:sz w:val="28"/>
          <w:szCs w:val="28"/>
        </w:rPr>
        <w:t xml:space="preserve"> </w:t>
      </w:r>
      <w:r w:rsidRPr="001739C4">
        <w:rPr>
          <w:rFonts w:ascii="Times New Roman" w:hAnsi="Times New Roman"/>
          <w:b/>
          <w:sz w:val="28"/>
          <w:szCs w:val="28"/>
        </w:rPr>
        <w:t xml:space="preserve">- </w:t>
      </w:r>
      <w:r w:rsidRPr="001739C4">
        <w:rPr>
          <w:rFonts w:ascii="Times New Roman" w:hAnsi="Times New Roman"/>
          <w:sz w:val="28"/>
          <w:szCs w:val="28"/>
        </w:rPr>
        <w:t xml:space="preserve">представлена разными видами художественно-творческой (рисование, лепка, аппликация) деятельности и связана со знакомством с ИЗО-искусством, развитием способности художественного восприятия, что обогащает личный опыт, обеспечивает интеграцию </w:t>
      </w:r>
      <w:proofErr w:type="gramStart"/>
      <w:r w:rsidRPr="001739C4">
        <w:rPr>
          <w:rFonts w:ascii="Times New Roman" w:hAnsi="Times New Roman"/>
          <w:sz w:val="28"/>
          <w:szCs w:val="28"/>
        </w:rPr>
        <w:t>м</w:t>
      </w:r>
      <w:proofErr w:type="gramEnd"/>
      <w:r w:rsidRPr="001739C4">
        <w:rPr>
          <w:rFonts w:ascii="Times New Roman" w:hAnsi="Times New Roman"/>
          <w:sz w:val="28"/>
          <w:szCs w:val="28"/>
        </w:rPr>
        <w:t>/у познавательно-исследовательской, коммуникативной и продуктивной видами деятельности.</w:t>
      </w:r>
    </w:p>
    <w:p w:rsidR="00F04621" w:rsidRPr="001739C4" w:rsidRDefault="00F04621" w:rsidP="00F04621">
      <w:pPr>
        <w:pStyle w:val="a8"/>
        <w:rPr>
          <w:rFonts w:ascii="Times New Roman" w:hAnsi="Times New Roman"/>
          <w:sz w:val="28"/>
          <w:szCs w:val="28"/>
        </w:rPr>
      </w:pPr>
      <w:r w:rsidRPr="001739C4">
        <w:rPr>
          <w:rFonts w:ascii="Times New Roman" w:hAnsi="Times New Roman"/>
          <w:b/>
          <w:i/>
          <w:sz w:val="28"/>
          <w:szCs w:val="28"/>
        </w:rPr>
        <w:t>Музыкальная деятельность</w:t>
      </w:r>
      <w:r w:rsidRPr="001739C4">
        <w:rPr>
          <w:rFonts w:ascii="Times New Roman" w:hAnsi="Times New Roman"/>
          <w:sz w:val="28"/>
          <w:szCs w:val="28"/>
        </w:rPr>
        <w:t xml:space="preserve"> </w:t>
      </w:r>
      <w:r w:rsidRPr="001739C4">
        <w:rPr>
          <w:rFonts w:ascii="Times New Roman" w:hAnsi="Times New Roman"/>
          <w:b/>
          <w:sz w:val="28"/>
          <w:szCs w:val="28"/>
        </w:rPr>
        <w:t xml:space="preserve">- </w:t>
      </w:r>
      <w:r w:rsidRPr="001739C4">
        <w:rPr>
          <w:rFonts w:ascii="Times New Roman" w:hAnsi="Times New Roman"/>
          <w:sz w:val="28"/>
          <w:szCs w:val="28"/>
        </w:rPr>
        <w:t>организуется в процессе музыкальных занятий, которые проводятся музыкальным руководителем ДОУ.</w:t>
      </w:r>
    </w:p>
    <w:p w:rsidR="00F04621" w:rsidRPr="001739C4" w:rsidRDefault="00F04621" w:rsidP="00F04621">
      <w:pPr>
        <w:pStyle w:val="a8"/>
        <w:rPr>
          <w:rFonts w:ascii="Times New Roman" w:hAnsi="Times New Roman"/>
          <w:sz w:val="28"/>
          <w:szCs w:val="28"/>
        </w:rPr>
      </w:pPr>
      <w:r w:rsidRPr="001739C4">
        <w:rPr>
          <w:rFonts w:ascii="Times New Roman" w:hAnsi="Times New Roman"/>
          <w:b/>
          <w:i/>
          <w:sz w:val="28"/>
          <w:szCs w:val="28"/>
        </w:rPr>
        <w:t>Двигательная деятельность</w:t>
      </w:r>
      <w:r w:rsidRPr="001739C4">
        <w:rPr>
          <w:rFonts w:ascii="Times New Roman" w:hAnsi="Times New Roman"/>
          <w:sz w:val="28"/>
          <w:szCs w:val="28"/>
        </w:rPr>
        <w:t xml:space="preserve"> организуется в процессе занятий физической культурой, в соответствии с правилами </w:t>
      </w:r>
      <w:proofErr w:type="gramStart"/>
      <w:r w:rsidRPr="001739C4">
        <w:rPr>
          <w:rFonts w:ascii="Times New Roman" w:hAnsi="Times New Roman"/>
          <w:sz w:val="28"/>
          <w:szCs w:val="28"/>
        </w:rPr>
        <w:t>действующего</w:t>
      </w:r>
      <w:proofErr w:type="gramEnd"/>
      <w:r w:rsidRPr="001739C4">
        <w:rPr>
          <w:rFonts w:ascii="Times New Roman" w:hAnsi="Times New Roman"/>
          <w:sz w:val="28"/>
          <w:szCs w:val="28"/>
        </w:rPr>
        <w:t xml:space="preserve"> СанПиН.</w:t>
      </w:r>
    </w:p>
    <w:p w:rsidR="00F04621" w:rsidRPr="001739C4" w:rsidRDefault="00F04621" w:rsidP="00F04621">
      <w:pPr>
        <w:pStyle w:val="a8"/>
        <w:rPr>
          <w:rFonts w:ascii="Times New Roman" w:hAnsi="Times New Roman"/>
          <w:sz w:val="28"/>
          <w:szCs w:val="28"/>
        </w:rPr>
      </w:pPr>
      <w:r w:rsidRPr="001739C4">
        <w:rPr>
          <w:rFonts w:ascii="Times New Roman" w:hAnsi="Times New Roman"/>
          <w:b/>
          <w:i/>
          <w:sz w:val="28"/>
          <w:szCs w:val="28"/>
        </w:rPr>
        <w:t xml:space="preserve">Образовательная деятельность, осуществляемая в ходе режимных моментов – </w:t>
      </w:r>
      <w:r w:rsidRPr="001739C4">
        <w:rPr>
          <w:rFonts w:ascii="Times New Roman" w:hAnsi="Times New Roman"/>
          <w:sz w:val="28"/>
          <w:szCs w:val="28"/>
        </w:rPr>
        <w:t xml:space="preserve">выстроена посредством особых форм работы в соответствии с реализуемыми задачами воспитания, обучения и развития ребенка. В режимных процессах, в свободной детской деятельности воспитатель создает дополнительно развивающие </w:t>
      </w:r>
      <w:r w:rsidRPr="001739C4">
        <w:rPr>
          <w:rFonts w:ascii="Times New Roman" w:hAnsi="Times New Roman"/>
          <w:sz w:val="28"/>
          <w:szCs w:val="28"/>
        </w:rPr>
        <w:lastRenderedPageBreak/>
        <w:t>проблемно-игровые или практические ситуации, побуждающие дошкольников применить имеющийся опыт, проявить инициативу, активность для самостоятельного решения возникшей задачи.</w:t>
      </w:r>
    </w:p>
    <w:p w:rsidR="00F04621" w:rsidRPr="001739C4" w:rsidRDefault="00F04621" w:rsidP="00F04621">
      <w:pPr>
        <w:pStyle w:val="a8"/>
        <w:rPr>
          <w:rFonts w:ascii="Times New Roman" w:hAnsi="Times New Roman"/>
          <w:b/>
          <w:i/>
          <w:sz w:val="28"/>
          <w:szCs w:val="28"/>
        </w:rPr>
      </w:pPr>
      <w:proofErr w:type="gramStart"/>
      <w:r w:rsidRPr="001739C4">
        <w:rPr>
          <w:rFonts w:ascii="Times New Roman" w:hAnsi="Times New Roman"/>
          <w:b/>
          <w:i/>
          <w:sz w:val="28"/>
          <w:szCs w:val="28"/>
        </w:rPr>
        <w:t>Образовательная деятельность, осуществляемая утром включает</w:t>
      </w:r>
      <w:proofErr w:type="gramEnd"/>
      <w:r w:rsidRPr="001739C4">
        <w:rPr>
          <w:rFonts w:ascii="Times New Roman" w:hAnsi="Times New Roman"/>
          <w:b/>
          <w:i/>
          <w:sz w:val="28"/>
          <w:szCs w:val="28"/>
        </w:rPr>
        <w:t>:</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наблюдения (в уголке природы); за деятельностью взрослых (сервировка стола);</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индивидуальные игр, игры подгруппами (д/игры, развивающие, с/</w:t>
      </w:r>
      <w:proofErr w:type="gramStart"/>
      <w:r w:rsidRPr="001739C4">
        <w:rPr>
          <w:rFonts w:ascii="Times New Roman" w:hAnsi="Times New Roman"/>
          <w:sz w:val="28"/>
          <w:szCs w:val="28"/>
        </w:rPr>
        <w:t>р</w:t>
      </w:r>
      <w:proofErr w:type="gramEnd"/>
      <w:r w:rsidRPr="001739C4">
        <w:rPr>
          <w:rFonts w:ascii="Times New Roman" w:hAnsi="Times New Roman"/>
          <w:sz w:val="28"/>
          <w:szCs w:val="28"/>
        </w:rPr>
        <w:t xml:space="preserve"> игры, п/игры);</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создание игровых, проблемных ситуаций, ситуаций общения, сотрудничества, гуманных проявлений, заботы о малышах в д/с, проявлений эмоциональной отзывчивости;</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трудовые поручения (сервировка столов, уход за комнатными растениями и пр.);</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беседы и разговоры с детьми по их интересам;</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рассматривание дидактических картинок, иллюстраций, просмотр видеоматериалов;</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индивидуальную работу в соответствии с задачами образовательных областей;</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двигательную деятельность детей, активность которой зависит от содержания организованной образовательной деятельности в 1-ой половине дня;</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работу по воспитанию культурно-гигиенических навыков и культуры здоровья.</w:t>
      </w:r>
    </w:p>
    <w:p w:rsidR="00F04621" w:rsidRPr="001739C4" w:rsidRDefault="00F04621" w:rsidP="00F04621">
      <w:pPr>
        <w:pStyle w:val="a8"/>
        <w:rPr>
          <w:rFonts w:ascii="Times New Roman" w:hAnsi="Times New Roman"/>
          <w:b/>
          <w:i/>
          <w:sz w:val="28"/>
          <w:szCs w:val="28"/>
        </w:rPr>
      </w:pPr>
      <w:proofErr w:type="gramStart"/>
      <w:r w:rsidRPr="001739C4">
        <w:rPr>
          <w:rFonts w:ascii="Times New Roman" w:hAnsi="Times New Roman"/>
          <w:b/>
          <w:i/>
          <w:sz w:val="28"/>
          <w:szCs w:val="28"/>
        </w:rPr>
        <w:t>Образовательная деятельность, осуществляемая во время прогулки включает</w:t>
      </w:r>
      <w:proofErr w:type="gramEnd"/>
      <w:r w:rsidRPr="001739C4">
        <w:rPr>
          <w:rFonts w:ascii="Times New Roman" w:hAnsi="Times New Roman"/>
          <w:b/>
          <w:i/>
          <w:sz w:val="28"/>
          <w:szCs w:val="28"/>
        </w:rPr>
        <w:t>:</w:t>
      </w:r>
    </w:p>
    <w:p w:rsidR="00F04621" w:rsidRPr="001739C4" w:rsidRDefault="00F16FE9" w:rsidP="00F04621">
      <w:pPr>
        <w:pStyle w:val="a8"/>
        <w:rPr>
          <w:rFonts w:ascii="Times New Roman" w:hAnsi="Times New Roman"/>
          <w:sz w:val="28"/>
          <w:szCs w:val="28"/>
        </w:rPr>
      </w:pPr>
      <w:r>
        <w:rPr>
          <w:rFonts w:ascii="Times New Roman" w:hAnsi="Times New Roman"/>
          <w:sz w:val="28"/>
          <w:szCs w:val="28"/>
        </w:rPr>
        <w:t xml:space="preserve">- подвижные </w:t>
      </w:r>
      <w:r w:rsidR="00F04621" w:rsidRPr="001739C4">
        <w:rPr>
          <w:rFonts w:ascii="Times New Roman" w:hAnsi="Times New Roman"/>
          <w:sz w:val="28"/>
          <w:szCs w:val="28"/>
        </w:rPr>
        <w:t>игры, упражнения, направле</w:t>
      </w:r>
      <w:r w:rsidR="008A0384">
        <w:rPr>
          <w:rFonts w:ascii="Times New Roman" w:hAnsi="Times New Roman"/>
          <w:sz w:val="28"/>
          <w:szCs w:val="28"/>
        </w:rPr>
        <w:t>нные на оптимизацию режима двигательной</w:t>
      </w:r>
      <w:r w:rsidR="00F04621" w:rsidRPr="001739C4">
        <w:rPr>
          <w:rFonts w:ascii="Times New Roman" w:hAnsi="Times New Roman"/>
          <w:sz w:val="28"/>
          <w:szCs w:val="28"/>
        </w:rPr>
        <w:t xml:space="preserve"> активности;</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наблюдения за объектами и явлениями природы, направленное на установление разнообразных связей и зависимостей в природе, воспитание отношения к ней;</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экспериментирование с объектами неживой природы;</w:t>
      </w:r>
    </w:p>
    <w:p w:rsidR="00F04621" w:rsidRPr="001739C4" w:rsidRDefault="00F16FE9" w:rsidP="00F04621">
      <w:pPr>
        <w:pStyle w:val="a8"/>
        <w:rPr>
          <w:rFonts w:ascii="Times New Roman" w:hAnsi="Times New Roman"/>
          <w:sz w:val="28"/>
          <w:szCs w:val="28"/>
        </w:rPr>
      </w:pPr>
      <w:r>
        <w:rPr>
          <w:rFonts w:ascii="Times New Roman" w:hAnsi="Times New Roman"/>
          <w:sz w:val="28"/>
          <w:szCs w:val="28"/>
        </w:rPr>
        <w:t>- сюжетно-</w:t>
      </w:r>
      <w:r w:rsidR="00F04621" w:rsidRPr="001739C4">
        <w:rPr>
          <w:rFonts w:ascii="Times New Roman" w:hAnsi="Times New Roman"/>
          <w:sz w:val="28"/>
          <w:szCs w:val="28"/>
        </w:rPr>
        <w:t>р</w:t>
      </w:r>
      <w:r>
        <w:rPr>
          <w:rFonts w:ascii="Times New Roman" w:hAnsi="Times New Roman"/>
          <w:sz w:val="28"/>
          <w:szCs w:val="28"/>
        </w:rPr>
        <w:t>олевые</w:t>
      </w:r>
      <w:r w:rsidR="00F04621" w:rsidRPr="001739C4">
        <w:rPr>
          <w:rFonts w:ascii="Times New Roman" w:hAnsi="Times New Roman"/>
          <w:sz w:val="28"/>
          <w:szCs w:val="28"/>
        </w:rPr>
        <w:t xml:space="preserve"> и конструктивные игры (с песком, со снегом, с природным материалом);</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элементарную трудовую д</w:t>
      </w:r>
      <w:r w:rsidR="00F16FE9">
        <w:rPr>
          <w:rFonts w:ascii="Times New Roman" w:hAnsi="Times New Roman"/>
          <w:sz w:val="28"/>
          <w:szCs w:val="28"/>
        </w:rPr>
        <w:t>еятельность детей на участке детского сада</w:t>
      </w:r>
      <w:r w:rsidRPr="001739C4">
        <w:rPr>
          <w:rFonts w:ascii="Times New Roman" w:hAnsi="Times New Roman"/>
          <w:sz w:val="28"/>
          <w:szCs w:val="28"/>
        </w:rPr>
        <w:t>;</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свободное общение педагога с детьми.</w:t>
      </w:r>
    </w:p>
    <w:p w:rsidR="00F04621" w:rsidRPr="001739C4" w:rsidRDefault="00F04621" w:rsidP="00F04621">
      <w:pPr>
        <w:pStyle w:val="a8"/>
        <w:rPr>
          <w:rFonts w:ascii="Times New Roman" w:hAnsi="Times New Roman"/>
          <w:b/>
          <w:sz w:val="28"/>
          <w:szCs w:val="28"/>
        </w:rPr>
      </w:pPr>
      <w:r w:rsidRPr="001739C4">
        <w:rPr>
          <w:rFonts w:ascii="Times New Roman" w:hAnsi="Times New Roman"/>
          <w:b/>
          <w:sz w:val="28"/>
          <w:szCs w:val="28"/>
        </w:rPr>
        <w:t>Культурные практики.</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Во 2-ой половине дня организуются разнообразные </w:t>
      </w:r>
      <w:r w:rsidRPr="001739C4">
        <w:rPr>
          <w:rFonts w:ascii="Times New Roman" w:hAnsi="Times New Roman"/>
          <w:b/>
          <w:i/>
          <w:sz w:val="28"/>
          <w:szCs w:val="28"/>
        </w:rPr>
        <w:t>культурные практики</w:t>
      </w:r>
      <w:r w:rsidRPr="001739C4">
        <w:rPr>
          <w:rFonts w:ascii="Times New Roman" w:hAnsi="Times New Roman"/>
          <w:b/>
          <w:sz w:val="28"/>
          <w:szCs w:val="28"/>
        </w:rPr>
        <w:t xml:space="preserve"> </w:t>
      </w:r>
      <w:r w:rsidRPr="001739C4">
        <w:rPr>
          <w:rFonts w:ascii="Times New Roman" w:hAnsi="Times New Roman"/>
          <w:i/>
          <w:sz w:val="28"/>
          <w:szCs w:val="28"/>
        </w:rPr>
        <w:t>с целью</w:t>
      </w:r>
      <w:r w:rsidRPr="001739C4">
        <w:rPr>
          <w:rFonts w:ascii="Times New Roman" w:hAnsi="Times New Roman"/>
          <w:sz w:val="28"/>
          <w:szCs w:val="28"/>
        </w:rPr>
        <w:t xml:space="preserve"> проявления детьми самостоятельности и творчества в разных видах деятельности; педагогом создается атмосфера свободы выбора, творческого обмена и </w:t>
      </w:r>
      <w:r w:rsidRPr="001739C4">
        <w:rPr>
          <w:rFonts w:ascii="Times New Roman" w:hAnsi="Times New Roman"/>
          <w:sz w:val="28"/>
          <w:szCs w:val="28"/>
        </w:rPr>
        <w:lastRenderedPageBreak/>
        <w:t>самовыражения, сотрудничества. Организация культурных практик носит подгрупповой характер.</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 </w:t>
      </w:r>
      <w:r w:rsidRPr="001739C4">
        <w:rPr>
          <w:rFonts w:ascii="Times New Roman" w:hAnsi="Times New Roman"/>
          <w:b/>
          <w:i/>
          <w:sz w:val="28"/>
          <w:szCs w:val="28"/>
        </w:rPr>
        <w:t>Совместная игра</w:t>
      </w:r>
      <w:r w:rsidRPr="001739C4">
        <w:rPr>
          <w:rFonts w:ascii="Times New Roman" w:hAnsi="Times New Roman"/>
          <w:b/>
          <w:sz w:val="28"/>
          <w:szCs w:val="28"/>
        </w:rPr>
        <w:t xml:space="preserve"> </w:t>
      </w:r>
      <w:r w:rsidRPr="001739C4">
        <w:rPr>
          <w:rFonts w:ascii="Times New Roman" w:hAnsi="Times New Roman"/>
          <w:sz w:val="28"/>
          <w:szCs w:val="28"/>
        </w:rPr>
        <w:t>педагога и детей (с/</w:t>
      </w:r>
      <w:proofErr w:type="gramStart"/>
      <w:r w:rsidRPr="001739C4">
        <w:rPr>
          <w:rFonts w:ascii="Times New Roman" w:hAnsi="Times New Roman"/>
          <w:sz w:val="28"/>
          <w:szCs w:val="28"/>
        </w:rPr>
        <w:t>р</w:t>
      </w:r>
      <w:proofErr w:type="gramEnd"/>
      <w:r w:rsidRPr="001739C4">
        <w:rPr>
          <w:rFonts w:ascii="Times New Roman" w:hAnsi="Times New Roman"/>
          <w:sz w:val="28"/>
          <w:szCs w:val="28"/>
        </w:rPr>
        <w:t>, режиссерская, игра-драматизация, строительно-конструктивные игры) направлена на обогащение содержания творческих игр, освоение детьми игровых умений, необходимых для организации самостоятельной игры.</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 </w:t>
      </w:r>
      <w:r w:rsidRPr="001739C4">
        <w:rPr>
          <w:rFonts w:ascii="Times New Roman" w:hAnsi="Times New Roman"/>
          <w:b/>
          <w:i/>
          <w:sz w:val="28"/>
          <w:szCs w:val="28"/>
        </w:rPr>
        <w:t>Ситуации общения и накопления положительного социально-эмоционального опыта</w:t>
      </w:r>
      <w:r w:rsidRPr="001739C4">
        <w:rPr>
          <w:rFonts w:ascii="Times New Roman" w:hAnsi="Times New Roman"/>
          <w:b/>
          <w:sz w:val="28"/>
          <w:szCs w:val="28"/>
        </w:rPr>
        <w:t xml:space="preserve"> </w:t>
      </w:r>
      <w:r w:rsidRPr="001739C4">
        <w:rPr>
          <w:rFonts w:ascii="Times New Roman" w:hAnsi="Times New Roman"/>
          <w:sz w:val="28"/>
          <w:szCs w:val="28"/>
        </w:rPr>
        <w:t>носят проблемный характер и заключают в себе жизненную проблему близкую детям, в разрешении которой они принимают непосредственное участие. Ситуации реально-практического характера: педагог обогащает представления детей об опыте разрешения проблем, вызывает детей на задушевный разговор, связывает содержание разговора с личным опытом детей (оказание помощи малышам, старшим). Ситуации условно-вербального характера (на основе жизненных сюжетов или сюжетов литературных произведений): дети приобретают опыт проявления заботливого, участливого отношения к людям, принимают участие в важных делах («Мы сажаем рассаду для цветов»). Имитационно-игровые ситуации. Ситуации могут планироваться заранее, а могут возникать в ответ на события, которые происходят в группе, способствовать разрешению проблем.</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 </w:t>
      </w:r>
      <w:r w:rsidRPr="001739C4">
        <w:rPr>
          <w:rFonts w:ascii="Times New Roman" w:hAnsi="Times New Roman"/>
          <w:b/>
          <w:i/>
          <w:sz w:val="28"/>
          <w:szCs w:val="28"/>
        </w:rPr>
        <w:t>Детский досуг</w:t>
      </w:r>
      <w:r w:rsidRPr="001739C4">
        <w:rPr>
          <w:rFonts w:ascii="Times New Roman" w:hAnsi="Times New Roman"/>
          <w:b/>
          <w:sz w:val="28"/>
          <w:szCs w:val="28"/>
        </w:rPr>
        <w:t xml:space="preserve"> </w:t>
      </w:r>
      <w:r w:rsidRPr="001739C4">
        <w:rPr>
          <w:rFonts w:ascii="Times New Roman" w:hAnsi="Times New Roman"/>
          <w:sz w:val="28"/>
          <w:szCs w:val="28"/>
        </w:rPr>
        <w:t>- вид деятельности, целенаправленно организуемый для отдыха и развлечения (досуг «Здоровья и подвижных игр», музыкальные и литературные досуги).</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 </w:t>
      </w:r>
      <w:r w:rsidRPr="001739C4">
        <w:rPr>
          <w:rFonts w:ascii="Times New Roman" w:hAnsi="Times New Roman"/>
          <w:b/>
          <w:i/>
          <w:sz w:val="28"/>
          <w:szCs w:val="28"/>
        </w:rPr>
        <w:t>Коллективная и индивидуальная трудовая деятельность</w:t>
      </w:r>
      <w:r w:rsidRPr="001739C4">
        <w:rPr>
          <w:rFonts w:ascii="Times New Roman" w:hAnsi="Times New Roman"/>
          <w:b/>
          <w:sz w:val="28"/>
          <w:szCs w:val="28"/>
        </w:rPr>
        <w:t xml:space="preserve"> </w:t>
      </w:r>
      <w:r w:rsidRPr="001739C4">
        <w:rPr>
          <w:rFonts w:ascii="Times New Roman" w:hAnsi="Times New Roman"/>
          <w:sz w:val="28"/>
          <w:szCs w:val="28"/>
        </w:rPr>
        <w:t>носит общественно полезный характер и организуется как хозяйственно-бытовой труд и труд в природе.</w:t>
      </w:r>
    </w:p>
    <w:p w:rsidR="00F04621" w:rsidRPr="001739C4" w:rsidRDefault="00F04621" w:rsidP="00F04621">
      <w:pPr>
        <w:pStyle w:val="a8"/>
        <w:rPr>
          <w:rFonts w:ascii="Times New Roman" w:hAnsi="Times New Roman"/>
          <w:sz w:val="28"/>
          <w:szCs w:val="28"/>
        </w:rPr>
      </w:pPr>
      <w:r w:rsidRPr="001739C4">
        <w:rPr>
          <w:rFonts w:ascii="Times New Roman" w:hAnsi="Times New Roman"/>
          <w:b/>
          <w:i/>
          <w:sz w:val="28"/>
          <w:szCs w:val="28"/>
        </w:rPr>
        <w:t>Основные формы совместной деятельности детей и взрослых</w:t>
      </w:r>
      <w:r w:rsidRPr="001739C4">
        <w:rPr>
          <w:rFonts w:ascii="Times New Roman" w:hAnsi="Times New Roman"/>
          <w:sz w:val="28"/>
          <w:szCs w:val="28"/>
        </w:rPr>
        <w:t>:</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1. </w:t>
      </w:r>
      <w:r w:rsidRPr="001739C4">
        <w:rPr>
          <w:rFonts w:ascii="Times New Roman" w:hAnsi="Times New Roman"/>
          <w:i/>
          <w:sz w:val="28"/>
          <w:szCs w:val="28"/>
        </w:rPr>
        <w:t>Сюжетная игра.</w:t>
      </w:r>
      <w:r w:rsidRPr="001739C4">
        <w:rPr>
          <w:rFonts w:ascii="Times New Roman" w:hAnsi="Times New Roman"/>
          <w:sz w:val="28"/>
          <w:szCs w:val="28"/>
        </w:rPr>
        <w:t xml:space="preserve"> </w:t>
      </w:r>
      <w:r w:rsidRPr="001739C4">
        <w:rPr>
          <w:rFonts w:ascii="Times New Roman" w:hAnsi="Times New Roman"/>
          <w:i/>
          <w:sz w:val="28"/>
          <w:szCs w:val="28"/>
        </w:rPr>
        <w:t>Цель</w:t>
      </w:r>
      <w:r w:rsidRPr="001739C4">
        <w:rPr>
          <w:rFonts w:ascii="Times New Roman" w:hAnsi="Times New Roman"/>
          <w:sz w:val="28"/>
          <w:szCs w:val="28"/>
        </w:rPr>
        <w:t xml:space="preserve">: овладения ребенком двойной системой средств построения игровой деятельности. </w:t>
      </w:r>
      <w:r w:rsidRPr="001739C4">
        <w:rPr>
          <w:rFonts w:ascii="Times New Roman" w:hAnsi="Times New Roman"/>
          <w:i/>
          <w:sz w:val="28"/>
          <w:szCs w:val="28"/>
        </w:rPr>
        <w:t>Задачи</w:t>
      </w:r>
      <w:r w:rsidRPr="001739C4">
        <w:rPr>
          <w:rFonts w:ascii="Times New Roman" w:hAnsi="Times New Roman"/>
          <w:sz w:val="28"/>
          <w:szCs w:val="28"/>
        </w:rPr>
        <w:t>: поэтапная передача детям постепенно усложняющихся способов построения игры.</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2. </w:t>
      </w:r>
      <w:r w:rsidRPr="001739C4">
        <w:rPr>
          <w:rFonts w:ascii="Times New Roman" w:hAnsi="Times New Roman"/>
          <w:i/>
          <w:sz w:val="28"/>
          <w:szCs w:val="28"/>
        </w:rPr>
        <w:t>Игра с правилами. Цель</w:t>
      </w:r>
      <w:r w:rsidRPr="001739C4">
        <w:rPr>
          <w:rFonts w:ascii="Times New Roman" w:hAnsi="Times New Roman"/>
          <w:sz w:val="28"/>
          <w:szCs w:val="28"/>
        </w:rPr>
        <w:t xml:space="preserve">: овладения ребенком системой средств построения игровой деятельности. </w:t>
      </w:r>
      <w:r w:rsidRPr="001739C4">
        <w:rPr>
          <w:rFonts w:ascii="Times New Roman" w:hAnsi="Times New Roman"/>
          <w:i/>
          <w:sz w:val="28"/>
          <w:szCs w:val="28"/>
        </w:rPr>
        <w:t>Задачи</w:t>
      </w:r>
      <w:r w:rsidRPr="001739C4">
        <w:rPr>
          <w:rFonts w:ascii="Times New Roman" w:hAnsi="Times New Roman"/>
          <w:sz w:val="28"/>
          <w:szCs w:val="28"/>
        </w:rPr>
        <w:t>: поэтапная передача детям усложняющихся способов построения игры.</w:t>
      </w:r>
    </w:p>
    <w:p w:rsidR="00F04621" w:rsidRPr="001739C4" w:rsidRDefault="00F04621" w:rsidP="00F04621">
      <w:pPr>
        <w:pStyle w:val="a8"/>
        <w:rPr>
          <w:rFonts w:ascii="Times New Roman" w:hAnsi="Times New Roman"/>
          <w:sz w:val="28"/>
          <w:szCs w:val="28"/>
        </w:rPr>
      </w:pPr>
      <w:proofErr w:type="gramStart"/>
      <w:r w:rsidRPr="001739C4">
        <w:rPr>
          <w:rFonts w:ascii="Times New Roman" w:hAnsi="Times New Roman"/>
          <w:i/>
          <w:sz w:val="28"/>
          <w:szCs w:val="28"/>
        </w:rPr>
        <w:t>- Игра с правилами на физическую компетенцию</w:t>
      </w:r>
      <w:r w:rsidRPr="001739C4">
        <w:rPr>
          <w:rFonts w:ascii="Times New Roman" w:hAnsi="Times New Roman"/>
          <w:sz w:val="28"/>
          <w:szCs w:val="28"/>
        </w:rPr>
        <w:t xml:space="preserve">: игры с параллельными / поочередными действиями играющих; игры, в которых ведущий не принимает участия в игре; игры, в которых ведущий выполняет сигнализирующую функцию и параллельно участвует в игре; игры, в которых ребенок выполняет роль ведущего/водящего; - </w:t>
      </w:r>
      <w:r w:rsidRPr="001739C4">
        <w:rPr>
          <w:rFonts w:ascii="Times New Roman" w:hAnsi="Times New Roman"/>
          <w:i/>
          <w:sz w:val="28"/>
          <w:szCs w:val="28"/>
        </w:rPr>
        <w:t>игра с правилами на удачу</w:t>
      </w:r>
      <w:r w:rsidRPr="001739C4">
        <w:rPr>
          <w:rFonts w:ascii="Times New Roman" w:hAnsi="Times New Roman"/>
          <w:sz w:val="28"/>
          <w:szCs w:val="28"/>
        </w:rPr>
        <w:t xml:space="preserve">; - </w:t>
      </w:r>
      <w:r w:rsidRPr="001739C4">
        <w:rPr>
          <w:rFonts w:ascii="Times New Roman" w:hAnsi="Times New Roman"/>
          <w:i/>
          <w:sz w:val="28"/>
          <w:szCs w:val="28"/>
        </w:rPr>
        <w:t>игра с правилами на умственную компетенцию</w:t>
      </w:r>
      <w:r w:rsidRPr="001739C4">
        <w:rPr>
          <w:rFonts w:ascii="Times New Roman" w:hAnsi="Times New Roman"/>
          <w:sz w:val="28"/>
          <w:szCs w:val="28"/>
        </w:rPr>
        <w:t>.</w:t>
      </w:r>
      <w:proofErr w:type="gramEnd"/>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lastRenderedPageBreak/>
        <w:t xml:space="preserve">3. </w:t>
      </w:r>
      <w:r w:rsidRPr="001739C4">
        <w:rPr>
          <w:rFonts w:ascii="Times New Roman" w:hAnsi="Times New Roman"/>
          <w:i/>
          <w:sz w:val="28"/>
          <w:szCs w:val="28"/>
        </w:rPr>
        <w:t>Продуктивная деятельность</w:t>
      </w:r>
      <w:r w:rsidRPr="001739C4">
        <w:rPr>
          <w:rFonts w:ascii="Times New Roman" w:hAnsi="Times New Roman"/>
          <w:sz w:val="28"/>
          <w:szCs w:val="28"/>
        </w:rPr>
        <w:t xml:space="preserve">. </w:t>
      </w:r>
      <w:r w:rsidRPr="001739C4">
        <w:rPr>
          <w:rFonts w:ascii="Times New Roman" w:hAnsi="Times New Roman"/>
          <w:i/>
          <w:sz w:val="28"/>
          <w:szCs w:val="28"/>
        </w:rPr>
        <w:t>Цель</w:t>
      </w:r>
      <w:r w:rsidRPr="001739C4">
        <w:rPr>
          <w:rFonts w:ascii="Times New Roman" w:hAnsi="Times New Roman"/>
          <w:sz w:val="28"/>
          <w:szCs w:val="28"/>
        </w:rPr>
        <w:t xml:space="preserve">: овладения ребенком моделирующими видами деятельности. </w:t>
      </w:r>
      <w:r w:rsidRPr="001739C4">
        <w:rPr>
          <w:rFonts w:ascii="Times New Roman" w:hAnsi="Times New Roman"/>
          <w:i/>
          <w:sz w:val="28"/>
          <w:szCs w:val="28"/>
        </w:rPr>
        <w:t>Задачи</w:t>
      </w:r>
      <w:r w:rsidRPr="001739C4">
        <w:rPr>
          <w:rFonts w:ascii="Times New Roman" w:hAnsi="Times New Roman"/>
          <w:sz w:val="28"/>
          <w:szCs w:val="28"/>
        </w:rPr>
        <w:t>: созидательная работа, направленная на получение предметно оформленного результата, соответствующего начальному замыслу игры: работа по образцам; с незавершенными продуктами; по графическим схемам; по словесному описанию цели.</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4. </w:t>
      </w:r>
      <w:r w:rsidRPr="001739C4">
        <w:rPr>
          <w:rFonts w:ascii="Times New Roman" w:hAnsi="Times New Roman"/>
          <w:i/>
          <w:sz w:val="28"/>
          <w:szCs w:val="28"/>
        </w:rPr>
        <w:t>Познавательно-исследовательская деятельность.</w:t>
      </w:r>
      <w:r w:rsidRPr="001739C4">
        <w:rPr>
          <w:rFonts w:ascii="Times New Roman" w:hAnsi="Times New Roman"/>
          <w:sz w:val="28"/>
          <w:szCs w:val="28"/>
        </w:rPr>
        <w:t xml:space="preserve"> </w:t>
      </w:r>
      <w:r w:rsidRPr="001739C4">
        <w:rPr>
          <w:rFonts w:ascii="Times New Roman" w:hAnsi="Times New Roman"/>
          <w:i/>
          <w:sz w:val="28"/>
          <w:szCs w:val="28"/>
        </w:rPr>
        <w:t>Цель</w:t>
      </w:r>
      <w:r w:rsidRPr="001739C4">
        <w:rPr>
          <w:rFonts w:ascii="Times New Roman" w:hAnsi="Times New Roman"/>
          <w:sz w:val="28"/>
          <w:szCs w:val="28"/>
        </w:rPr>
        <w:t xml:space="preserve">: расширять представления об окружающем мире. </w:t>
      </w:r>
      <w:r w:rsidRPr="001739C4">
        <w:rPr>
          <w:rFonts w:ascii="Times New Roman" w:hAnsi="Times New Roman"/>
          <w:i/>
          <w:sz w:val="28"/>
          <w:szCs w:val="28"/>
        </w:rPr>
        <w:t>Задачи</w:t>
      </w:r>
      <w:r w:rsidRPr="001739C4">
        <w:rPr>
          <w:rFonts w:ascii="Times New Roman" w:hAnsi="Times New Roman"/>
          <w:sz w:val="28"/>
          <w:szCs w:val="28"/>
        </w:rPr>
        <w:t>: овладение характерными способами упорядочения опыта.</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5. </w:t>
      </w:r>
      <w:r w:rsidRPr="001739C4">
        <w:rPr>
          <w:rFonts w:ascii="Times New Roman" w:hAnsi="Times New Roman"/>
          <w:i/>
          <w:sz w:val="28"/>
          <w:szCs w:val="28"/>
        </w:rPr>
        <w:t>Чтение художественной литературы</w:t>
      </w:r>
      <w:r w:rsidRPr="001739C4">
        <w:rPr>
          <w:rFonts w:ascii="Times New Roman" w:hAnsi="Times New Roman"/>
          <w:sz w:val="28"/>
          <w:szCs w:val="28"/>
        </w:rPr>
        <w:t xml:space="preserve">. </w:t>
      </w:r>
      <w:r w:rsidRPr="001739C4">
        <w:rPr>
          <w:rFonts w:ascii="Times New Roman" w:hAnsi="Times New Roman"/>
          <w:i/>
          <w:sz w:val="28"/>
          <w:szCs w:val="28"/>
        </w:rPr>
        <w:t>Цель</w:t>
      </w:r>
      <w:r w:rsidRPr="001739C4">
        <w:rPr>
          <w:rFonts w:ascii="Times New Roman" w:hAnsi="Times New Roman"/>
          <w:sz w:val="28"/>
          <w:szCs w:val="28"/>
        </w:rPr>
        <w:t xml:space="preserve">: активизации воображения ребенка, расширение осведомленности о мире, о явлениях, не данных в непосредственном наблюдении и практическом опыте. </w:t>
      </w:r>
      <w:r w:rsidRPr="001739C4">
        <w:rPr>
          <w:rFonts w:ascii="Times New Roman" w:hAnsi="Times New Roman"/>
          <w:i/>
          <w:sz w:val="28"/>
          <w:szCs w:val="28"/>
        </w:rPr>
        <w:t>Задачи</w:t>
      </w:r>
      <w:r w:rsidRPr="001739C4">
        <w:rPr>
          <w:rFonts w:ascii="Times New Roman" w:hAnsi="Times New Roman"/>
          <w:sz w:val="28"/>
          <w:szCs w:val="28"/>
        </w:rPr>
        <w:t>: овладение детьми моделями человеческого поведения, интуитивно и эмоционально схватывать целостную картину мира.</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6. </w:t>
      </w:r>
      <w:r w:rsidRPr="001739C4">
        <w:rPr>
          <w:rFonts w:ascii="Times New Roman" w:hAnsi="Times New Roman"/>
          <w:i/>
          <w:sz w:val="28"/>
          <w:szCs w:val="28"/>
        </w:rPr>
        <w:t>Игротека</w:t>
      </w:r>
      <w:r w:rsidRPr="001739C4">
        <w:rPr>
          <w:rFonts w:ascii="Times New Roman" w:hAnsi="Times New Roman"/>
          <w:sz w:val="28"/>
          <w:szCs w:val="28"/>
        </w:rPr>
        <w:t xml:space="preserve">. </w:t>
      </w:r>
      <w:r w:rsidRPr="001739C4">
        <w:rPr>
          <w:rFonts w:ascii="Times New Roman" w:hAnsi="Times New Roman"/>
          <w:i/>
          <w:sz w:val="28"/>
          <w:szCs w:val="28"/>
        </w:rPr>
        <w:t>Цель</w:t>
      </w:r>
      <w:r w:rsidRPr="001739C4">
        <w:rPr>
          <w:rFonts w:ascii="Times New Roman" w:hAnsi="Times New Roman"/>
          <w:sz w:val="28"/>
          <w:szCs w:val="28"/>
        </w:rPr>
        <w:t xml:space="preserve">: приобщать ребенка к игровому взаимодействию, развивать любознательность и инициативность, обеспечивать условия индивидуализации в процессе познавательного развития. </w:t>
      </w:r>
      <w:r w:rsidRPr="001739C4">
        <w:rPr>
          <w:rFonts w:ascii="Times New Roman" w:hAnsi="Times New Roman"/>
          <w:i/>
          <w:sz w:val="28"/>
          <w:szCs w:val="28"/>
        </w:rPr>
        <w:t>Задачи</w:t>
      </w:r>
      <w:r w:rsidRPr="001739C4">
        <w:rPr>
          <w:rFonts w:ascii="Times New Roman" w:hAnsi="Times New Roman"/>
          <w:sz w:val="28"/>
          <w:szCs w:val="28"/>
        </w:rPr>
        <w:t>: 1) Обогащать математические представления. 2) Развивать мышление в процессе познавательной деятельности. 3) Расширять сферу применения математических представлений в ситуациях познавательно-игрового общения. 4) Актуализировать коммуникативные навыки.</w:t>
      </w:r>
    </w:p>
    <w:p w:rsidR="00F04621" w:rsidRPr="001739C4" w:rsidRDefault="00F04621" w:rsidP="00F04621">
      <w:pPr>
        <w:pStyle w:val="a8"/>
        <w:rPr>
          <w:rFonts w:ascii="Times New Roman" w:hAnsi="Times New Roman"/>
          <w:sz w:val="28"/>
          <w:szCs w:val="28"/>
        </w:rPr>
      </w:pPr>
      <w:r w:rsidRPr="001739C4">
        <w:rPr>
          <w:rFonts w:ascii="Times New Roman" w:hAnsi="Times New Roman"/>
          <w:sz w:val="28"/>
          <w:szCs w:val="28"/>
        </w:rPr>
        <w:t xml:space="preserve">7. </w:t>
      </w:r>
      <w:r w:rsidRPr="001739C4">
        <w:rPr>
          <w:rFonts w:ascii="Times New Roman" w:hAnsi="Times New Roman"/>
          <w:i/>
          <w:sz w:val="28"/>
          <w:szCs w:val="28"/>
        </w:rPr>
        <w:t>Поисково-исследовательская лаборатория</w:t>
      </w:r>
      <w:r w:rsidRPr="001739C4">
        <w:rPr>
          <w:rFonts w:ascii="Times New Roman" w:hAnsi="Times New Roman"/>
          <w:sz w:val="28"/>
          <w:szCs w:val="28"/>
        </w:rPr>
        <w:t xml:space="preserve">. </w:t>
      </w:r>
      <w:r w:rsidRPr="001739C4">
        <w:rPr>
          <w:rFonts w:ascii="Times New Roman" w:hAnsi="Times New Roman"/>
          <w:i/>
          <w:sz w:val="28"/>
          <w:szCs w:val="28"/>
        </w:rPr>
        <w:t>Цель</w:t>
      </w:r>
      <w:r w:rsidRPr="001739C4">
        <w:rPr>
          <w:rFonts w:ascii="Times New Roman" w:hAnsi="Times New Roman"/>
          <w:sz w:val="28"/>
          <w:szCs w:val="28"/>
        </w:rPr>
        <w:t xml:space="preserve">: создавать условия для развития любознательности, инициативности и самостоятельности в процессе познавательной деятельности, обогащать партнерскую  и самостоятельную поисковую деятельность. </w:t>
      </w:r>
      <w:r w:rsidRPr="001739C4">
        <w:rPr>
          <w:rFonts w:ascii="Times New Roman" w:hAnsi="Times New Roman"/>
          <w:i/>
          <w:sz w:val="28"/>
          <w:szCs w:val="28"/>
        </w:rPr>
        <w:t>Задачи</w:t>
      </w:r>
      <w:r w:rsidRPr="001739C4">
        <w:rPr>
          <w:rFonts w:ascii="Times New Roman" w:hAnsi="Times New Roman"/>
          <w:sz w:val="28"/>
          <w:szCs w:val="28"/>
        </w:rPr>
        <w:t>: 1) Развивать восприятие и наблюдательность. 2) Стимулировать развитие аналитических  навыков, (установление причинно-следственных связей). 3) Расширять сферу применения способов поисковой деятельности в решении проблемных ситуаций. 4) Развивать эвристические способы познания окружающего. 5) Обогащать познавательно-исследовательское общения со сверстниками.</w:t>
      </w:r>
    </w:p>
    <w:p w:rsidR="001739C4" w:rsidRPr="002D274E" w:rsidRDefault="00F04621" w:rsidP="002D274E">
      <w:pPr>
        <w:pStyle w:val="a8"/>
        <w:rPr>
          <w:rStyle w:val="apple-style-span"/>
          <w:rFonts w:ascii="Times New Roman" w:hAnsi="Times New Roman"/>
          <w:sz w:val="28"/>
          <w:szCs w:val="28"/>
        </w:rPr>
      </w:pPr>
      <w:r w:rsidRPr="002D274E">
        <w:rPr>
          <w:rFonts w:ascii="Times New Roman" w:hAnsi="Times New Roman"/>
          <w:sz w:val="28"/>
          <w:szCs w:val="28"/>
        </w:rPr>
        <w:t xml:space="preserve">8. </w:t>
      </w:r>
      <w:r w:rsidRPr="002D274E">
        <w:rPr>
          <w:rFonts w:ascii="Times New Roman" w:hAnsi="Times New Roman"/>
          <w:i/>
          <w:sz w:val="28"/>
          <w:szCs w:val="28"/>
        </w:rPr>
        <w:t>Проектная деятельность</w:t>
      </w:r>
      <w:r w:rsidRPr="002D274E">
        <w:rPr>
          <w:rFonts w:ascii="Times New Roman" w:hAnsi="Times New Roman"/>
          <w:sz w:val="28"/>
          <w:szCs w:val="28"/>
        </w:rPr>
        <w:t xml:space="preserve">. </w:t>
      </w:r>
      <w:r w:rsidRPr="002D274E">
        <w:rPr>
          <w:rFonts w:ascii="Times New Roman" w:hAnsi="Times New Roman"/>
          <w:i/>
          <w:sz w:val="28"/>
          <w:szCs w:val="28"/>
        </w:rPr>
        <w:t>Цель</w:t>
      </w:r>
      <w:r w:rsidRPr="002D274E">
        <w:rPr>
          <w:rFonts w:ascii="Times New Roman" w:hAnsi="Times New Roman"/>
          <w:sz w:val="28"/>
          <w:szCs w:val="28"/>
        </w:rPr>
        <w:t xml:space="preserve">: формирование социально-коммуникативных навыков и установок толерантного общения детей со сверстниками и взрослыми в ходе проектов. </w:t>
      </w:r>
      <w:proofErr w:type="gramStart"/>
      <w:r w:rsidRPr="002D274E">
        <w:rPr>
          <w:rFonts w:ascii="Times New Roman" w:hAnsi="Times New Roman"/>
          <w:i/>
          <w:sz w:val="28"/>
          <w:szCs w:val="28"/>
        </w:rPr>
        <w:t>Задачи</w:t>
      </w:r>
      <w:r w:rsidRPr="002D274E">
        <w:rPr>
          <w:rFonts w:ascii="Times New Roman" w:hAnsi="Times New Roman"/>
          <w:sz w:val="28"/>
          <w:szCs w:val="28"/>
        </w:rPr>
        <w:t>: 1) Организация воспитательно-образовательной работы по развитию навыков коммуникативной культуры в ходе организации проектной деятельности с использованием сказочных историй и выполнением творческих заданий к ним. 2) Разработка универсальной модели воспитательно-образовательной работы образовательной организации в ходе проведения обучающего тренинга для педагогов по формированию у детей социально-коммуникативных навыков и установок толерантного общения со сверстниками и взрослыми. 3) Организация творческих встреч с родителями</w:t>
      </w:r>
      <w:proofErr w:type="gramEnd"/>
      <w:r w:rsidRPr="002D274E">
        <w:rPr>
          <w:rFonts w:ascii="Times New Roman" w:hAnsi="Times New Roman"/>
          <w:sz w:val="28"/>
          <w:szCs w:val="28"/>
        </w:rPr>
        <w:t xml:space="preserve"> с целью создания условий для участия родителей в </w:t>
      </w:r>
      <w:r w:rsidRPr="002D274E">
        <w:rPr>
          <w:rFonts w:ascii="Times New Roman" w:hAnsi="Times New Roman"/>
          <w:sz w:val="28"/>
          <w:szCs w:val="28"/>
        </w:rPr>
        <w:lastRenderedPageBreak/>
        <w:t>проектах, направленных на формирование у детей установок позитивного общения со сверстниками и взрослыми средствами семейного воспитания</w:t>
      </w:r>
    </w:p>
    <w:p w:rsidR="001739C4" w:rsidRPr="001739C4" w:rsidRDefault="001739C4" w:rsidP="008B2E14">
      <w:pPr>
        <w:pStyle w:val="a7"/>
        <w:spacing w:before="0" w:beforeAutospacing="0" w:after="0" w:afterAutospacing="0" w:line="360" w:lineRule="auto"/>
        <w:rPr>
          <w:rStyle w:val="apple-style-span"/>
          <w:rFonts w:ascii="Times New Roman" w:hAnsi="Times New Roman" w:cs="Times New Roman"/>
          <w:bCs/>
          <w:sz w:val="28"/>
          <w:szCs w:val="28"/>
        </w:rPr>
      </w:pPr>
    </w:p>
    <w:p w:rsidR="000535EB" w:rsidRPr="001739C4" w:rsidRDefault="000535EB" w:rsidP="008B2E14">
      <w:pPr>
        <w:pStyle w:val="a7"/>
        <w:spacing w:before="0" w:beforeAutospacing="0" w:after="0" w:afterAutospacing="0" w:line="360" w:lineRule="auto"/>
        <w:rPr>
          <w:rStyle w:val="apple-style-span"/>
          <w:rFonts w:ascii="Times New Roman" w:hAnsi="Times New Roman" w:cs="Times New Roman"/>
          <w:bCs/>
          <w:sz w:val="28"/>
          <w:szCs w:val="28"/>
        </w:rPr>
      </w:pPr>
    </w:p>
    <w:p w:rsidR="00173E55" w:rsidRPr="00F944DF" w:rsidRDefault="005601D7" w:rsidP="00173E55">
      <w:pPr>
        <w:rPr>
          <w:b/>
          <w:sz w:val="28"/>
          <w:szCs w:val="28"/>
        </w:rPr>
      </w:pPr>
      <w:r>
        <w:rPr>
          <w:b/>
          <w:sz w:val="28"/>
          <w:szCs w:val="28"/>
          <w:lang w:val="en-US"/>
        </w:rPr>
        <w:t>II</w:t>
      </w:r>
      <w:r w:rsidR="00173E55">
        <w:rPr>
          <w:b/>
          <w:sz w:val="28"/>
          <w:szCs w:val="28"/>
        </w:rPr>
        <w:t xml:space="preserve"> ЧАСТЬ </w:t>
      </w:r>
      <w:r w:rsidR="00173E55" w:rsidRPr="0076015B">
        <w:rPr>
          <w:b/>
          <w:sz w:val="28"/>
          <w:szCs w:val="28"/>
        </w:rPr>
        <w:t>(формируемая участниками образовательных отношений)</w:t>
      </w:r>
    </w:p>
    <w:p w:rsidR="006B595B" w:rsidRDefault="006B595B" w:rsidP="006B595B">
      <w:pPr>
        <w:spacing w:line="360" w:lineRule="auto"/>
        <w:rPr>
          <w:b/>
          <w:sz w:val="28"/>
          <w:szCs w:val="28"/>
        </w:rPr>
      </w:pPr>
    </w:p>
    <w:p w:rsidR="005601D7" w:rsidRDefault="000514F7" w:rsidP="000514F7">
      <w:pPr>
        <w:rPr>
          <w:b/>
          <w:sz w:val="28"/>
          <w:szCs w:val="28"/>
        </w:rPr>
      </w:pPr>
      <w:r w:rsidRPr="00537B98">
        <w:rPr>
          <w:b/>
          <w:sz w:val="28"/>
          <w:szCs w:val="28"/>
        </w:rPr>
        <w:t>2.2.1  Содержание работы по обучению плаванию</w:t>
      </w:r>
    </w:p>
    <w:p w:rsidR="00B37073" w:rsidRDefault="00B37073" w:rsidP="000514F7">
      <w:pPr>
        <w:rPr>
          <w:b/>
          <w:sz w:val="28"/>
          <w:szCs w:val="28"/>
        </w:rPr>
      </w:pPr>
    </w:p>
    <w:p w:rsidR="00B37073" w:rsidRDefault="00B37073" w:rsidP="000514F7">
      <w:pPr>
        <w:rPr>
          <w:b/>
          <w:sz w:val="28"/>
          <w:szCs w:val="28"/>
        </w:rPr>
      </w:pPr>
      <w:r>
        <w:rPr>
          <w:sz w:val="28"/>
          <w:szCs w:val="28"/>
        </w:rPr>
        <w:t xml:space="preserve">   </w:t>
      </w:r>
      <w:proofErr w:type="gramStart"/>
      <w:r>
        <w:rPr>
          <w:sz w:val="28"/>
          <w:szCs w:val="28"/>
        </w:rPr>
        <w:t>Наш</w:t>
      </w:r>
      <w:proofErr w:type="gramEnd"/>
      <w:r>
        <w:rPr>
          <w:sz w:val="28"/>
          <w:szCs w:val="28"/>
        </w:rPr>
        <w:t xml:space="preserve"> </w:t>
      </w:r>
      <w:r w:rsidR="00173E55">
        <w:rPr>
          <w:sz w:val="28"/>
          <w:szCs w:val="28"/>
        </w:rPr>
        <w:t xml:space="preserve"> </w:t>
      </w:r>
      <w:r>
        <w:rPr>
          <w:sz w:val="28"/>
          <w:szCs w:val="28"/>
        </w:rPr>
        <w:t>ДОУ  осуществляет  работу по «Программе</w:t>
      </w:r>
      <w:r w:rsidRPr="00D50749">
        <w:rPr>
          <w:sz w:val="28"/>
          <w:szCs w:val="28"/>
        </w:rPr>
        <w:t xml:space="preserve"> о</w:t>
      </w:r>
      <w:r>
        <w:rPr>
          <w:sz w:val="28"/>
          <w:szCs w:val="28"/>
        </w:rPr>
        <w:t>бучения детей плаванию в детском саду</w:t>
      </w:r>
      <w:r w:rsidRPr="00D50749">
        <w:rPr>
          <w:sz w:val="28"/>
          <w:szCs w:val="28"/>
        </w:rPr>
        <w:t>» Е.К.Вороновой</w:t>
      </w:r>
      <w:r>
        <w:rPr>
          <w:sz w:val="28"/>
          <w:szCs w:val="28"/>
        </w:rPr>
        <w:t>,</w:t>
      </w:r>
      <w:r w:rsidRPr="00D50749">
        <w:rPr>
          <w:sz w:val="28"/>
          <w:szCs w:val="28"/>
        </w:rPr>
        <w:t xml:space="preserve"> «Обучение </w:t>
      </w:r>
      <w:r>
        <w:rPr>
          <w:sz w:val="28"/>
          <w:szCs w:val="28"/>
        </w:rPr>
        <w:t>плаванию в детском саду»</w:t>
      </w:r>
      <w:r w:rsidRPr="00E658BB">
        <w:rPr>
          <w:sz w:val="28"/>
          <w:szCs w:val="28"/>
        </w:rPr>
        <w:t xml:space="preserve"> </w:t>
      </w:r>
      <w:r w:rsidRPr="00D50749">
        <w:rPr>
          <w:sz w:val="28"/>
          <w:szCs w:val="28"/>
        </w:rPr>
        <w:t>Т.И.Осокиной, Е.А.Тимофеевой, Т.А. Богиной</w:t>
      </w:r>
      <w:r>
        <w:rPr>
          <w:sz w:val="28"/>
          <w:szCs w:val="28"/>
        </w:rPr>
        <w:t>.</w:t>
      </w:r>
    </w:p>
    <w:p w:rsidR="007B6615" w:rsidRPr="003E526A" w:rsidRDefault="007B6615" w:rsidP="008B2E14">
      <w:pPr>
        <w:jc w:val="both"/>
        <w:rPr>
          <w:sz w:val="28"/>
          <w:szCs w:val="28"/>
        </w:rPr>
      </w:pPr>
      <w:r w:rsidRPr="003E526A">
        <w:rPr>
          <w:sz w:val="28"/>
          <w:szCs w:val="28"/>
        </w:rPr>
        <w:t>Цель: формирование у детей интереса и ценностного отношения к занятиям физической культурой, гармоничное физическое развитие</w:t>
      </w:r>
      <w:r>
        <w:rPr>
          <w:sz w:val="28"/>
          <w:szCs w:val="28"/>
        </w:rPr>
        <w:t>.</w:t>
      </w:r>
      <w:r w:rsidRPr="003E526A">
        <w:rPr>
          <w:sz w:val="28"/>
          <w:szCs w:val="28"/>
        </w:rPr>
        <w:t xml:space="preserve"> </w:t>
      </w:r>
    </w:p>
    <w:p w:rsidR="000655E3" w:rsidRDefault="000655E3" w:rsidP="008B2E14">
      <w:pPr>
        <w:jc w:val="both"/>
        <w:rPr>
          <w:sz w:val="28"/>
          <w:szCs w:val="28"/>
        </w:rPr>
      </w:pPr>
    </w:p>
    <w:p w:rsidR="007B6615" w:rsidRDefault="007B6615" w:rsidP="008B2E14">
      <w:pPr>
        <w:jc w:val="both"/>
        <w:rPr>
          <w:sz w:val="28"/>
          <w:szCs w:val="28"/>
        </w:rPr>
      </w:pPr>
      <w:r w:rsidRPr="003E526A">
        <w:rPr>
          <w:sz w:val="28"/>
          <w:szCs w:val="28"/>
        </w:rPr>
        <w:t xml:space="preserve">Задачи: </w:t>
      </w:r>
    </w:p>
    <w:p w:rsidR="007B6615" w:rsidRDefault="007B6615" w:rsidP="008B2E14">
      <w:pPr>
        <w:jc w:val="both"/>
        <w:rPr>
          <w:sz w:val="28"/>
          <w:szCs w:val="28"/>
        </w:rPr>
      </w:pPr>
      <w:r w:rsidRPr="003E526A">
        <w:rPr>
          <w:sz w:val="28"/>
          <w:szCs w:val="28"/>
        </w:rPr>
        <w:t>- развитие физических качеств (скорость, сила, гибкость, выносливость, и координация;</w:t>
      </w:r>
    </w:p>
    <w:p w:rsidR="007B6615" w:rsidRDefault="007B6615" w:rsidP="008B2E14">
      <w:pPr>
        <w:jc w:val="both"/>
        <w:rPr>
          <w:sz w:val="28"/>
          <w:szCs w:val="28"/>
        </w:rPr>
      </w:pPr>
      <w:r w:rsidRPr="003E526A">
        <w:rPr>
          <w:sz w:val="28"/>
          <w:szCs w:val="28"/>
        </w:rPr>
        <w:t>- накопление и обогащение двигательного опыта детей (овладение основными движениями);</w:t>
      </w:r>
    </w:p>
    <w:p w:rsidR="007B6615" w:rsidRPr="003E526A" w:rsidRDefault="007B6615" w:rsidP="008B2E14">
      <w:pPr>
        <w:jc w:val="both"/>
        <w:rPr>
          <w:sz w:val="28"/>
          <w:szCs w:val="28"/>
        </w:rPr>
      </w:pPr>
      <w:r w:rsidRPr="003E526A">
        <w:rPr>
          <w:sz w:val="28"/>
          <w:szCs w:val="28"/>
        </w:rPr>
        <w:t>- формирование у воспитанников потребности в двигательной активности и физическом совершенствовании.</w:t>
      </w:r>
    </w:p>
    <w:p w:rsidR="007B6615" w:rsidRDefault="007B6615" w:rsidP="008B2E14">
      <w:pPr>
        <w:ind w:right="-185"/>
        <w:rPr>
          <w:bCs/>
          <w:sz w:val="28"/>
          <w:szCs w:val="28"/>
        </w:rPr>
      </w:pPr>
    </w:p>
    <w:p w:rsidR="007B6615" w:rsidRPr="008F7943" w:rsidRDefault="007B6615" w:rsidP="007B6615">
      <w:pPr>
        <w:rPr>
          <w:b/>
          <w:sz w:val="28"/>
          <w:szCs w:val="28"/>
        </w:rPr>
      </w:pPr>
      <w:r w:rsidRPr="008F7943">
        <w:rPr>
          <w:b/>
          <w:sz w:val="28"/>
          <w:szCs w:val="28"/>
        </w:rPr>
        <w:t>Организованная образовательная деятельность:</w:t>
      </w:r>
    </w:p>
    <w:p w:rsidR="007B6615" w:rsidRPr="00442C13" w:rsidRDefault="007B6615" w:rsidP="007B6615">
      <w:pPr>
        <w:jc w:val="both"/>
        <w:rPr>
          <w:sz w:val="28"/>
          <w:szCs w:val="28"/>
        </w:rPr>
      </w:pPr>
      <w:proofErr w:type="gramStart"/>
      <w:r w:rsidRPr="00154498">
        <w:rPr>
          <w:sz w:val="28"/>
          <w:szCs w:val="28"/>
        </w:rPr>
        <w:t>занятия по плаванию игровые, сюжет</w:t>
      </w:r>
      <w:r w:rsidR="0079314C">
        <w:rPr>
          <w:sz w:val="28"/>
          <w:szCs w:val="28"/>
        </w:rPr>
        <w:t>ные, тематические,</w:t>
      </w:r>
      <w:r w:rsidR="0079314C">
        <w:rPr>
          <w:sz w:val="28"/>
          <w:szCs w:val="28"/>
        </w:rPr>
        <w:tab/>
        <w:t xml:space="preserve"> комплексные </w:t>
      </w:r>
      <w:r w:rsidRPr="00154498">
        <w:rPr>
          <w:sz w:val="28"/>
          <w:szCs w:val="28"/>
        </w:rPr>
        <w:t>(с элементами развит</w:t>
      </w:r>
      <w:r w:rsidR="0079314C">
        <w:rPr>
          <w:sz w:val="28"/>
          <w:szCs w:val="28"/>
        </w:rPr>
        <w:t>ия</w:t>
      </w:r>
      <w:r w:rsidRPr="00154498">
        <w:rPr>
          <w:sz w:val="28"/>
          <w:szCs w:val="28"/>
        </w:rPr>
        <w:t xml:space="preserve"> речи, математики), контрольно-диагностические, учебно-тренирующего характера; игры и упражнения под тексты стихотворений, потешек, считалок; упражнения аквааэробики под музыку.</w:t>
      </w:r>
      <w:proofErr w:type="gramEnd"/>
    </w:p>
    <w:p w:rsidR="007B6615" w:rsidRPr="00154498" w:rsidRDefault="007B6615" w:rsidP="007B6615">
      <w:pPr>
        <w:jc w:val="both"/>
        <w:rPr>
          <w:b/>
          <w:sz w:val="28"/>
          <w:szCs w:val="28"/>
        </w:rPr>
      </w:pPr>
      <w:r w:rsidRPr="00154498">
        <w:rPr>
          <w:b/>
          <w:sz w:val="28"/>
          <w:szCs w:val="28"/>
        </w:rPr>
        <w:t>Образовательная деятельность при проведении режимных моментов</w:t>
      </w:r>
      <w:r>
        <w:rPr>
          <w:b/>
          <w:sz w:val="28"/>
          <w:szCs w:val="28"/>
        </w:rPr>
        <w:t>:</w:t>
      </w:r>
    </w:p>
    <w:p w:rsidR="007B6615" w:rsidRPr="00442C13" w:rsidRDefault="007B6615" w:rsidP="007B6615">
      <w:pPr>
        <w:jc w:val="both"/>
        <w:rPr>
          <w:sz w:val="28"/>
          <w:szCs w:val="28"/>
        </w:rPr>
      </w:pPr>
      <w:r w:rsidRPr="00154498">
        <w:rPr>
          <w:sz w:val="28"/>
          <w:szCs w:val="28"/>
        </w:rPr>
        <w:t>физическое развитие: комплексы</w:t>
      </w:r>
      <w:r w:rsidRPr="00154498">
        <w:rPr>
          <w:sz w:val="28"/>
          <w:szCs w:val="28"/>
        </w:rPr>
        <w:tab/>
        <w:t>закаливающих процедур (оздоровительные прогулки, мытье рук прохладной водой перед каждым приемом пищи, полоскание рта и горла после  еды, воздушные  ванны,  ходьба  босиком  по  ребристым  дорожкам  до  и  после  сна, контрастные ножные ванны), утренняя гимнастика, упражнения и подвижные игры во второй половине дня.</w:t>
      </w:r>
    </w:p>
    <w:p w:rsidR="007B6615" w:rsidRPr="00154498" w:rsidRDefault="007B6615" w:rsidP="007B6615">
      <w:pPr>
        <w:jc w:val="both"/>
        <w:rPr>
          <w:b/>
          <w:sz w:val="28"/>
          <w:szCs w:val="28"/>
        </w:rPr>
      </w:pPr>
      <w:r w:rsidRPr="00154498">
        <w:rPr>
          <w:b/>
          <w:sz w:val="28"/>
          <w:szCs w:val="28"/>
        </w:rPr>
        <w:t>Самостоятельная деятельность детей</w:t>
      </w:r>
      <w:r>
        <w:rPr>
          <w:b/>
          <w:sz w:val="28"/>
          <w:szCs w:val="28"/>
        </w:rPr>
        <w:t>:</w:t>
      </w:r>
    </w:p>
    <w:p w:rsidR="007B6615" w:rsidRPr="00154498" w:rsidRDefault="007B6615" w:rsidP="007B6615">
      <w:pPr>
        <w:jc w:val="both"/>
        <w:rPr>
          <w:sz w:val="28"/>
          <w:szCs w:val="28"/>
        </w:rPr>
      </w:pPr>
      <w:r>
        <w:rPr>
          <w:sz w:val="28"/>
          <w:szCs w:val="28"/>
        </w:rPr>
        <w:t>самостоятельно организованные игры на воде,</w:t>
      </w:r>
      <w:r w:rsidRPr="00154498">
        <w:rPr>
          <w:sz w:val="28"/>
          <w:szCs w:val="28"/>
        </w:rPr>
        <w:t xml:space="preserve"> спортивные игры </w:t>
      </w:r>
      <w:r>
        <w:rPr>
          <w:sz w:val="28"/>
          <w:szCs w:val="28"/>
        </w:rPr>
        <w:t>(волейбол, баскетбол в воде), свободное плавание, действия с предметами.</w:t>
      </w:r>
    </w:p>
    <w:p w:rsidR="007B6615" w:rsidRDefault="007B6615" w:rsidP="007B6615">
      <w:pPr>
        <w:spacing w:line="276" w:lineRule="auto"/>
        <w:jc w:val="both"/>
        <w:rPr>
          <w:b/>
        </w:rPr>
      </w:pPr>
    </w:p>
    <w:p w:rsidR="007B6615" w:rsidRDefault="007B6615" w:rsidP="007B6615">
      <w:pPr>
        <w:ind w:firstLine="709"/>
        <w:jc w:val="both"/>
        <w:rPr>
          <w:sz w:val="28"/>
          <w:szCs w:val="28"/>
        </w:rPr>
      </w:pPr>
      <w:r>
        <w:rPr>
          <w:sz w:val="28"/>
          <w:szCs w:val="28"/>
        </w:rPr>
        <w:t>Содержание программы направлено на оздоровление и укрепление детского организма в целом, на получение положительно эмоционального заряда. Программа содержит поэтапное усвоение детьми двигательных умений и навыков.</w:t>
      </w:r>
    </w:p>
    <w:p w:rsidR="007B6615" w:rsidRDefault="007B6615" w:rsidP="007B6615">
      <w:pPr>
        <w:jc w:val="both"/>
        <w:rPr>
          <w:sz w:val="28"/>
          <w:szCs w:val="28"/>
        </w:rPr>
      </w:pPr>
      <w:r>
        <w:rPr>
          <w:sz w:val="28"/>
          <w:szCs w:val="28"/>
        </w:rPr>
        <w:t xml:space="preserve">Программный материал включает в себя следующие разделы: </w:t>
      </w:r>
    </w:p>
    <w:p w:rsidR="007B6615" w:rsidRDefault="007B6615" w:rsidP="00F16FE9">
      <w:pPr>
        <w:jc w:val="both"/>
        <w:rPr>
          <w:sz w:val="28"/>
          <w:szCs w:val="28"/>
        </w:rPr>
      </w:pPr>
      <w:r>
        <w:rPr>
          <w:sz w:val="28"/>
          <w:szCs w:val="28"/>
        </w:rPr>
        <w:t>теоретические сведения;</w:t>
      </w:r>
      <w:r w:rsidR="00F16FE9">
        <w:rPr>
          <w:sz w:val="28"/>
          <w:szCs w:val="28"/>
        </w:rPr>
        <w:t xml:space="preserve"> </w:t>
      </w:r>
      <w:r>
        <w:rPr>
          <w:sz w:val="28"/>
          <w:szCs w:val="28"/>
        </w:rPr>
        <w:t>практические навыки.</w:t>
      </w:r>
    </w:p>
    <w:p w:rsidR="0079314C" w:rsidRDefault="0079314C" w:rsidP="007B6615">
      <w:pPr>
        <w:jc w:val="both"/>
        <w:rPr>
          <w:sz w:val="28"/>
          <w:szCs w:val="28"/>
        </w:rPr>
      </w:pPr>
    </w:p>
    <w:p w:rsidR="007B6615" w:rsidRDefault="007B6615" w:rsidP="007B6615">
      <w:pPr>
        <w:jc w:val="both"/>
        <w:rPr>
          <w:sz w:val="28"/>
          <w:szCs w:val="28"/>
        </w:rPr>
      </w:pPr>
      <w:r>
        <w:rPr>
          <w:sz w:val="28"/>
          <w:szCs w:val="28"/>
        </w:rPr>
        <w:t>Теоретические сведения:</w:t>
      </w:r>
    </w:p>
    <w:p w:rsidR="007B6615" w:rsidRDefault="007B6615" w:rsidP="007B6615">
      <w:pPr>
        <w:jc w:val="both"/>
        <w:rPr>
          <w:sz w:val="28"/>
          <w:szCs w:val="28"/>
        </w:rPr>
      </w:pPr>
      <w:r>
        <w:rPr>
          <w:sz w:val="28"/>
          <w:szCs w:val="28"/>
        </w:rPr>
        <w:t>- правила поведения и безопасности в бассейне и на воде;</w:t>
      </w:r>
    </w:p>
    <w:p w:rsidR="007B6615" w:rsidRDefault="007B6615" w:rsidP="007B6615">
      <w:pPr>
        <w:jc w:val="both"/>
        <w:rPr>
          <w:sz w:val="28"/>
          <w:szCs w:val="28"/>
        </w:rPr>
      </w:pPr>
      <w:r>
        <w:rPr>
          <w:sz w:val="28"/>
          <w:szCs w:val="28"/>
        </w:rPr>
        <w:t>- знания о свойствах воды;</w:t>
      </w:r>
    </w:p>
    <w:p w:rsidR="007B6615" w:rsidRDefault="007B6615" w:rsidP="007B6615">
      <w:pPr>
        <w:jc w:val="both"/>
        <w:rPr>
          <w:sz w:val="28"/>
          <w:szCs w:val="28"/>
        </w:rPr>
      </w:pPr>
      <w:r>
        <w:rPr>
          <w:sz w:val="28"/>
          <w:szCs w:val="28"/>
        </w:rPr>
        <w:t>- правила личной гигиены;</w:t>
      </w:r>
    </w:p>
    <w:p w:rsidR="007B6615" w:rsidRDefault="007B6615" w:rsidP="007B6615">
      <w:pPr>
        <w:jc w:val="both"/>
        <w:rPr>
          <w:sz w:val="28"/>
          <w:szCs w:val="28"/>
        </w:rPr>
      </w:pPr>
      <w:r>
        <w:rPr>
          <w:sz w:val="28"/>
          <w:szCs w:val="28"/>
        </w:rPr>
        <w:t>- значение занятий плаванием для детского организма;</w:t>
      </w:r>
    </w:p>
    <w:p w:rsidR="007B6615" w:rsidRDefault="007B6615" w:rsidP="007B6615">
      <w:pPr>
        <w:jc w:val="both"/>
        <w:rPr>
          <w:sz w:val="28"/>
          <w:szCs w:val="28"/>
        </w:rPr>
      </w:pPr>
      <w:r>
        <w:rPr>
          <w:sz w:val="28"/>
          <w:szCs w:val="28"/>
        </w:rPr>
        <w:t>- знание способов плавания;</w:t>
      </w:r>
    </w:p>
    <w:p w:rsidR="007B6615" w:rsidRPr="00E81309" w:rsidRDefault="007B6615" w:rsidP="007B6615">
      <w:pPr>
        <w:jc w:val="both"/>
        <w:rPr>
          <w:sz w:val="28"/>
          <w:szCs w:val="28"/>
        </w:rPr>
      </w:pPr>
      <w:r>
        <w:rPr>
          <w:sz w:val="28"/>
          <w:szCs w:val="28"/>
        </w:rPr>
        <w:t>-</w:t>
      </w:r>
      <w:r w:rsidRPr="00BF05B3">
        <w:rPr>
          <w:sz w:val="28"/>
          <w:szCs w:val="28"/>
        </w:rPr>
        <w:t xml:space="preserve"> </w:t>
      </w:r>
      <w:r>
        <w:rPr>
          <w:sz w:val="28"/>
          <w:szCs w:val="28"/>
        </w:rPr>
        <w:t>элементарные знания о своем организме.</w:t>
      </w:r>
    </w:p>
    <w:p w:rsidR="007B6615" w:rsidRDefault="007B6615" w:rsidP="007B6615">
      <w:pPr>
        <w:jc w:val="both"/>
        <w:rPr>
          <w:sz w:val="28"/>
          <w:szCs w:val="28"/>
        </w:rPr>
      </w:pPr>
    </w:p>
    <w:p w:rsidR="007B6615" w:rsidRDefault="007B6615" w:rsidP="007B6615">
      <w:pPr>
        <w:jc w:val="both"/>
        <w:rPr>
          <w:sz w:val="28"/>
          <w:szCs w:val="28"/>
        </w:rPr>
      </w:pPr>
      <w:r>
        <w:rPr>
          <w:sz w:val="28"/>
          <w:szCs w:val="28"/>
        </w:rPr>
        <w:t>Теоретическая подготовка проводится в виде коротких сообщений, объяснений, рассказов и бесед в начале занятия или в форме объяснений во время отдыха.</w:t>
      </w:r>
    </w:p>
    <w:p w:rsidR="007B6615" w:rsidRDefault="007B6615" w:rsidP="007B6615">
      <w:pPr>
        <w:jc w:val="both"/>
        <w:rPr>
          <w:sz w:val="28"/>
          <w:szCs w:val="28"/>
        </w:rPr>
      </w:pPr>
    </w:p>
    <w:p w:rsidR="007B6615" w:rsidRDefault="007B6615" w:rsidP="007B6615">
      <w:pPr>
        <w:jc w:val="both"/>
        <w:rPr>
          <w:sz w:val="28"/>
          <w:szCs w:val="28"/>
        </w:rPr>
      </w:pPr>
      <w:r>
        <w:rPr>
          <w:sz w:val="28"/>
          <w:szCs w:val="28"/>
        </w:rPr>
        <w:t>Практические навыки:</w:t>
      </w:r>
    </w:p>
    <w:p w:rsidR="007B6615" w:rsidRDefault="007B6615" w:rsidP="007B6615">
      <w:pPr>
        <w:jc w:val="both"/>
        <w:rPr>
          <w:sz w:val="28"/>
          <w:szCs w:val="28"/>
        </w:rPr>
      </w:pPr>
      <w:r>
        <w:rPr>
          <w:sz w:val="28"/>
          <w:szCs w:val="28"/>
        </w:rPr>
        <w:t>- общеразвивающие и специальные упражнения;</w:t>
      </w:r>
    </w:p>
    <w:p w:rsidR="007B6615" w:rsidRDefault="007B6615" w:rsidP="007B6615">
      <w:pPr>
        <w:jc w:val="both"/>
        <w:rPr>
          <w:sz w:val="28"/>
          <w:szCs w:val="28"/>
        </w:rPr>
      </w:pPr>
      <w:r>
        <w:rPr>
          <w:sz w:val="28"/>
          <w:szCs w:val="28"/>
        </w:rPr>
        <w:t>- упражнения для освоения с водой;</w:t>
      </w:r>
    </w:p>
    <w:p w:rsidR="007B6615" w:rsidRDefault="007B6615" w:rsidP="007B6615">
      <w:pPr>
        <w:jc w:val="both"/>
        <w:rPr>
          <w:sz w:val="28"/>
          <w:szCs w:val="28"/>
        </w:rPr>
      </w:pPr>
      <w:r>
        <w:rPr>
          <w:sz w:val="28"/>
          <w:szCs w:val="28"/>
        </w:rPr>
        <w:t>- упражнения для изучения техники способов плавания;</w:t>
      </w:r>
    </w:p>
    <w:p w:rsidR="007B6615" w:rsidRDefault="007B6615" w:rsidP="007B6615">
      <w:pPr>
        <w:jc w:val="both"/>
        <w:rPr>
          <w:sz w:val="28"/>
          <w:szCs w:val="28"/>
        </w:rPr>
      </w:pPr>
      <w:r>
        <w:rPr>
          <w:sz w:val="28"/>
          <w:szCs w:val="28"/>
        </w:rPr>
        <w:t>- игры на воде.</w:t>
      </w:r>
    </w:p>
    <w:p w:rsidR="007B6615" w:rsidRDefault="007B6615" w:rsidP="007B6615">
      <w:pPr>
        <w:jc w:val="both"/>
        <w:rPr>
          <w:sz w:val="28"/>
          <w:szCs w:val="28"/>
        </w:rPr>
      </w:pPr>
    </w:p>
    <w:p w:rsidR="007B6615" w:rsidRDefault="007B6615" w:rsidP="007B6615">
      <w:pPr>
        <w:pStyle w:val="Default"/>
        <w:rPr>
          <w:b/>
          <w:bCs/>
          <w:sz w:val="28"/>
          <w:szCs w:val="28"/>
        </w:rPr>
      </w:pPr>
    </w:p>
    <w:p w:rsidR="007B6615" w:rsidRDefault="007B6615" w:rsidP="007B6615">
      <w:pPr>
        <w:pStyle w:val="Default"/>
        <w:rPr>
          <w:sz w:val="28"/>
          <w:szCs w:val="28"/>
        </w:rPr>
      </w:pPr>
      <w:r>
        <w:rPr>
          <w:b/>
          <w:bCs/>
          <w:sz w:val="28"/>
          <w:szCs w:val="28"/>
        </w:rPr>
        <w:t xml:space="preserve">Вторая младшая группа (3-4 года) </w:t>
      </w:r>
    </w:p>
    <w:p w:rsidR="007B6615" w:rsidRDefault="007B6615" w:rsidP="007B6615">
      <w:pPr>
        <w:pStyle w:val="Default"/>
        <w:rPr>
          <w:sz w:val="28"/>
          <w:szCs w:val="28"/>
        </w:rPr>
      </w:pPr>
    </w:p>
    <w:p w:rsidR="007B6615" w:rsidRDefault="007B6615" w:rsidP="007B6615">
      <w:pPr>
        <w:pStyle w:val="Default"/>
        <w:rPr>
          <w:sz w:val="28"/>
          <w:szCs w:val="28"/>
        </w:rPr>
      </w:pPr>
      <w:r>
        <w:rPr>
          <w:b/>
          <w:bCs/>
          <w:sz w:val="28"/>
          <w:szCs w:val="28"/>
        </w:rPr>
        <w:t xml:space="preserve">Знания: </w:t>
      </w:r>
    </w:p>
    <w:p w:rsidR="007B6615" w:rsidRDefault="007B6615" w:rsidP="007B6615">
      <w:pPr>
        <w:pStyle w:val="Default"/>
        <w:jc w:val="both"/>
        <w:rPr>
          <w:sz w:val="28"/>
          <w:szCs w:val="28"/>
        </w:rPr>
      </w:pPr>
      <w:r>
        <w:rPr>
          <w:sz w:val="28"/>
          <w:szCs w:val="28"/>
        </w:rPr>
        <w:t xml:space="preserve">- сведения о пользе занятий плаванием, свойствах воды; </w:t>
      </w:r>
    </w:p>
    <w:p w:rsidR="007B6615" w:rsidRDefault="007B6615" w:rsidP="007B6615">
      <w:pPr>
        <w:pStyle w:val="Default"/>
        <w:jc w:val="both"/>
        <w:rPr>
          <w:sz w:val="28"/>
          <w:szCs w:val="28"/>
        </w:rPr>
      </w:pPr>
      <w:r>
        <w:rPr>
          <w:sz w:val="28"/>
          <w:szCs w:val="28"/>
        </w:rPr>
        <w:t xml:space="preserve">- </w:t>
      </w:r>
      <w:proofErr w:type="gramStart"/>
      <w:r>
        <w:rPr>
          <w:sz w:val="28"/>
          <w:szCs w:val="28"/>
        </w:rPr>
        <w:t>правилах</w:t>
      </w:r>
      <w:proofErr w:type="gramEnd"/>
      <w:r>
        <w:rPr>
          <w:sz w:val="28"/>
          <w:szCs w:val="28"/>
        </w:rPr>
        <w:t xml:space="preserve"> поведения в бассейне, душе, раздевалке, на воде. </w:t>
      </w:r>
    </w:p>
    <w:p w:rsidR="007B6615" w:rsidRDefault="007B6615" w:rsidP="007B6615">
      <w:pPr>
        <w:pStyle w:val="Default"/>
        <w:rPr>
          <w:b/>
          <w:bCs/>
          <w:sz w:val="28"/>
          <w:szCs w:val="28"/>
        </w:rPr>
      </w:pPr>
    </w:p>
    <w:p w:rsidR="007B6615" w:rsidRDefault="007B6615" w:rsidP="007B6615">
      <w:pPr>
        <w:pStyle w:val="Default"/>
        <w:rPr>
          <w:sz w:val="28"/>
          <w:szCs w:val="28"/>
        </w:rPr>
      </w:pPr>
      <w:r>
        <w:rPr>
          <w:b/>
          <w:bCs/>
          <w:sz w:val="28"/>
          <w:szCs w:val="28"/>
        </w:rPr>
        <w:t xml:space="preserve">Умения </w:t>
      </w:r>
    </w:p>
    <w:p w:rsidR="007B6615" w:rsidRDefault="007B6615" w:rsidP="007B6615">
      <w:pPr>
        <w:pStyle w:val="Default"/>
        <w:spacing w:line="360" w:lineRule="auto"/>
        <w:rPr>
          <w:b/>
          <w:bCs/>
          <w:sz w:val="28"/>
          <w:szCs w:val="28"/>
        </w:rPr>
      </w:pPr>
      <w:r>
        <w:rPr>
          <w:b/>
          <w:bCs/>
          <w:sz w:val="28"/>
          <w:szCs w:val="28"/>
        </w:rPr>
        <w:t>Упражнения на суше:</w:t>
      </w:r>
    </w:p>
    <w:p w:rsidR="007B6615" w:rsidRDefault="007B6615" w:rsidP="007B6615">
      <w:pPr>
        <w:pStyle w:val="Default"/>
        <w:rPr>
          <w:bCs/>
          <w:sz w:val="28"/>
          <w:szCs w:val="28"/>
        </w:rPr>
      </w:pPr>
      <w:r>
        <w:rPr>
          <w:bCs/>
          <w:sz w:val="28"/>
          <w:szCs w:val="28"/>
        </w:rPr>
        <w:t>- х</w:t>
      </w:r>
      <w:r w:rsidRPr="0037446C">
        <w:rPr>
          <w:bCs/>
          <w:sz w:val="28"/>
          <w:szCs w:val="28"/>
        </w:rPr>
        <w:t>одьба, ходьба на носках</w:t>
      </w:r>
      <w:r>
        <w:rPr>
          <w:bCs/>
          <w:sz w:val="28"/>
          <w:szCs w:val="28"/>
        </w:rPr>
        <w:t>, пятках, с высоким подниманием бедра, на четвереньках, в приседе.</w:t>
      </w:r>
    </w:p>
    <w:p w:rsidR="007B6615" w:rsidRPr="0037446C" w:rsidRDefault="007B6615" w:rsidP="007B6615">
      <w:pPr>
        <w:pStyle w:val="Default"/>
        <w:rPr>
          <w:bCs/>
          <w:sz w:val="28"/>
          <w:szCs w:val="28"/>
        </w:rPr>
      </w:pPr>
      <w:r>
        <w:rPr>
          <w:bCs/>
          <w:sz w:val="28"/>
          <w:szCs w:val="28"/>
        </w:rPr>
        <w:t>- бег легкий, бег шагами галопа, прыжки с различным положением рук.</w:t>
      </w:r>
    </w:p>
    <w:p w:rsidR="007B6615" w:rsidRDefault="007B6615" w:rsidP="007B6615">
      <w:pPr>
        <w:pStyle w:val="Default"/>
        <w:rPr>
          <w:bCs/>
          <w:sz w:val="28"/>
          <w:szCs w:val="28"/>
        </w:rPr>
      </w:pPr>
      <w:r>
        <w:rPr>
          <w:bCs/>
          <w:sz w:val="28"/>
          <w:szCs w:val="28"/>
        </w:rPr>
        <w:t>- у</w:t>
      </w:r>
      <w:r w:rsidRPr="00760247">
        <w:rPr>
          <w:bCs/>
          <w:sz w:val="28"/>
          <w:szCs w:val="28"/>
        </w:rPr>
        <w:t>пражнения для</w:t>
      </w:r>
      <w:r>
        <w:rPr>
          <w:bCs/>
          <w:sz w:val="28"/>
          <w:szCs w:val="28"/>
        </w:rPr>
        <w:t xml:space="preserve">  развития рук и плечевого пояса – и.п. руки на поясе, к плечам,  за спину, вниз, в стороны;</w:t>
      </w:r>
    </w:p>
    <w:p w:rsidR="007B6615" w:rsidRDefault="007B6615" w:rsidP="007B6615">
      <w:pPr>
        <w:pStyle w:val="Default"/>
        <w:rPr>
          <w:bCs/>
          <w:sz w:val="28"/>
          <w:szCs w:val="28"/>
        </w:rPr>
      </w:pPr>
      <w:r>
        <w:rPr>
          <w:bCs/>
          <w:sz w:val="28"/>
          <w:szCs w:val="28"/>
        </w:rPr>
        <w:t>- для мышц туловища – и.п. стоя, стоя на четвереньках, сидя на скамейке, на полу ноги вместе, ноги врозь, лежа на животе;</w:t>
      </w:r>
    </w:p>
    <w:p w:rsidR="007B6615" w:rsidRDefault="007B6615" w:rsidP="007B6615">
      <w:pPr>
        <w:pStyle w:val="Default"/>
        <w:rPr>
          <w:bCs/>
          <w:sz w:val="28"/>
          <w:szCs w:val="28"/>
        </w:rPr>
      </w:pPr>
      <w:r>
        <w:rPr>
          <w:bCs/>
          <w:sz w:val="28"/>
          <w:szCs w:val="28"/>
        </w:rPr>
        <w:t>- для мышц ног -  и.п. стопы параллельно, ноги вместе, широко врозь;</w:t>
      </w:r>
    </w:p>
    <w:p w:rsidR="007B6615" w:rsidRPr="00760247" w:rsidRDefault="007B6615" w:rsidP="007B6615">
      <w:pPr>
        <w:pStyle w:val="Default"/>
        <w:rPr>
          <w:bCs/>
          <w:sz w:val="28"/>
          <w:szCs w:val="28"/>
        </w:rPr>
      </w:pPr>
      <w:r>
        <w:rPr>
          <w:bCs/>
          <w:sz w:val="28"/>
          <w:szCs w:val="28"/>
        </w:rPr>
        <w:t xml:space="preserve">- имитационные </w:t>
      </w:r>
      <w:proofErr w:type="gramStart"/>
      <w:r>
        <w:rPr>
          <w:bCs/>
          <w:sz w:val="28"/>
          <w:szCs w:val="28"/>
        </w:rPr>
        <w:t>упражнения</w:t>
      </w:r>
      <w:proofErr w:type="gramEnd"/>
      <w:r>
        <w:rPr>
          <w:bCs/>
          <w:sz w:val="28"/>
          <w:szCs w:val="28"/>
        </w:rPr>
        <w:t xml:space="preserve"> в положении стоя, сидя, лежа.</w:t>
      </w:r>
    </w:p>
    <w:p w:rsidR="007B6615" w:rsidRDefault="007B6615" w:rsidP="007B6615">
      <w:pPr>
        <w:pStyle w:val="Default"/>
        <w:spacing w:line="360" w:lineRule="auto"/>
        <w:rPr>
          <w:b/>
          <w:bCs/>
          <w:sz w:val="28"/>
          <w:szCs w:val="28"/>
        </w:rPr>
      </w:pPr>
      <w:r w:rsidRPr="00760247">
        <w:rPr>
          <w:bCs/>
          <w:sz w:val="28"/>
          <w:szCs w:val="28"/>
        </w:rPr>
        <w:t xml:space="preserve"> </w:t>
      </w:r>
      <w:r>
        <w:rPr>
          <w:b/>
          <w:bCs/>
          <w:sz w:val="28"/>
          <w:szCs w:val="28"/>
        </w:rPr>
        <w:t>Упражнения в воде:</w:t>
      </w:r>
    </w:p>
    <w:p w:rsidR="007B6615" w:rsidRDefault="007B6615" w:rsidP="007B6615">
      <w:pPr>
        <w:pStyle w:val="Default"/>
        <w:jc w:val="both"/>
        <w:rPr>
          <w:sz w:val="28"/>
          <w:szCs w:val="28"/>
        </w:rPr>
      </w:pPr>
      <w:r>
        <w:rPr>
          <w:sz w:val="28"/>
          <w:szCs w:val="28"/>
        </w:rPr>
        <w:t xml:space="preserve">- входить в воду самостоятельно, окунаться; </w:t>
      </w:r>
    </w:p>
    <w:p w:rsidR="007B6615" w:rsidRDefault="007B6615" w:rsidP="007B6615">
      <w:pPr>
        <w:pStyle w:val="Default"/>
        <w:jc w:val="both"/>
        <w:rPr>
          <w:sz w:val="28"/>
          <w:szCs w:val="28"/>
        </w:rPr>
      </w:pPr>
      <w:r w:rsidRPr="00F77BC8">
        <w:rPr>
          <w:sz w:val="28"/>
          <w:szCs w:val="28"/>
        </w:rPr>
        <w:t>- передвижения</w:t>
      </w:r>
      <w:r>
        <w:rPr>
          <w:sz w:val="28"/>
          <w:szCs w:val="28"/>
        </w:rPr>
        <w:t xml:space="preserve"> в воде шагом, держась за поручень;  взявшись</w:t>
      </w:r>
      <w:r w:rsidRPr="00F77BC8">
        <w:rPr>
          <w:sz w:val="28"/>
          <w:szCs w:val="28"/>
        </w:rPr>
        <w:t xml:space="preserve"> за руки и самостоятельно; </w:t>
      </w:r>
      <w:r>
        <w:rPr>
          <w:sz w:val="28"/>
          <w:szCs w:val="28"/>
        </w:rPr>
        <w:t>в полуприседе, на носках, спиной вперед, приставными шагами;</w:t>
      </w:r>
      <w:r w:rsidRPr="00F77BC8">
        <w:rPr>
          <w:sz w:val="28"/>
          <w:szCs w:val="28"/>
        </w:rPr>
        <w:t xml:space="preserve"> </w:t>
      </w:r>
    </w:p>
    <w:p w:rsidR="007B6615" w:rsidRDefault="007B6615" w:rsidP="007B6615">
      <w:pPr>
        <w:pStyle w:val="Default"/>
        <w:jc w:val="both"/>
        <w:rPr>
          <w:sz w:val="28"/>
          <w:szCs w:val="28"/>
        </w:rPr>
      </w:pPr>
      <w:r>
        <w:rPr>
          <w:sz w:val="28"/>
          <w:szCs w:val="28"/>
        </w:rPr>
        <w:t>- ходьба, бег, прыжки</w:t>
      </w:r>
      <w:r w:rsidRPr="00F77BC8">
        <w:rPr>
          <w:sz w:val="28"/>
          <w:szCs w:val="28"/>
        </w:rPr>
        <w:t xml:space="preserve">, помогая себе гребковыми движениями рук; </w:t>
      </w:r>
    </w:p>
    <w:p w:rsidR="007B6615" w:rsidRDefault="007B6615" w:rsidP="007B6615">
      <w:pPr>
        <w:pStyle w:val="Default"/>
        <w:jc w:val="both"/>
        <w:rPr>
          <w:sz w:val="28"/>
          <w:szCs w:val="28"/>
        </w:rPr>
      </w:pPr>
      <w:r>
        <w:rPr>
          <w:sz w:val="28"/>
          <w:szCs w:val="28"/>
        </w:rPr>
        <w:t>- выпрыгивания из воды как можно выше;</w:t>
      </w:r>
    </w:p>
    <w:p w:rsidR="007B6615" w:rsidRPr="00F77BC8" w:rsidRDefault="007B6615" w:rsidP="007B6615">
      <w:pPr>
        <w:pStyle w:val="Default"/>
        <w:jc w:val="both"/>
        <w:rPr>
          <w:sz w:val="28"/>
          <w:szCs w:val="28"/>
        </w:rPr>
      </w:pPr>
      <w:proofErr w:type="gramStart"/>
      <w:r>
        <w:rPr>
          <w:sz w:val="28"/>
          <w:szCs w:val="28"/>
        </w:rPr>
        <w:lastRenderedPageBreak/>
        <w:t xml:space="preserve">- действия с предметами: плавательной доской, палкой, обручем, мячом (бросить, догнать, принести, прокатить по воде); </w:t>
      </w:r>
      <w:r w:rsidRPr="00F77BC8">
        <w:rPr>
          <w:sz w:val="28"/>
          <w:szCs w:val="28"/>
        </w:rPr>
        <w:t xml:space="preserve">  </w:t>
      </w:r>
      <w:proofErr w:type="gramEnd"/>
    </w:p>
    <w:p w:rsidR="007B6615" w:rsidRDefault="007B6615" w:rsidP="007B6615">
      <w:pPr>
        <w:rPr>
          <w:sz w:val="28"/>
          <w:szCs w:val="28"/>
        </w:rPr>
      </w:pPr>
      <w:r>
        <w:rPr>
          <w:sz w:val="28"/>
          <w:szCs w:val="28"/>
        </w:rPr>
        <w:t xml:space="preserve">- погружения в воду до уровня плеч, шеи, подбородка,  глаз; с головой; </w:t>
      </w:r>
    </w:p>
    <w:p w:rsidR="007B6615" w:rsidRDefault="007B6615" w:rsidP="007B6615">
      <w:pPr>
        <w:rPr>
          <w:sz w:val="28"/>
          <w:szCs w:val="28"/>
        </w:rPr>
      </w:pPr>
      <w:r>
        <w:rPr>
          <w:sz w:val="28"/>
          <w:szCs w:val="28"/>
        </w:rPr>
        <w:t>- погружения в воду с головой с задержкой дыхания;</w:t>
      </w:r>
    </w:p>
    <w:p w:rsidR="007B6615" w:rsidRDefault="007B6615" w:rsidP="007B6615">
      <w:pPr>
        <w:rPr>
          <w:sz w:val="28"/>
          <w:szCs w:val="28"/>
        </w:rPr>
      </w:pPr>
      <w:r>
        <w:rPr>
          <w:sz w:val="28"/>
          <w:szCs w:val="28"/>
        </w:rPr>
        <w:t>- выдохи на поверхности воды;</w:t>
      </w:r>
    </w:p>
    <w:p w:rsidR="007B6615" w:rsidRDefault="007B6615" w:rsidP="007B6615">
      <w:pPr>
        <w:rPr>
          <w:sz w:val="28"/>
          <w:szCs w:val="28"/>
        </w:rPr>
      </w:pPr>
      <w:r>
        <w:rPr>
          <w:sz w:val="28"/>
          <w:szCs w:val="28"/>
        </w:rPr>
        <w:t>- выдохи в воду;</w:t>
      </w:r>
    </w:p>
    <w:p w:rsidR="007B6615" w:rsidRDefault="007B6615" w:rsidP="007B6615">
      <w:pPr>
        <w:rPr>
          <w:sz w:val="28"/>
          <w:szCs w:val="28"/>
        </w:rPr>
      </w:pPr>
      <w:r>
        <w:rPr>
          <w:sz w:val="28"/>
          <w:szCs w:val="28"/>
        </w:rPr>
        <w:t xml:space="preserve">- открывание глаз в воде; </w:t>
      </w:r>
    </w:p>
    <w:p w:rsidR="007B6615" w:rsidRDefault="007B6615" w:rsidP="007B6615">
      <w:pPr>
        <w:rPr>
          <w:sz w:val="28"/>
          <w:szCs w:val="28"/>
        </w:rPr>
      </w:pPr>
      <w:r>
        <w:rPr>
          <w:sz w:val="28"/>
          <w:szCs w:val="28"/>
        </w:rPr>
        <w:t>-  доставание предметов со дна;</w:t>
      </w:r>
    </w:p>
    <w:p w:rsidR="007B6615" w:rsidRDefault="007B6615" w:rsidP="007B6615">
      <w:pPr>
        <w:rPr>
          <w:sz w:val="28"/>
          <w:szCs w:val="28"/>
        </w:rPr>
      </w:pPr>
      <w:r>
        <w:rPr>
          <w:sz w:val="28"/>
          <w:szCs w:val="28"/>
        </w:rPr>
        <w:t>- передвижения на руках, опираясь о дно; лежать на груди в положении «стрелка» с опорой;</w:t>
      </w:r>
    </w:p>
    <w:p w:rsidR="007B6615" w:rsidRDefault="007B6615" w:rsidP="007B6615">
      <w:pPr>
        <w:rPr>
          <w:sz w:val="28"/>
          <w:szCs w:val="28"/>
        </w:rPr>
      </w:pPr>
      <w:r>
        <w:rPr>
          <w:sz w:val="28"/>
          <w:szCs w:val="28"/>
        </w:rPr>
        <w:t>- работать ногами, как при плавании кролем с опорой руками о дно;</w:t>
      </w:r>
    </w:p>
    <w:p w:rsidR="007B6615" w:rsidRDefault="007B6615" w:rsidP="007B6615">
      <w:pPr>
        <w:rPr>
          <w:sz w:val="28"/>
          <w:szCs w:val="28"/>
        </w:rPr>
      </w:pPr>
      <w:r>
        <w:rPr>
          <w:sz w:val="28"/>
          <w:szCs w:val="28"/>
        </w:rPr>
        <w:t>- ложиться на грудь и на спину с поддержкой.</w:t>
      </w:r>
    </w:p>
    <w:p w:rsidR="007B6615" w:rsidRDefault="007B6615" w:rsidP="007B6615">
      <w:pPr>
        <w:rPr>
          <w:sz w:val="28"/>
          <w:szCs w:val="28"/>
        </w:rPr>
      </w:pPr>
    </w:p>
    <w:p w:rsidR="007B6615" w:rsidRDefault="007B6615" w:rsidP="007B6615">
      <w:pPr>
        <w:spacing w:line="360" w:lineRule="auto"/>
        <w:rPr>
          <w:b/>
          <w:sz w:val="28"/>
          <w:szCs w:val="28"/>
        </w:rPr>
      </w:pPr>
      <w:r w:rsidRPr="001A00CB">
        <w:rPr>
          <w:b/>
          <w:sz w:val="28"/>
          <w:szCs w:val="28"/>
        </w:rPr>
        <w:t>Игры в  воде:</w:t>
      </w:r>
    </w:p>
    <w:p w:rsidR="007B6615" w:rsidRPr="001A00CB" w:rsidRDefault="007B6615" w:rsidP="007B6615">
      <w:pPr>
        <w:rPr>
          <w:sz w:val="28"/>
          <w:szCs w:val="28"/>
          <w:u w:val="single"/>
        </w:rPr>
      </w:pPr>
      <w:r w:rsidRPr="001A00CB">
        <w:rPr>
          <w:sz w:val="28"/>
          <w:szCs w:val="28"/>
          <w:u w:val="single"/>
        </w:rPr>
        <w:t>Игры для ознакомления со свойствами воды:</w:t>
      </w:r>
    </w:p>
    <w:p w:rsidR="007B6615" w:rsidRDefault="007B6615" w:rsidP="007B6615">
      <w:pPr>
        <w:rPr>
          <w:sz w:val="28"/>
          <w:szCs w:val="28"/>
        </w:rPr>
      </w:pPr>
      <w:r>
        <w:rPr>
          <w:sz w:val="28"/>
          <w:szCs w:val="28"/>
        </w:rPr>
        <w:t xml:space="preserve">«Догоните меня», «Маленькие и большие ножки», «Рыбки резвятся», «Поймай воду», «Волны на море», «Поймай лодочку», «Солнышко и дождик», </w:t>
      </w:r>
    </w:p>
    <w:p w:rsidR="007B6615" w:rsidRDefault="007B6615" w:rsidP="007B6615">
      <w:pPr>
        <w:spacing w:line="360" w:lineRule="auto"/>
        <w:rPr>
          <w:sz w:val="28"/>
          <w:szCs w:val="28"/>
        </w:rPr>
      </w:pPr>
      <w:r>
        <w:rPr>
          <w:sz w:val="28"/>
          <w:szCs w:val="28"/>
        </w:rPr>
        <w:t xml:space="preserve">«Пузырь» </w:t>
      </w:r>
    </w:p>
    <w:p w:rsidR="007B6615" w:rsidRDefault="007B6615" w:rsidP="007B6615">
      <w:pPr>
        <w:rPr>
          <w:sz w:val="28"/>
          <w:szCs w:val="28"/>
          <w:u w:val="single"/>
        </w:rPr>
      </w:pPr>
      <w:r w:rsidRPr="003C08BD">
        <w:rPr>
          <w:sz w:val="28"/>
          <w:szCs w:val="28"/>
          <w:u w:val="single"/>
        </w:rPr>
        <w:t>Игры для освоения передвижений в воде:</w:t>
      </w:r>
    </w:p>
    <w:p w:rsidR="007B6615" w:rsidRDefault="007B6615" w:rsidP="007B6615">
      <w:pPr>
        <w:rPr>
          <w:sz w:val="28"/>
          <w:szCs w:val="28"/>
        </w:rPr>
      </w:pPr>
      <w:r>
        <w:rPr>
          <w:sz w:val="28"/>
          <w:szCs w:val="28"/>
        </w:rPr>
        <w:t xml:space="preserve">«Карусели», «Найди себе пару», « Принеси мяч», «Лодочки  плывут», «Аист  и </w:t>
      </w:r>
    </w:p>
    <w:p w:rsidR="007B6615" w:rsidRDefault="007B6615" w:rsidP="007B6615">
      <w:pPr>
        <w:spacing w:line="360" w:lineRule="auto"/>
        <w:rPr>
          <w:sz w:val="28"/>
          <w:szCs w:val="28"/>
        </w:rPr>
      </w:pPr>
      <w:r>
        <w:rPr>
          <w:sz w:val="28"/>
          <w:szCs w:val="28"/>
        </w:rPr>
        <w:t>лягушки», «Резвый мячик»,  «Сердитая рыбка»</w:t>
      </w:r>
    </w:p>
    <w:p w:rsidR="007B6615" w:rsidRPr="003C08BD" w:rsidRDefault="007B6615" w:rsidP="007B6615">
      <w:pPr>
        <w:rPr>
          <w:sz w:val="28"/>
          <w:szCs w:val="28"/>
          <w:u w:val="single"/>
        </w:rPr>
      </w:pPr>
      <w:r w:rsidRPr="003C08BD">
        <w:rPr>
          <w:sz w:val="28"/>
          <w:szCs w:val="28"/>
          <w:u w:val="single"/>
        </w:rPr>
        <w:t>Игры с погружением в воду с головой:</w:t>
      </w:r>
    </w:p>
    <w:p w:rsidR="007B6615" w:rsidRDefault="007B6615" w:rsidP="007B6615">
      <w:pPr>
        <w:rPr>
          <w:sz w:val="28"/>
          <w:szCs w:val="28"/>
        </w:rPr>
      </w:pPr>
      <w:r>
        <w:rPr>
          <w:sz w:val="28"/>
          <w:szCs w:val="28"/>
        </w:rPr>
        <w:t xml:space="preserve">«Фонтан», </w:t>
      </w:r>
      <w:r w:rsidRPr="003C08BD">
        <w:rPr>
          <w:sz w:val="28"/>
          <w:szCs w:val="28"/>
        </w:rPr>
        <w:t>«Оса», «Жучок –</w:t>
      </w:r>
      <w:r>
        <w:rPr>
          <w:sz w:val="28"/>
          <w:szCs w:val="28"/>
        </w:rPr>
        <w:t xml:space="preserve"> паучо</w:t>
      </w:r>
      <w:r w:rsidRPr="003C08BD">
        <w:rPr>
          <w:sz w:val="28"/>
          <w:szCs w:val="28"/>
        </w:rPr>
        <w:t>к», «Хоровод»,</w:t>
      </w:r>
      <w:r>
        <w:rPr>
          <w:sz w:val="28"/>
          <w:szCs w:val="28"/>
        </w:rPr>
        <w:t xml:space="preserve"> «Щука», «Спрячемся </w:t>
      </w:r>
      <w:proofErr w:type="gramStart"/>
      <w:r>
        <w:rPr>
          <w:sz w:val="28"/>
          <w:szCs w:val="28"/>
        </w:rPr>
        <w:t>под</w:t>
      </w:r>
      <w:proofErr w:type="gramEnd"/>
      <w:r>
        <w:rPr>
          <w:sz w:val="28"/>
          <w:szCs w:val="28"/>
        </w:rPr>
        <w:t xml:space="preserve"> </w:t>
      </w:r>
    </w:p>
    <w:p w:rsidR="007B6615" w:rsidRPr="003C08BD" w:rsidRDefault="007B6615" w:rsidP="007B6615">
      <w:pPr>
        <w:spacing w:line="360" w:lineRule="auto"/>
        <w:rPr>
          <w:sz w:val="28"/>
          <w:szCs w:val="28"/>
        </w:rPr>
      </w:pPr>
      <w:r>
        <w:rPr>
          <w:sz w:val="28"/>
          <w:szCs w:val="28"/>
        </w:rPr>
        <w:t>воду», «Лягушата»</w:t>
      </w:r>
    </w:p>
    <w:p w:rsidR="007B6615" w:rsidRDefault="007B6615" w:rsidP="007B6615">
      <w:pPr>
        <w:rPr>
          <w:sz w:val="28"/>
          <w:szCs w:val="28"/>
          <w:u w:val="single"/>
        </w:rPr>
      </w:pPr>
      <w:r w:rsidRPr="003C08BD">
        <w:rPr>
          <w:sz w:val="28"/>
          <w:szCs w:val="28"/>
          <w:u w:val="single"/>
        </w:rPr>
        <w:t>Игры с</w:t>
      </w:r>
      <w:r>
        <w:rPr>
          <w:sz w:val="28"/>
          <w:szCs w:val="28"/>
          <w:u w:val="single"/>
        </w:rPr>
        <w:t xml:space="preserve"> погружением и открыванием глаз:</w:t>
      </w:r>
    </w:p>
    <w:p w:rsidR="007B6615" w:rsidRDefault="007B6615" w:rsidP="007B6615">
      <w:pPr>
        <w:spacing w:line="360" w:lineRule="auto"/>
        <w:rPr>
          <w:sz w:val="28"/>
          <w:szCs w:val="28"/>
        </w:rPr>
      </w:pPr>
      <w:r w:rsidRPr="003C08BD">
        <w:rPr>
          <w:sz w:val="28"/>
          <w:szCs w:val="28"/>
        </w:rPr>
        <w:t xml:space="preserve">«Достань игрушку», «Смелые ребята», «Нырни в обруч», </w:t>
      </w:r>
    </w:p>
    <w:p w:rsidR="007B6615" w:rsidRDefault="007B6615" w:rsidP="007B6615">
      <w:pPr>
        <w:pStyle w:val="Default"/>
        <w:rPr>
          <w:rFonts w:eastAsia="Times New Roman"/>
          <w:color w:val="auto"/>
          <w:sz w:val="28"/>
          <w:szCs w:val="28"/>
          <w:lang w:eastAsia="ru-RU"/>
        </w:rPr>
      </w:pPr>
    </w:p>
    <w:p w:rsidR="007B6615" w:rsidRDefault="007B6615" w:rsidP="007B6615">
      <w:pPr>
        <w:pStyle w:val="Default"/>
        <w:spacing w:line="480" w:lineRule="auto"/>
        <w:rPr>
          <w:sz w:val="28"/>
          <w:szCs w:val="28"/>
        </w:rPr>
      </w:pPr>
      <w:r>
        <w:rPr>
          <w:b/>
          <w:bCs/>
          <w:sz w:val="28"/>
          <w:szCs w:val="28"/>
        </w:rPr>
        <w:t xml:space="preserve">Средняя группа (4-5 лет) </w:t>
      </w:r>
    </w:p>
    <w:p w:rsidR="007B6615" w:rsidRDefault="007B6615" w:rsidP="007B6615">
      <w:pPr>
        <w:pStyle w:val="Default"/>
        <w:spacing w:line="360" w:lineRule="auto"/>
        <w:rPr>
          <w:sz w:val="28"/>
          <w:szCs w:val="28"/>
        </w:rPr>
      </w:pPr>
      <w:r>
        <w:rPr>
          <w:b/>
          <w:bCs/>
          <w:sz w:val="28"/>
          <w:szCs w:val="28"/>
        </w:rPr>
        <w:t xml:space="preserve">Знания: </w:t>
      </w:r>
    </w:p>
    <w:p w:rsidR="007B6615" w:rsidRDefault="007B6615" w:rsidP="007B6615">
      <w:pPr>
        <w:pStyle w:val="Default"/>
        <w:rPr>
          <w:sz w:val="28"/>
          <w:szCs w:val="28"/>
        </w:rPr>
      </w:pPr>
      <w:r>
        <w:rPr>
          <w:sz w:val="28"/>
          <w:szCs w:val="28"/>
        </w:rPr>
        <w:t xml:space="preserve">- сведения о значении занятий плаванием для здоровья и развития организма; </w:t>
      </w:r>
    </w:p>
    <w:p w:rsidR="007B6615" w:rsidRDefault="007B6615" w:rsidP="007B6615">
      <w:pPr>
        <w:pStyle w:val="Default"/>
        <w:rPr>
          <w:sz w:val="28"/>
          <w:szCs w:val="28"/>
        </w:rPr>
      </w:pPr>
      <w:r>
        <w:rPr>
          <w:sz w:val="28"/>
          <w:szCs w:val="28"/>
        </w:rPr>
        <w:t>- о свойствах воды (прозрачность, поддерживающая сила);</w:t>
      </w:r>
    </w:p>
    <w:p w:rsidR="007B6615" w:rsidRDefault="007B6615" w:rsidP="007B6615">
      <w:pPr>
        <w:pStyle w:val="Default"/>
        <w:rPr>
          <w:sz w:val="28"/>
          <w:szCs w:val="28"/>
        </w:rPr>
      </w:pPr>
      <w:r>
        <w:rPr>
          <w:sz w:val="28"/>
          <w:szCs w:val="28"/>
        </w:rPr>
        <w:t xml:space="preserve">- правила поведения в бассейне, в т.ч. во время занятия, при пользовании душем и т.д. </w:t>
      </w:r>
    </w:p>
    <w:p w:rsidR="007B6615" w:rsidRDefault="007B6615" w:rsidP="007B6615">
      <w:pPr>
        <w:pStyle w:val="Default"/>
        <w:rPr>
          <w:sz w:val="28"/>
          <w:szCs w:val="28"/>
        </w:rPr>
      </w:pPr>
      <w:r>
        <w:rPr>
          <w:sz w:val="28"/>
          <w:szCs w:val="28"/>
        </w:rPr>
        <w:t>- принадлежности для  занятий  плаванием;</w:t>
      </w:r>
    </w:p>
    <w:p w:rsidR="007B6615" w:rsidRDefault="007B6615" w:rsidP="007B6615">
      <w:pPr>
        <w:pStyle w:val="Default"/>
        <w:rPr>
          <w:sz w:val="28"/>
          <w:szCs w:val="28"/>
        </w:rPr>
      </w:pPr>
      <w:r>
        <w:rPr>
          <w:sz w:val="28"/>
          <w:szCs w:val="28"/>
        </w:rPr>
        <w:t>- знакомство со спортивными способами плавания (демонстрация картинок, плакатов).</w:t>
      </w:r>
    </w:p>
    <w:p w:rsidR="007B6615" w:rsidRDefault="007B6615" w:rsidP="007B6615">
      <w:pPr>
        <w:pStyle w:val="Default"/>
        <w:rPr>
          <w:sz w:val="28"/>
          <w:szCs w:val="28"/>
        </w:rPr>
      </w:pPr>
      <w:r>
        <w:rPr>
          <w:b/>
          <w:bCs/>
          <w:sz w:val="28"/>
          <w:szCs w:val="28"/>
        </w:rPr>
        <w:t xml:space="preserve">Умения </w:t>
      </w:r>
    </w:p>
    <w:p w:rsidR="007B6615" w:rsidRDefault="007B6615" w:rsidP="007B6615">
      <w:pPr>
        <w:spacing w:line="360" w:lineRule="auto"/>
        <w:rPr>
          <w:b/>
          <w:bCs/>
          <w:sz w:val="28"/>
          <w:szCs w:val="28"/>
        </w:rPr>
      </w:pPr>
      <w:r>
        <w:rPr>
          <w:b/>
          <w:bCs/>
          <w:sz w:val="28"/>
          <w:szCs w:val="28"/>
        </w:rPr>
        <w:t>Упражнения на суше:</w:t>
      </w:r>
    </w:p>
    <w:p w:rsidR="007B6615" w:rsidRDefault="007B6615" w:rsidP="007B6615">
      <w:pPr>
        <w:pStyle w:val="Default"/>
        <w:jc w:val="both"/>
        <w:rPr>
          <w:sz w:val="28"/>
          <w:szCs w:val="28"/>
        </w:rPr>
      </w:pPr>
      <w:r>
        <w:rPr>
          <w:sz w:val="28"/>
          <w:szCs w:val="28"/>
        </w:rPr>
        <w:t>- ходьба на носках, пятках с различным положением рук;</w:t>
      </w:r>
    </w:p>
    <w:p w:rsidR="007B6615" w:rsidRDefault="007B6615" w:rsidP="007B6615">
      <w:pPr>
        <w:pStyle w:val="Default"/>
        <w:jc w:val="both"/>
        <w:rPr>
          <w:sz w:val="28"/>
          <w:szCs w:val="28"/>
        </w:rPr>
      </w:pPr>
      <w:r>
        <w:rPr>
          <w:sz w:val="28"/>
          <w:szCs w:val="28"/>
        </w:rPr>
        <w:lastRenderedPageBreak/>
        <w:t>- ходьба с высоким подниманием бедра, в наклоне, в приседе, на четвереньках;</w:t>
      </w:r>
    </w:p>
    <w:p w:rsidR="007B6615" w:rsidRDefault="007B6615" w:rsidP="007B6615">
      <w:pPr>
        <w:pStyle w:val="Default"/>
        <w:jc w:val="both"/>
        <w:rPr>
          <w:sz w:val="28"/>
          <w:szCs w:val="28"/>
        </w:rPr>
      </w:pPr>
      <w:r>
        <w:rPr>
          <w:sz w:val="28"/>
          <w:szCs w:val="28"/>
        </w:rPr>
        <w:t>- ходьба с попеременной работой рук, с одновременными и попеременными круговыми вращениями рук;</w:t>
      </w:r>
    </w:p>
    <w:p w:rsidR="007B6615" w:rsidRDefault="007B6615" w:rsidP="007B6615">
      <w:pPr>
        <w:pStyle w:val="Default"/>
        <w:jc w:val="both"/>
        <w:rPr>
          <w:sz w:val="28"/>
          <w:szCs w:val="28"/>
        </w:rPr>
      </w:pPr>
      <w:r>
        <w:rPr>
          <w:sz w:val="28"/>
          <w:szCs w:val="28"/>
        </w:rPr>
        <w:t>- легкий бег, с изменением направления, «по-обезьяньи»;</w:t>
      </w:r>
    </w:p>
    <w:p w:rsidR="007B6615" w:rsidRDefault="007B6615" w:rsidP="007B6615">
      <w:pPr>
        <w:pStyle w:val="Default"/>
        <w:jc w:val="both"/>
        <w:rPr>
          <w:sz w:val="28"/>
          <w:szCs w:val="28"/>
        </w:rPr>
      </w:pPr>
      <w:r>
        <w:rPr>
          <w:sz w:val="28"/>
          <w:szCs w:val="28"/>
        </w:rPr>
        <w:t>- выпрыгивания из полуприседа, прыжки с различным положением рук и ног;</w:t>
      </w:r>
    </w:p>
    <w:p w:rsidR="007B6615" w:rsidRDefault="007B6615" w:rsidP="007B6615">
      <w:pPr>
        <w:pStyle w:val="Default"/>
        <w:jc w:val="both"/>
        <w:rPr>
          <w:sz w:val="28"/>
          <w:szCs w:val="28"/>
        </w:rPr>
      </w:pPr>
      <w:proofErr w:type="gramStart"/>
      <w:r>
        <w:rPr>
          <w:sz w:val="28"/>
          <w:szCs w:val="28"/>
        </w:rPr>
        <w:t>- упражнения для развития рук и плечевого пояса – и.п. вниз, на пояс, вверх, в стороны, к плечам, за спину, вперед.</w:t>
      </w:r>
      <w:proofErr w:type="gramEnd"/>
      <w:r>
        <w:rPr>
          <w:sz w:val="28"/>
          <w:szCs w:val="28"/>
        </w:rPr>
        <w:t xml:space="preserve"> Движения рук: в одном направлении, поочередные, махи, сжимание и разжимание пальцев, пальчиковая гимнастика, вращения одновременные вперед и назад;</w:t>
      </w:r>
    </w:p>
    <w:p w:rsidR="007B6615" w:rsidRDefault="007B6615" w:rsidP="007B6615">
      <w:pPr>
        <w:pStyle w:val="Default"/>
        <w:jc w:val="both"/>
        <w:rPr>
          <w:sz w:val="28"/>
          <w:szCs w:val="28"/>
        </w:rPr>
      </w:pPr>
      <w:r>
        <w:rPr>
          <w:sz w:val="28"/>
          <w:szCs w:val="28"/>
        </w:rPr>
        <w:t xml:space="preserve">- для мышц туловища – и.п. стоя, стоя на коленях, стоя на четвереньках, упор присев, </w:t>
      </w:r>
      <w:proofErr w:type="gramStart"/>
      <w:r>
        <w:rPr>
          <w:sz w:val="28"/>
          <w:szCs w:val="28"/>
        </w:rPr>
        <w:t>упор</w:t>
      </w:r>
      <w:proofErr w:type="gramEnd"/>
      <w:r>
        <w:rPr>
          <w:sz w:val="28"/>
          <w:szCs w:val="28"/>
        </w:rPr>
        <w:t xml:space="preserve"> сидя сзади, лежа на животе, лежа на спине. Наклоны вперед, назад; повороты вправо, влево;</w:t>
      </w:r>
    </w:p>
    <w:p w:rsidR="007B6615" w:rsidRDefault="007B6615" w:rsidP="007B6615">
      <w:pPr>
        <w:pStyle w:val="Default"/>
        <w:jc w:val="both"/>
        <w:rPr>
          <w:sz w:val="28"/>
          <w:szCs w:val="28"/>
        </w:rPr>
      </w:pPr>
      <w:r>
        <w:rPr>
          <w:sz w:val="28"/>
          <w:szCs w:val="28"/>
        </w:rPr>
        <w:t>- для мышц ног – и.п. вместе, слегка врозь, на ширине плеч, на одной ноге. Махи, подъемы, приседания, подскоки;</w:t>
      </w:r>
    </w:p>
    <w:p w:rsidR="007B6615" w:rsidRDefault="007B6615" w:rsidP="007B6615">
      <w:pPr>
        <w:pStyle w:val="Default"/>
        <w:jc w:val="both"/>
        <w:rPr>
          <w:sz w:val="28"/>
          <w:szCs w:val="28"/>
        </w:rPr>
      </w:pPr>
      <w:r>
        <w:rPr>
          <w:sz w:val="28"/>
          <w:szCs w:val="28"/>
        </w:rPr>
        <w:t>- специальные упражнения на дыхание;</w:t>
      </w:r>
    </w:p>
    <w:p w:rsidR="007B6615" w:rsidRDefault="007B6615" w:rsidP="007B6615">
      <w:pPr>
        <w:pStyle w:val="Default"/>
        <w:rPr>
          <w:sz w:val="28"/>
          <w:szCs w:val="28"/>
        </w:rPr>
      </w:pPr>
      <w:r>
        <w:rPr>
          <w:sz w:val="28"/>
          <w:szCs w:val="28"/>
        </w:rPr>
        <w:t xml:space="preserve">- стоя, сидя, лежа на спине и на груди выполнять движения ногами кролем на груди, кролем на спине; </w:t>
      </w:r>
    </w:p>
    <w:p w:rsidR="007B6615" w:rsidRDefault="007B6615" w:rsidP="007B6615">
      <w:pPr>
        <w:pStyle w:val="Default"/>
        <w:rPr>
          <w:sz w:val="28"/>
          <w:szCs w:val="28"/>
        </w:rPr>
      </w:pPr>
      <w:r>
        <w:rPr>
          <w:sz w:val="28"/>
          <w:szCs w:val="28"/>
        </w:rPr>
        <w:t xml:space="preserve">- стоя, сидя, лежа на спине и на груди выполнять движения руками кролем </w:t>
      </w:r>
      <w:proofErr w:type="gramStart"/>
      <w:r>
        <w:rPr>
          <w:sz w:val="28"/>
          <w:szCs w:val="28"/>
        </w:rPr>
        <w:t>на</w:t>
      </w:r>
      <w:proofErr w:type="gramEnd"/>
      <w:r>
        <w:rPr>
          <w:sz w:val="28"/>
          <w:szCs w:val="28"/>
        </w:rPr>
        <w:t xml:space="preserve"> </w:t>
      </w:r>
    </w:p>
    <w:p w:rsidR="007B6615" w:rsidRDefault="007B6615" w:rsidP="007B6615">
      <w:pPr>
        <w:pStyle w:val="Default"/>
        <w:spacing w:line="360" w:lineRule="auto"/>
        <w:rPr>
          <w:sz w:val="28"/>
          <w:szCs w:val="28"/>
        </w:rPr>
      </w:pPr>
      <w:r>
        <w:rPr>
          <w:sz w:val="28"/>
          <w:szCs w:val="28"/>
        </w:rPr>
        <w:t xml:space="preserve">груди, кролем на спине. </w:t>
      </w:r>
    </w:p>
    <w:p w:rsidR="007B6615" w:rsidRDefault="007B6615" w:rsidP="007B6615">
      <w:pPr>
        <w:pStyle w:val="Default"/>
        <w:spacing w:line="360" w:lineRule="auto"/>
        <w:rPr>
          <w:b/>
          <w:bCs/>
          <w:sz w:val="28"/>
          <w:szCs w:val="28"/>
        </w:rPr>
      </w:pPr>
      <w:r>
        <w:rPr>
          <w:b/>
          <w:bCs/>
          <w:sz w:val="28"/>
          <w:szCs w:val="28"/>
        </w:rPr>
        <w:t>Упражнения в воде:</w:t>
      </w:r>
    </w:p>
    <w:p w:rsidR="007B6615" w:rsidRPr="00601DEF" w:rsidRDefault="007B6615" w:rsidP="007B6615">
      <w:pPr>
        <w:pStyle w:val="Default"/>
        <w:rPr>
          <w:sz w:val="28"/>
          <w:szCs w:val="28"/>
        </w:rPr>
      </w:pPr>
      <w:r>
        <w:rPr>
          <w:bCs/>
          <w:sz w:val="28"/>
          <w:szCs w:val="28"/>
        </w:rPr>
        <w:t>- вход в во</w:t>
      </w:r>
      <w:r w:rsidRPr="00601DEF">
        <w:rPr>
          <w:bCs/>
          <w:sz w:val="28"/>
          <w:szCs w:val="28"/>
        </w:rPr>
        <w:t>ду самостоятельно, окунаться приседая</w:t>
      </w:r>
      <w:r>
        <w:rPr>
          <w:bCs/>
          <w:sz w:val="28"/>
          <w:szCs w:val="28"/>
        </w:rPr>
        <w:t>;</w:t>
      </w:r>
    </w:p>
    <w:p w:rsidR="007B6615" w:rsidRDefault="007B6615" w:rsidP="007B6615">
      <w:pPr>
        <w:pStyle w:val="Default"/>
        <w:jc w:val="both"/>
        <w:rPr>
          <w:sz w:val="28"/>
          <w:szCs w:val="28"/>
        </w:rPr>
      </w:pPr>
      <w:proofErr w:type="gramStart"/>
      <w:r>
        <w:rPr>
          <w:sz w:val="28"/>
          <w:szCs w:val="28"/>
        </w:rPr>
        <w:t>- передвижения в воде шагом: на носках; перекатом с пятки на носок; приставными шагами; мелким и широким шагом; с высоким подниманием колена; в полуприседе, с поворотами; с заданиями для рук, с остановкой по сигналу; спиной вперед; в чередовании с бегом; с выполнением движений руками брассом, кролем на груди и кролем на спине;</w:t>
      </w:r>
      <w:proofErr w:type="gramEnd"/>
    </w:p>
    <w:p w:rsidR="007B6615" w:rsidRDefault="007B6615" w:rsidP="007B6615">
      <w:pPr>
        <w:pStyle w:val="Default"/>
        <w:jc w:val="both"/>
        <w:rPr>
          <w:sz w:val="28"/>
          <w:szCs w:val="28"/>
        </w:rPr>
      </w:pPr>
      <w:r>
        <w:rPr>
          <w:sz w:val="28"/>
          <w:szCs w:val="28"/>
        </w:rPr>
        <w:t>- передвижения в воде бегом: в колонне по одному, парами, «змейкой», со сменой темпа, со сменой ведущего, с высоким подниманием колена, челночный бег;</w:t>
      </w:r>
    </w:p>
    <w:p w:rsidR="007B6615" w:rsidRDefault="007B6615" w:rsidP="007B6615">
      <w:pPr>
        <w:pStyle w:val="Default"/>
        <w:jc w:val="both"/>
        <w:rPr>
          <w:sz w:val="28"/>
          <w:szCs w:val="28"/>
        </w:rPr>
      </w:pPr>
      <w:r>
        <w:rPr>
          <w:sz w:val="28"/>
          <w:szCs w:val="28"/>
        </w:rPr>
        <w:t>- передвижения прыжками: на обеих ногах, со сменой ног, на одной ноге, с поворотами кругом;</w:t>
      </w:r>
    </w:p>
    <w:p w:rsidR="007B6615" w:rsidRDefault="007B6615" w:rsidP="007B6615">
      <w:pPr>
        <w:pStyle w:val="Default"/>
        <w:jc w:val="both"/>
        <w:rPr>
          <w:sz w:val="28"/>
          <w:szCs w:val="28"/>
        </w:rPr>
      </w:pPr>
      <w:r>
        <w:rPr>
          <w:sz w:val="28"/>
          <w:szCs w:val="28"/>
        </w:rPr>
        <w:t>- выпрыгивания из воды;</w:t>
      </w:r>
    </w:p>
    <w:p w:rsidR="007B6615" w:rsidRDefault="007B6615" w:rsidP="007B6615">
      <w:pPr>
        <w:pStyle w:val="Default"/>
        <w:jc w:val="both"/>
        <w:rPr>
          <w:sz w:val="28"/>
          <w:szCs w:val="28"/>
        </w:rPr>
      </w:pPr>
      <w:r>
        <w:rPr>
          <w:sz w:val="28"/>
          <w:szCs w:val="28"/>
        </w:rPr>
        <w:t xml:space="preserve">- погружения в воду: до уровня шеи, подбородка, глаз; с головой; </w:t>
      </w:r>
    </w:p>
    <w:p w:rsidR="007B6615" w:rsidRDefault="007B6615" w:rsidP="007B6615">
      <w:pPr>
        <w:pStyle w:val="Default"/>
        <w:jc w:val="both"/>
        <w:rPr>
          <w:sz w:val="28"/>
          <w:szCs w:val="28"/>
        </w:rPr>
      </w:pPr>
      <w:r>
        <w:rPr>
          <w:sz w:val="28"/>
          <w:szCs w:val="28"/>
        </w:rPr>
        <w:t>- задерживая дыхание на вдохе, делать выдох в воду;</w:t>
      </w:r>
    </w:p>
    <w:p w:rsidR="007B6615" w:rsidRDefault="007B6615" w:rsidP="007B6615">
      <w:pPr>
        <w:pStyle w:val="Default"/>
        <w:jc w:val="both"/>
        <w:rPr>
          <w:sz w:val="28"/>
          <w:szCs w:val="28"/>
        </w:rPr>
      </w:pPr>
      <w:r>
        <w:rPr>
          <w:sz w:val="28"/>
          <w:szCs w:val="28"/>
        </w:rPr>
        <w:t>- открывание глаз в воде;</w:t>
      </w:r>
    </w:p>
    <w:p w:rsidR="007B6615" w:rsidRDefault="007B6615" w:rsidP="007B6615">
      <w:pPr>
        <w:pStyle w:val="Default"/>
        <w:jc w:val="both"/>
        <w:rPr>
          <w:sz w:val="28"/>
          <w:szCs w:val="28"/>
        </w:rPr>
      </w:pPr>
      <w:r>
        <w:rPr>
          <w:sz w:val="28"/>
          <w:szCs w:val="28"/>
        </w:rPr>
        <w:t>- рассматривание и доставание предметов со дна;</w:t>
      </w:r>
    </w:p>
    <w:p w:rsidR="007B6615" w:rsidRDefault="007B6615" w:rsidP="007B6615">
      <w:pPr>
        <w:pStyle w:val="Default"/>
        <w:jc w:val="both"/>
        <w:rPr>
          <w:sz w:val="28"/>
          <w:szCs w:val="28"/>
        </w:rPr>
      </w:pPr>
      <w:r>
        <w:rPr>
          <w:sz w:val="28"/>
          <w:szCs w:val="28"/>
        </w:rPr>
        <w:t>- лежание на воде с опорой о поручень, о плавательную доску;</w:t>
      </w:r>
    </w:p>
    <w:p w:rsidR="007B6615" w:rsidRDefault="007B6615" w:rsidP="007B6615">
      <w:pPr>
        <w:pStyle w:val="Default"/>
        <w:jc w:val="both"/>
        <w:rPr>
          <w:sz w:val="28"/>
          <w:szCs w:val="28"/>
        </w:rPr>
      </w:pPr>
      <w:r>
        <w:rPr>
          <w:sz w:val="28"/>
          <w:szCs w:val="28"/>
        </w:rPr>
        <w:t>- «медуза», «звездочка», «стрелка»;</w:t>
      </w:r>
    </w:p>
    <w:p w:rsidR="007B6615" w:rsidRDefault="007B6615" w:rsidP="007B6615">
      <w:pPr>
        <w:pStyle w:val="Default"/>
        <w:jc w:val="both"/>
        <w:rPr>
          <w:sz w:val="28"/>
          <w:szCs w:val="28"/>
        </w:rPr>
      </w:pPr>
      <w:r>
        <w:rPr>
          <w:sz w:val="28"/>
          <w:szCs w:val="28"/>
        </w:rPr>
        <w:t>- движения ногами «кролем» на груди в упоре лежа на животе с поднятой головой и с выполнением выдоха в воду; лежа, держась за поручень, за плавательную доску;</w:t>
      </w:r>
    </w:p>
    <w:p w:rsidR="007B6615" w:rsidRDefault="007B6615" w:rsidP="007B6615">
      <w:pPr>
        <w:pStyle w:val="Default"/>
        <w:jc w:val="both"/>
        <w:rPr>
          <w:sz w:val="28"/>
          <w:szCs w:val="28"/>
        </w:rPr>
      </w:pPr>
      <w:r>
        <w:rPr>
          <w:sz w:val="28"/>
          <w:szCs w:val="28"/>
        </w:rPr>
        <w:t>- скольжение на груди  без работы ног и с работой ног кролем с плавательной доской.</w:t>
      </w:r>
    </w:p>
    <w:p w:rsidR="00F16FE9" w:rsidRDefault="00F16FE9" w:rsidP="007B6615">
      <w:pPr>
        <w:pStyle w:val="Default"/>
        <w:spacing w:line="360" w:lineRule="auto"/>
        <w:jc w:val="both"/>
        <w:rPr>
          <w:b/>
          <w:sz w:val="28"/>
          <w:szCs w:val="28"/>
        </w:rPr>
      </w:pPr>
    </w:p>
    <w:p w:rsidR="007B6615" w:rsidRPr="00270E9A" w:rsidRDefault="007B6615" w:rsidP="007B6615">
      <w:pPr>
        <w:pStyle w:val="Default"/>
        <w:spacing w:line="360" w:lineRule="auto"/>
        <w:jc w:val="both"/>
        <w:rPr>
          <w:b/>
          <w:sz w:val="28"/>
          <w:szCs w:val="28"/>
        </w:rPr>
      </w:pPr>
      <w:r w:rsidRPr="00270E9A">
        <w:rPr>
          <w:b/>
          <w:sz w:val="28"/>
          <w:szCs w:val="28"/>
        </w:rPr>
        <w:lastRenderedPageBreak/>
        <w:t>Игры в воде:</w:t>
      </w:r>
    </w:p>
    <w:p w:rsidR="007B6615" w:rsidRDefault="007B6615" w:rsidP="007B6615">
      <w:pPr>
        <w:rPr>
          <w:sz w:val="28"/>
          <w:szCs w:val="28"/>
          <w:u w:val="single"/>
        </w:rPr>
      </w:pPr>
      <w:r w:rsidRPr="003A2D09">
        <w:rPr>
          <w:sz w:val="28"/>
          <w:szCs w:val="28"/>
          <w:u w:val="single"/>
        </w:rPr>
        <w:t>Игры для ознакомления со свойствами воды</w:t>
      </w:r>
      <w:r>
        <w:rPr>
          <w:sz w:val="28"/>
          <w:szCs w:val="28"/>
          <w:u w:val="single"/>
        </w:rPr>
        <w:t>:</w:t>
      </w:r>
    </w:p>
    <w:p w:rsidR="007B6615" w:rsidRPr="00442C13" w:rsidRDefault="007B6615" w:rsidP="007B6615">
      <w:pPr>
        <w:rPr>
          <w:sz w:val="28"/>
          <w:szCs w:val="28"/>
        </w:rPr>
      </w:pPr>
      <w:proofErr w:type="gramStart"/>
      <w:r w:rsidRPr="00344CDD">
        <w:rPr>
          <w:sz w:val="28"/>
          <w:szCs w:val="28"/>
        </w:rPr>
        <w:t xml:space="preserve">«Мячики», </w:t>
      </w:r>
      <w:r>
        <w:rPr>
          <w:sz w:val="28"/>
          <w:szCs w:val="28"/>
        </w:rPr>
        <w:t>«Рыбки резвятся», «Поймай лодочку», «переправа», «Море волнуется», «Кораблики», «Поймай рыбку», «Водопад», «Поливаем цветочки»</w:t>
      </w:r>
      <w:proofErr w:type="gramEnd"/>
    </w:p>
    <w:p w:rsidR="007B6615" w:rsidRDefault="007B6615" w:rsidP="007B6615">
      <w:pPr>
        <w:rPr>
          <w:sz w:val="28"/>
          <w:szCs w:val="28"/>
          <w:u w:val="single"/>
        </w:rPr>
      </w:pPr>
      <w:r w:rsidRPr="00344CDD">
        <w:rPr>
          <w:sz w:val="28"/>
          <w:szCs w:val="28"/>
          <w:u w:val="single"/>
        </w:rPr>
        <w:t>Игры для освоения передвижений в воде</w:t>
      </w:r>
      <w:r>
        <w:rPr>
          <w:sz w:val="28"/>
          <w:szCs w:val="28"/>
          <w:u w:val="single"/>
        </w:rPr>
        <w:t>:</w:t>
      </w:r>
    </w:p>
    <w:p w:rsidR="007B6615" w:rsidRDefault="007B6615" w:rsidP="007B6615">
      <w:pPr>
        <w:rPr>
          <w:sz w:val="28"/>
          <w:szCs w:val="28"/>
        </w:rPr>
      </w:pPr>
      <w:r w:rsidRPr="003E7D56">
        <w:rPr>
          <w:sz w:val="28"/>
          <w:szCs w:val="28"/>
        </w:rPr>
        <w:t>«Паровая машина»</w:t>
      </w:r>
      <w:r>
        <w:rPr>
          <w:sz w:val="28"/>
          <w:szCs w:val="28"/>
        </w:rPr>
        <w:t xml:space="preserve">, «Бегом за мячом», «Найди свой домик», «Принеси мяч», «Сердитая рыбка», «Медвежонок Умка и рыбки», «Я плыву», «Аист и лягушки», </w:t>
      </w:r>
    </w:p>
    <w:p w:rsidR="007B6615" w:rsidRDefault="007B6615" w:rsidP="007B6615">
      <w:pPr>
        <w:spacing w:line="360" w:lineRule="auto"/>
        <w:rPr>
          <w:sz w:val="28"/>
          <w:szCs w:val="28"/>
        </w:rPr>
      </w:pPr>
      <w:r>
        <w:rPr>
          <w:sz w:val="28"/>
          <w:szCs w:val="28"/>
        </w:rPr>
        <w:t>«Резвый мячик»</w:t>
      </w:r>
    </w:p>
    <w:p w:rsidR="007B6615" w:rsidRDefault="007B6615" w:rsidP="007B6615">
      <w:pPr>
        <w:rPr>
          <w:sz w:val="28"/>
          <w:szCs w:val="28"/>
          <w:u w:val="single"/>
        </w:rPr>
      </w:pPr>
      <w:r w:rsidRPr="00102723">
        <w:rPr>
          <w:sz w:val="28"/>
          <w:szCs w:val="28"/>
          <w:u w:val="single"/>
        </w:rPr>
        <w:t>Игры с погружением в воду с головой</w:t>
      </w:r>
      <w:r>
        <w:rPr>
          <w:sz w:val="28"/>
          <w:szCs w:val="28"/>
          <w:u w:val="single"/>
        </w:rPr>
        <w:t xml:space="preserve">: </w:t>
      </w:r>
    </w:p>
    <w:p w:rsidR="007B6615" w:rsidRDefault="007B6615" w:rsidP="00442C13">
      <w:pPr>
        <w:rPr>
          <w:sz w:val="28"/>
          <w:szCs w:val="28"/>
        </w:rPr>
      </w:pPr>
      <w:proofErr w:type="gramStart"/>
      <w:r w:rsidRPr="00102723">
        <w:rPr>
          <w:sz w:val="28"/>
          <w:szCs w:val="28"/>
        </w:rPr>
        <w:t>«Фонтан», «Караси и щука»</w:t>
      </w:r>
      <w:r>
        <w:rPr>
          <w:sz w:val="28"/>
          <w:szCs w:val="28"/>
        </w:rPr>
        <w:t xml:space="preserve">, </w:t>
      </w:r>
      <w:r w:rsidRPr="00102723">
        <w:rPr>
          <w:sz w:val="28"/>
          <w:szCs w:val="28"/>
        </w:rPr>
        <w:t>«</w:t>
      </w:r>
      <w:r>
        <w:rPr>
          <w:sz w:val="28"/>
          <w:szCs w:val="28"/>
        </w:rPr>
        <w:t>Поезд в туннель», «оса», «Хоровод», «Щука», «Спрячемся в воду», «Кто хочет зайти в гости к утке?», «Водолазы», «Нырни в обруч», «Охотники и утки»</w:t>
      </w:r>
      <w:proofErr w:type="gramEnd"/>
    </w:p>
    <w:p w:rsidR="00442C13" w:rsidRPr="00442C13" w:rsidRDefault="00442C13" w:rsidP="00442C13">
      <w:pPr>
        <w:rPr>
          <w:sz w:val="28"/>
          <w:szCs w:val="28"/>
        </w:rPr>
      </w:pPr>
    </w:p>
    <w:p w:rsidR="007B6615" w:rsidRDefault="007B6615" w:rsidP="007B6615">
      <w:pPr>
        <w:pStyle w:val="Default"/>
        <w:rPr>
          <w:sz w:val="28"/>
          <w:szCs w:val="28"/>
        </w:rPr>
      </w:pPr>
      <w:r>
        <w:rPr>
          <w:b/>
          <w:bCs/>
          <w:sz w:val="28"/>
          <w:szCs w:val="28"/>
        </w:rPr>
        <w:t xml:space="preserve">Старшая группа (5-6 лет) </w:t>
      </w:r>
    </w:p>
    <w:p w:rsidR="007B6615" w:rsidRDefault="007B6615" w:rsidP="007B6615">
      <w:pPr>
        <w:pStyle w:val="Default"/>
        <w:spacing w:line="360" w:lineRule="auto"/>
        <w:rPr>
          <w:b/>
          <w:bCs/>
          <w:sz w:val="28"/>
          <w:szCs w:val="28"/>
        </w:rPr>
      </w:pPr>
      <w:r>
        <w:rPr>
          <w:b/>
          <w:bCs/>
          <w:sz w:val="28"/>
          <w:szCs w:val="28"/>
        </w:rPr>
        <w:t xml:space="preserve">Знания </w:t>
      </w:r>
    </w:p>
    <w:p w:rsidR="007B6615" w:rsidRDefault="007B6615" w:rsidP="007B6615">
      <w:pPr>
        <w:jc w:val="both"/>
        <w:rPr>
          <w:sz w:val="28"/>
          <w:szCs w:val="28"/>
        </w:rPr>
      </w:pPr>
      <w:r>
        <w:rPr>
          <w:sz w:val="28"/>
          <w:szCs w:val="28"/>
        </w:rPr>
        <w:t>- правила поведения и безопасности в бассейне и на воде;</w:t>
      </w:r>
    </w:p>
    <w:p w:rsidR="007B6615" w:rsidRDefault="007B6615" w:rsidP="007B6615">
      <w:pPr>
        <w:jc w:val="both"/>
        <w:rPr>
          <w:sz w:val="28"/>
          <w:szCs w:val="28"/>
        </w:rPr>
      </w:pPr>
      <w:r>
        <w:rPr>
          <w:sz w:val="28"/>
          <w:szCs w:val="28"/>
        </w:rPr>
        <w:t>- знания о свойствах воды;</w:t>
      </w:r>
    </w:p>
    <w:p w:rsidR="007B6615" w:rsidRDefault="007B6615" w:rsidP="007B6615">
      <w:pPr>
        <w:jc w:val="both"/>
        <w:rPr>
          <w:sz w:val="28"/>
          <w:szCs w:val="28"/>
        </w:rPr>
      </w:pPr>
      <w:r>
        <w:rPr>
          <w:sz w:val="28"/>
          <w:szCs w:val="28"/>
        </w:rPr>
        <w:t>- правила личной гигиены;</w:t>
      </w:r>
    </w:p>
    <w:p w:rsidR="007B6615" w:rsidRDefault="007B6615" w:rsidP="007B6615">
      <w:pPr>
        <w:pStyle w:val="Default"/>
        <w:spacing w:line="480" w:lineRule="auto"/>
        <w:rPr>
          <w:sz w:val="28"/>
          <w:szCs w:val="28"/>
        </w:rPr>
      </w:pPr>
      <w:r>
        <w:rPr>
          <w:sz w:val="28"/>
          <w:szCs w:val="28"/>
        </w:rPr>
        <w:t>- простейшие понятия о здоровом образе жизни</w:t>
      </w:r>
    </w:p>
    <w:p w:rsidR="007B6615" w:rsidRDefault="007B6615" w:rsidP="007B6615">
      <w:pPr>
        <w:pStyle w:val="Default"/>
        <w:rPr>
          <w:sz w:val="28"/>
          <w:szCs w:val="28"/>
        </w:rPr>
      </w:pPr>
      <w:r>
        <w:rPr>
          <w:b/>
          <w:bCs/>
          <w:sz w:val="28"/>
          <w:szCs w:val="28"/>
        </w:rPr>
        <w:t xml:space="preserve">Умения </w:t>
      </w:r>
    </w:p>
    <w:p w:rsidR="007B6615" w:rsidRDefault="007B6615" w:rsidP="007B6615">
      <w:pPr>
        <w:pStyle w:val="Default"/>
        <w:spacing w:line="360" w:lineRule="auto"/>
        <w:rPr>
          <w:b/>
          <w:bCs/>
          <w:sz w:val="28"/>
          <w:szCs w:val="28"/>
        </w:rPr>
      </w:pPr>
      <w:r>
        <w:rPr>
          <w:b/>
          <w:bCs/>
          <w:sz w:val="28"/>
          <w:szCs w:val="28"/>
        </w:rPr>
        <w:t xml:space="preserve">Упражнения на суше </w:t>
      </w:r>
    </w:p>
    <w:p w:rsidR="007B6615" w:rsidRPr="004652CC" w:rsidRDefault="007B6615" w:rsidP="007B6615">
      <w:pPr>
        <w:pStyle w:val="Default"/>
        <w:jc w:val="both"/>
        <w:rPr>
          <w:bCs/>
          <w:sz w:val="28"/>
          <w:szCs w:val="28"/>
        </w:rPr>
      </w:pPr>
      <w:r w:rsidRPr="004652CC">
        <w:rPr>
          <w:bCs/>
          <w:sz w:val="28"/>
          <w:szCs w:val="28"/>
        </w:rPr>
        <w:t>- ходьба с различным положением рук и ног;</w:t>
      </w:r>
    </w:p>
    <w:p w:rsidR="007B6615" w:rsidRDefault="007B6615" w:rsidP="007B6615">
      <w:pPr>
        <w:pStyle w:val="Default"/>
        <w:jc w:val="both"/>
        <w:rPr>
          <w:bCs/>
          <w:sz w:val="28"/>
          <w:szCs w:val="28"/>
        </w:rPr>
      </w:pPr>
      <w:r w:rsidRPr="004652CC">
        <w:rPr>
          <w:bCs/>
          <w:sz w:val="28"/>
          <w:szCs w:val="28"/>
        </w:rPr>
        <w:t>- легкий бег, бег с выпрыгиванием, с изменением направления по сиг</w:t>
      </w:r>
      <w:r>
        <w:rPr>
          <w:bCs/>
          <w:sz w:val="28"/>
          <w:szCs w:val="28"/>
        </w:rPr>
        <w:t>налу, передвижения в упоре лежа;</w:t>
      </w:r>
    </w:p>
    <w:p w:rsidR="007B6615" w:rsidRDefault="007B6615" w:rsidP="007B6615">
      <w:pPr>
        <w:pStyle w:val="Default"/>
        <w:jc w:val="both"/>
        <w:rPr>
          <w:sz w:val="28"/>
          <w:szCs w:val="28"/>
        </w:rPr>
      </w:pPr>
      <w:r>
        <w:rPr>
          <w:sz w:val="28"/>
          <w:szCs w:val="28"/>
        </w:rPr>
        <w:t>-о</w:t>
      </w:r>
      <w:r w:rsidRPr="004652CC">
        <w:rPr>
          <w:sz w:val="28"/>
          <w:szCs w:val="28"/>
        </w:rPr>
        <w:t xml:space="preserve">бщеразвивающие упражнения, </w:t>
      </w:r>
      <w:r>
        <w:rPr>
          <w:sz w:val="28"/>
          <w:szCs w:val="28"/>
        </w:rPr>
        <w:t xml:space="preserve">упражнения </w:t>
      </w:r>
      <w:r w:rsidRPr="004652CC">
        <w:rPr>
          <w:sz w:val="28"/>
          <w:szCs w:val="28"/>
        </w:rPr>
        <w:t>на гибкость, по</w:t>
      </w:r>
      <w:r>
        <w:rPr>
          <w:sz w:val="28"/>
          <w:szCs w:val="28"/>
        </w:rPr>
        <w:t>движность суставов, координацию;</w:t>
      </w:r>
      <w:r w:rsidRPr="004652CC">
        <w:rPr>
          <w:sz w:val="28"/>
          <w:szCs w:val="28"/>
        </w:rPr>
        <w:t xml:space="preserve"> </w:t>
      </w:r>
    </w:p>
    <w:p w:rsidR="007B6615" w:rsidRDefault="007B6615" w:rsidP="007B6615">
      <w:pPr>
        <w:pStyle w:val="Default"/>
        <w:jc w:val="both"/>
        <w:rPr>
          <w:sz w:val="28"/>
          <w:szCs w:val="28"/>
        </w:rPr>
      </w:pPr>
      <w:r>
        <w:rPr>
          <w:sz w:val="28"/>
          <w:szCs w:val="28"/>
        </w:rPr>
        <w:t xml:space="preserve">- </w:t>
      </w:r>
      <w:r w:rsidRPr="004652CC">
        <w:rPr>
          <w:sz w:val="28"/>
          <w:szCs w:val="28"/>
        </w:rPr>
        <w:t>сп</w:t>
      </w:r>
      <w:r>
        <w:rPr>
          <w:sz w:val="28"/>
          <w:szCs w:val="28"/>
        </w:rPr>
        <w:t>ециальные упражнения на дыхание;</w:t>
      </w:r>
    </w:p>
    <w:p w:rsidR="007B6615" w:rsidRDefault="007B6615" w:rsidP="007B6615">
      <w:pPr>
        <w:pStyle w:val="Default"/>
        <w:jc w:val="both"/>
        <w:rPr>
          <w:sz w:val="28"/>
          <w:szCs w:val="28"/>
        </w:rPr>
      </w:pPr>
      <w:r>
        <w:rPr>
          <w:sz w:val="28"/>
          <w:szCs w:val="28"/>
        </w:rPr>
        <w:t>-для развития рук и плечевого пояса – поднимать, опускать и поворачивать плечи, голову;  круговые движения прямыми и согнутыми руками (вперед, назад), рывки прямыми и согнутыми руками; упражнения для мелкой мускулатуры рук:</w:t>
      </w:r>
    </w:p>
    <w:p w:rsidR="007B6615" w:rsidRDefault="007B6615" w:rsidP="007B6615">
      <w:pPr>
        <w:pStyle w:val="Default"/>
        <w:jc w:val="both"/>
        <w:rPr>
          <w:sz w:val="28"/>
          <w:szCs w:val="28"/>
        </w:rPr>
      </w:pPr>
      <w:r>
        <w:rPr>
          <w:sz w:val="28"/>
          <w:szCs w:val="28"/>
        </w:rPr>
        <w:t>- для мышц туловища – вращение туловищем; наклоны из и.п. сидя; отжимания от пола;</w:t>
      </w:r>
    </w:p>
    <w:p w:rsidR="007B6615" w:rsidRDefault="007B6615" w:rsidP="007B6615">
      <w:pPr>
        <w:pStyle w:val="Default"/>
        <w:jc w:val="both"/>
        <w:rPr>
          <w:sz w:val="28"/>
          <w:szCs w:val="28"/>
        </w:rPr>
      </w:pPr>
      <w:r>
        <w:rPr>
          <w:sz w:val="28"/>
          <w:szCs w:val="28"/>
        </w:rPr>
        <w:t>- для мышц ног – приседания, выпады вправо-влево, перенося тяжесть тела с одной ноги на другую; махи ногами, прыжки;</w:t>
      </w:r>
    </w:p>
    <w:p w:rsidR="007B6615" w:rsidRDefault="007B6615" w:rsidP="007B6615">
      <w:pPr>
        <w:pStyle w:val="Default"/>
        <w:jc w:val="both"/>
        <w:rPr>
          <w:sz w:val="28"/>
          <w:szCs w:val="28"/>
        </w:rPr>
      </w:pPr>
      <w:r>
        <w:rPr>
          <w:sz w:val="28"/>
          <w:szCs w:val="28"/>
        </w:rPr>
        <w:t xml:space="preserve">- стоя, сидя, лежа на спине и на груди выполнять движения руками кролем на груди, кролем на спине; </w:t>
      </w:r>
    </w:p>
    <w:p w:rsidR="007B6615" w:rsidRDefault="007B6615" w:rsidP="007B6615">
      <w:pPr>
        <w:pStyle w:val="Default"/>
        <w:jc w:val="both"/>
        <w:rPr>
          <w:sz w:val="28"/>
          <w:szCs w:val="28"/>
        </w:rPr>
      </w:pPr>
      <w:r>
        <w:rPr>
          <w:sz w:val="28"/>
          <w:szCs w:val="28"/>
        </w:rPr>
        <w:t>- стоя, сидя, лежа на спине и на груди выполнять движения ногами кролем на груди, кролем на спине;</w:t>
      </w:r>
    </w:p>
    <w:p w:rsidR="007B6615" w:rsidRDefault="007B6615" w:rsidP="007B6615">
      <w:pPr>
        <w:pStyle w:val="Default"/>
        <w:jc w:val="both"/>
        <w:rPr>
          <w:sz w:val="28"/>
          <w:szCs w:val="28"/>
        </w:rPr>
      </w:pPr>
      <w:r>
        <w:rPr>
          <w:sz w:val="28"/>
          <w:szCs w:val="28"/>
        </w:rPr>
        <w:t>- стоя, сидя на бортике, выполнять согласование движений руками и ногами разными способами в различных сочетаниях;</w:t>
      </w:r>
    </w:p>
    <w:p w:rsidR="007B6615" w:rsidRDefault="007B6615" w:rsidP="007B6615">
      <w:pPr>
        <w:pStyle w:val="Default"/>
        <w:rPr>
          <w:sz w:val="28"/>
          <w:szCs w:val="28"/>
        </w:rPr>
      </w:pPr>
      <w:r>
        <w:rPr>
          <w:sz w:val="28"/>
          <w:szCs w:val="28"/>
        </w:rPr>
        <w:t>- упражнения для развития кисте рук;</w:t>
      </w:r>
    </w:p>
    <w:p w:rsidR="004F67B7" w:rsidRPr="00F16FE9" w:rsidRDefault="007B6615" w:rsidP="00F16FE9">
      <w:pPr>
        <w:pStyle w:val="Default"/>
        <w:spacing w:line="360" w:lineRule="auto"/>
        <w:rPr>
          <w:sz w:val="28"/>
          <w:szCs w:val="28"/>
        </w:rPr>
      </w:pPr>
      <w:r>
        <w:rPr>
          <w:sz w:val="28"/>
          <w:szCs w:val="28"/>
        </w:rPr>
        <w:lastRenderedPageBreak/>
        <w:t>- свободное плавание.</w:t>
      </w:r>
    </w:p>
    <w:p w:rsidR="007B6615" w:rsidRPr="004F1AB6" w:rsidRDefault="007B6615" w:rsidP="007B6615">
      <w:pPr>
        <w:pStyle w:val="Default"/>
        <w:spacing w:line="360" w:lineRule="auto"/>
        <w:jc w:val="both"/>
        <w:rPr>
          <w:b/>
          <w:sz w:val="28"/>
          <w:szCs w:val="28"/>
        </w:rPr>
      </w:pPr>
      <w:r w:rsidRPr="004F1AB6">
        <w:rPr>
          <w:b/>
          <w:sz w:val="28"/>
          <w:szCs w:val="28"/>
        </w:rPr>
        <w:t>Упражнения в воде:</w:t>
      </w:r>
    </w:p>
    <w:p w:rsidR="007B6615" w:rsidRDefault="007B6615" w:rsidP="007B6615">
      <w:pPr>
        <w:pStyle w:val="Default"/>
        <w:jc w:val="both"/>
        <w:rPr>
          <w:sz w:val="28"/>
          <w:szCs w:val="28"/>
        </w:rPr>
      </w:pPr>
      <w:r>
        <w:rPr>
          <w:sz w:val="28"/>
          <w:szCs w:val="28"/>
        </w:rPr>
        <w:t xml:space="preserve">- передвижения по бассейну с различным положением рук и ног, ходьба спиной вперед, с круговыми движениями рук, с выполнением гребковых движений рук; </w:t>
      </w:r>
    </w:p>
    <w:p w:rsidR="007B6615" w:rsidRDefault="007B6615" w:rsidP="007B6615">
      <w:pPr>
        <w:pStyle w:val="Default"/>
        <w:jc w:val="both"/>
        <w:rPr>
          <w:sz w:val="28"/>
          <w:szCs w:val="28"/>
        </w:rPr>
      </w:pPr>
      <w:r>
        <w:rPr>
          <w:sz w:val="28"/>
          <w:szCs w:val="28"/>
        </w:rPr>
        <w:t xml:space="preserve">- </w:t>
      </w:r>
      <w:proofErr w:type="gramStart"/>
      <w:r>
        <w:rPr>
          <w:sz w:val="28"/>
          <w:szCs w:val="28"/>
        </w:rPr>
        <w:t>легкий бег без помощи рук и помогая</w:t>
      </w:r>
      <w:proofErr w:type="gramEnd"/>
      <w:r>
        <w:rPr>
          <w:sz w:val="28"/>
          <w:szCs w:val="28"/>
        </w:rPr>
        <w:t xml:space="preserve"> себе руками, выполняя гребковые движения, бег спиной вперед, галопом вправо и влево и др.;</w:t>
      </w:r>
    </w:p>
    <w:p w:rsidR="007B6615" w:rsidRDefault="007B6615" w:rsidP="007B6615">
      <w:pPr>
        <w:pStyle w:val="Default"/>
        <w:jc w:val="both"/>
        <w:rPr>
          <w:sz w:val="28"/>
          <w:szCs w:val="28"/>
        </w:rPr>
      </w:pPr>
      <w:r>
        <w:rPr>
          <w:sz w:val="28"/>
          <w:szCs w:val="28"/>
        </w:rPr>
        <w:t>- прыжки с погружением под воду;</w:t>
      </w:r>
    </w:p>
    <w:p w:rsidR="007B6615" w:rsidRDefault="007B6615" w:rsidP="007B6615">
      <w:pPr>
        <w:pStyle w:val="Default"/>
        <w:jc w:val="both"/>
        <w:rPr>
          <w:sz w:val="28"/>
          <w:szCs w:val="28"/>
        </w:rPr>
      </w:pPr>
      <w:r>
        <w:rPr>
          <w:sz w:val="28"/>
          <w:szCs w:val="28"/>
        </w:rPr>
        <w:t>- погружения в воду с задержкой дыхания  на 2,4,8,16,20,32 счета;</w:t>
      </w:r>
    </w:p>
    <w:p w:rsidR="007B6615" w:rsidRDefault="007B6615" w:rsidP="007B6615">
      <w:pPr>
        <w:pStyle w:val="Default"/>
        <w:jc w:val="both"/>
        <w:rPr>
          <w:sz w:val="28"/>
          <w:szCs w:val="28"/>
        </w:rPr>
      </w:pPr>
      <w:r>
        <w:rPr>
          <w:sz w:val="28"/>
          <w:szCs w:val="28"/>
        </w:rPr>
        <w:t>- погружения с продолжительным выдохом;</w:t>
      </w:r>
    </w:p>
    <w:p w:rsidR="007B6615" w:rsidRDefault="007B6615" w:rsidP="007B6615">
      <w:pPr>
        <w:pStyle w:val="Default"/>
        <w:jc w:val="both"/>
        <w:rPr>
          <w:sz w:val="28"/>
          <w:szCs w:val="28"/>
        </w:rPr>
      </w:pPr>
      <w:r>
        <w:rPr>
          <w:sz w:val="28"/>
          <w:szCs w:val="28"/>
        </w:rPr>
        <w:t>- открывание глаз в воде, рассматривание предметов на дне;</w:t>
      </w:r>
    </w:p>
    <w:p w:rsidR="007B6615" w:rsidRDefault="007B6615" w:rsidP="007B6615">
      <w:pPr>
        <w:pStyle w:val="Default"/>
        <w:jc w:val="both"/>
        <w:rPr>
          <w:sz w:val="28"/>
          <w:szCs w:val="28"/>
        </w:rPr>
      </w:pPr>
      <w:r>
        <w:rPr>
          <w:sz w:val="28"/>
          <w:szCs w:val="28"/>
        </w:rPr>
        <w:t>- доставание тонущих игрушек со дна;</w:t>
      </w:r>
    </w:p>
    <w:p w:rsidR="007B6615" w:rsidRDefault="007B6615" w:rsidP="007B6615">
      <w:pPr>
        <w:pStyle w:val="Default"/>
        <w:jc w:val="both"/>
        <w:rPr>
          <w:sz w:val="28"/>
          <w:szCs w:val="28"/>
        </w:rPr>
      </w:pPr>
      <w:r>
        <w:rPr>
          <w:sz w:val="28"/>
          <w:szCs w:val="28"/>
        </w:rPr>
        <w:t>- ныряния и подныривания;</w:t>
      </w:r>
    </w:p>
    <w:p w:rsidR="007B6615" w:rsidRDefault="007B6615" w:rsidP="007B6615">
      <w:pPr>
        <w:pStyle w:val="Default"/>
        <w:jc w:val="both"/>
        <w:rPr>
          <w:sz w:val="28"/>
          <w:szCs w:val="28"/>
        </w:rPr>
      </w:pPr>
      <w:r>
        <w:rPr>
          <w:sz w:val="28"/>
          <w:szCs w:val="28"/>
        </w:rPr>
        <w:t>- лежание на груди, спине «звездочка»;</w:t>
      </w:r>
    </w:p>
    <w:p w:rsidR="007B6615" w:rsidRDefault="007B6615" w:rsidP="007B6615">
      <w:pPr>
        <w:pStyle w:val="Default"/>
        <w:jc w:val="both"/>
        <w:rPr>
          <w:sz w:val="28"/>
          <w:szCs w:val="28"/>
        </w:rPr>
      </w:pPr>
      <w:r>
        <w:rPr>
          <w:sz w:val="28"/>
          <w:szCs w:val="28"/>
        </w:rPr>
        <w:t>- скольжение на груди с плавательной доской и без;</w:t>
      </w:r>
    </w:p>
    <w:p w:rsidR="007B6615" w:rsidRDefault="007B6615" w:rsidP="007B6615">
      <w:pPr>
        <w:pStyle w:val="Default"/>
        <w:jc w:val="both"/>
        <w:rPr>
          <w:sz w:val="28"/>
          <w:szCs w:val="28"/>
        </w:rPr>
      </w:pPr>
      <w:r>
        <w:rPr>
          <w:sz w:val="28"/>
          <w:szCs w:val="28"/>
        </w:rPr>
        <w:t>- скольжение на спине с плавательной доской и без нее;</w:t>
      </w:r>
    </w:p>
    <w:p w:rsidR="007B6615" w:rsidRDefault="007B6615" w:rsidP="007B6615">
      <w:pPr>
        <w:pStyle w:val="Default"/>
        <w:jc w:val="both"/>
        <w:rPr>
          <w:sz w:val="28"/>
          <w:szCs w:val="28"/>
        </w:rPr>
      </w:pPr>
      <w:r>
        <w:rPr>
          <w:sz w:val="28"/>
          <w:szCs w:val="28"/>
        </w:rPr>
        <w:t>- скольжение с вращением;</w:t>
      </w:r>
    </w:p>
    <w:p w:rsidR="007B6615" w:rsidRDefault="007B6615" w:rsidP="007B6615">
      <w:pPr>
        <w:pStyle w:val="Default"/>
        <w:jc w:val="both"/>
        <w:rPr>
          <w:sz w:val="28"/>
          <w:szCs w:val="28"/>
        </w:rPr>
      </w:pPr>
      <w:r>
        <w:rPr>
          <w:sz w:val="28"/>
          <w:szCs w:val="28"/>
        </w:rPr>
        <w:t>- движения ногами кролем у опоры и в скольжении;</w:t>
      </w:r>
    </w:p>
    <w:p w:rsidR="007B6615" w:rsidRDefault="007B6615" w:rsidP="007B6615">
      <w:pPr>
        <w:pStyle w:val="Default"/>
        <w:jc w:val="both"/>
        <w:rPr>
          <w:sz w:val="28"/>
          <w:szCs w:val="28"/>
        </w:rPr>
      </w:pPr>
      <w:r>
        <w:rPr>
          <w:sz w:val="28"/>
          <w:szCs w:val="28"/>
        </w:rPr>
        <w:t>- «торпеда» - скольжение на груди, спине с различным положением рук в согласовании с движениями ногами;</w:t>
      </w:r>
    </w:p>
    <w:p w:rsidR="007B6615" w:rsidRDefault="007B6615" w:rsidP="007B6615">
      <w:pPr>
        <w:pStyle w:val="Default"/>
        <w:jc w:val="both"/>
        <w:rPr>
          <w:sz w:val="28"/>
          <w:szCs w:val="28"/>
        </w:rPr>
      </w:pPr>
      <w:r>
        <w:rPr>
          <w:sz w:val="28"/>
          <w:szCs w:val="28"/>
        </w:rPr>
        <w:t>- скольжения с сочетанием работы рук, ног и дыхания;</w:t>
      </w:r>
    </w:p>
    <w:p w:rsidR="007B6615" w:rsidRDefault="007B6615" w:rsidP="00442C13">
      <w:pPr>
        <w:pStyle w:val="Default"/>
        <w:jc w:val="both"/>
        <w:rPr>
          <w:sz w:val="28"/>
          <w:szCs w:val="28"/>
        </w:rPr>
      </w:pPr>
      <w:r>
        <w:rPr>
          <w:sz w:val="28"/>
          <w:szCs w:val="28"/>
        </w:rPr>
        <w:t>- плавание облегченными способами плавания;</w:t>
      </w:r>
    </w:p>
    <w:p w:rsidR="007B6615" w:rsidRPr="004652CC" w:rsidRDefault="007B6615" w:rsidP="007B6615">
      <w:pPr>
        <w:pStyle w:val="Default"/>
        <w:spacing w:line="360" w:lineRule="auto"/>
        <w:rPr>
          <w:sz w:val="28"/>
          <w:szCs w:val="28"/>
        </w:rPr>
      </w:pPr>
      <w:r w:rsidRPr="005747CB">
        <w:rPr>
          <w:b/>
          <w:sz w:val="28"/>
          <w:szCs w:val="28"/>
        </w:rPr>
        <w:t>Игры в воде:</w:t>
      </w:r>
    </w:p>
    <w:p w:rsidR="007B6615" w:rsidRDefault="007B6615" w:rsidP="007B6615">
      <w:pPr>
        <w:rPr>
          <w:sz w:val="28"/>
          <w:szCs w:val="28"/>
          <w:u w:val="single"/>
        </w:rPr>
      </w:pPr>
      <w:r w:rsidRPr="005747CB">
        <w:rPr>
          <w:sz w:val="28"/>
          <w:szCs w:val="28"/>
          <w:u w:val="single"/>
        </w:rPr>
        <w:t>Игры для ознакомления со свойствами воды</w:t>
      </w:r>
      <w:r>
        <w:rPr>
          <w:sz w:val="28"/>
          <w:szCs w:val="28"/>
          <w:u w:val="single"/>
        </w:rPr>
        <w:t>:</w:t>
      </w:r>
    </w:p>
    <w:p w:rsidR="007B6615" w:rsidRDefault="007B6615" w:rsidP="007B6615">
      <w:pPr>
        <w:rPr>
          <w:sz w:val="28"/>
          <w:szCs w:val="28"/>
        </w:rPr>
      </w:pPr>
      <w:r w:rsidRPr="005747CB">
        <w:rPr>
          <w:sz w:val="28"/>
          <w:szCs w:val="28"/>
        </w:rPr>
        <w:t>«Рыбаки и рыбки»</w:t>
      </w:r>
      <w:r>
        <w:rPr>
          <w:sz w:val="28"/>
          <w:szCs w:val="28"/>
        </w:rPr>
        <w:t xml:space="preserve">, «Мы веселые ребята», «Карусели», «Караси и щука», </w:t>
      </w:r>
    </w:p>
    <w:p w:rsidR="007B6615" w:rsidRDefault="007B6615" w:rsidP="007B6615">
      <w:pPr>
        <w:spacing w:line="360" w:lineRule="auto"/>
        <w:rPr>
          <w:sz w:val="28"/>
          <w:szCs w:val="28"/>
          <w:u w:val="single"/>
        </w:rPr>
      </w:pPr>
      <w:r>
        <w:rPr>
          <w:sz w:val="28"/>
          <w:szCs w:val="28"/>
        </w:rPr>
        <w:t>«Невод», «Фонтан», Переправа»</w:t>
      </w:r>
    </w:p>
    <w:p w:rsidR="007B6615" w:rsidRDefault="007B6615" w:rsidP="007B6615">
      <w:pPr>
        <w:rPr>
          <w:sz w:val="28"/>
          <w:szCs w:val="28"/>
          <w:u w:val="single"/>
        </w:rPr>
      </w:pPr>
      <w:r w:rsidRPr="00575BC4">
        <w:rPr>
          <w:sz w:val="28"/>
          <w:szCs w:val="28"/>
          <w:u w:val="single"/>
        </w:rPr>
        <w:t>Игры со скольжением и плаванием</w:t>
      </w:r>
      <w:r>
        <w:rPr>
          <w:sz w:val="28"/>
          <w:szCs w:val="28"/>
          <w:u w:val="single"/>
        </w:rPr>
        <w:t>:</w:t>
      </w:r>
    </w:p>
    <w:p w:rsidR="007B6615" w:rsidRDefault="007B6615" w:rsidP="007B6615">
      <w:pPr>
        <w:rPr>
          <w:sz w:val="28"/>
          <w:szCs w:val="28"/>
        </w:rPr>
      </w:pPr>
      <w:r w:rsidRPr="00575BC4">
        <w:rPr>
          <w:sz w:val="28"/>
          <w:szCs w:val="28"/>
        </w:rPr>
        <w:t xml:space="preserve">«Я плыву», </w:t>
      </w:r>
      <w:r>
        <w:rPr>
          <w:sz w:val="28"/>
          <w:szCs w:val="28"/>
        </w:rPr>
        <w:t xml:space="preserve">«Караси и карпы», «Чье звено скорее соберется»,  «Буксир», </w:t>
      </w:r>
    </w:p>
    <w:p w:rsidR="007B6615" w:rsidRDefault="007B6615" w:rsidP="007B6615">
      <w:pPr>
        <w:spacing w:line="360" w:lineRule="auto"/>
        <w:rPr>
          <w:b/>
          <w:i/>
          <w:sz w:val="32"/>
          <w:szCs w:val="32"/>
          <w:u w:val="single"/>
        </w:rPr>
      </w:pPr>
      <w:r>
        <w:rPr>
          <w:sz w:val="28"/>
          <w:szCs w:val="28"/>
        </w:rPr>
        <w:t>«Пятнашки», «Зеркальце»</w:t>
      </w:r>
    </w:p>
    <w:p w:rsidR="007B6615" w:rsidRPr="005E7ADD" w:rsidRDefault="007B6615" w:rsidP="007B6615">
      <w:pPr>
        <w:rPr>
          <w:sz w:val="28"/>
          <w:szCs w:val="28"/>
          <w:u w:val="single"/>
        </w:rPr>
      </w:pPr>
      <w:r w:rsidRPr="005E7ADD">
        <w:rPr>
          <w:sz w:val="28"/>
          <w:szCs w:val="28"/>
          <w:u w:val="single"/>
        </w:rPr>
        <w:t>Игры с погружением в воду с головой</w:t>
      </w:r>
      <w:r>
        <w:rPr>
          <w:sz w:val="28"/>
          <w:szCs w:val="28"/>
          <w:u w:val="single"/>
        </w:rPr>
        <w:t>:</w:t>
      </w:r>
    </w:p>
    <w:p w:rsidR="007B6615" w:rsidRDefault="007B6615" w:rsidP="007B6615">
      <w:pPr>
        <w:rPr>
          <w:sz w:val="28"/>
          <w:szCs w:val="28"/>
        </w:rPr>
      </w:pPr>
      <w:r w:rsidRPr="005E7ADD">
        <w:rPr>
          <w:sz w:val="28"/>
          <w:szCs w:val="28"/>
        </w:rPr>
        <w:t>«Насос», «Удочка»,</w:t>
      </w:r>
      <w:r>
        <w:rPr>
          <w:sz w:val="28"/>
          <w:szCs w:val="28"/>
        </w:rPr>
        <w:t xml:space="preserve"> «Окуналки», «Спрячься под воду», «Качели», «Салки»,  </w:t>
      </w:r>
    </w:p>
    <w:p w:rsidR="007B6615" w:rsidRPr="005E7ADD" w:rsidRDefault="007B6615" w:rsidP="00442C13">
      <w:pPr>
        <w:spacing w:line="360" w:lineRule="auto"/>
        <w:rPr>
          <w:sz w:val="28"/>
          <w:szCs w:val="28"/>
        </w:rPr>
      </w:pPr>
      <w:r>
        <w:rPr>
          <w:sz w:val="28"/>
          <w:szCs w:val="28"/>
        </w:rPr>
        <w:t>«Сядь на дно»</w:t>
      </w:r>
    </w:p>
    <w:p w:rsidR="007B6615" w:rsidRDefault="007B6615" w:rsidP="00442C13">
      <w:pPr>
        <w:rPr>
          <w:sz w:val="28"/>
          <w:szCs w:val="28"/>
          <w:u w:val="single"/>
        </w:rPr>
      </w:pPr>
      <w:r w:rsidRPr="005E7ADD">
        <w:rPr>
          <w:sz w:val="28"/>
          <w:szCs w:val="28"/>
          <w:u w:val="single"/>
        </w:rPr>
        <w:t>Игры – эстафеты</w:t>
      </w:r>
      <w:r>
        <w:rPr>
          <w:sz w:val="28"/>
          <w:szCs w:val="28"/>
          <w:u w:val="single"/>
        </w:rPr>
        <w:t>:</w:t>
      </w:r>
    </w:p>
    <w:p w:rsidR="007B6615" w:rsidRDefault="007B6615" w:rsidP="007B6615">
      <w:pPr>
        <w:rPr>
          <w:sz w:val="28"/>
          <w:szCs w:val="28"/>
        </w:rPr>
      </w:pPr>
      <w:r w:rsidRPr="00DD7CA8">
        <w:rPr>
          <w:sz w:val="28"/>
          <w:szCs w:val="28"/>
        </w:rPr>
        <w:t xml:space="preserve">«Паровая машина», </w:t>
      </w:r>
      <w:r>
        <w:rPr>
          <w:sz w:val="28"/>
          <w:szCs w:val="28"/>
        </w:rPr>
        <w:t>«Волейбол по кругу», «Кто быстрее», «На плоту», «</w:t>
      </w:r>
      <w:proofErr w:type="gramStart"/>
      <w:r>
        <w:rPr>
          <w:sz w:val="28"/>
          <w:szCs w:val="28"/>
        </w:rPr>
        <w:t>Ловкие</w:t>
      </w:r>
      <w:proofErr w:type="gramEnd"/>
      <w:r>
        <w:rPr>
          <w:sz w:val="28"/>
          <w:szCs w:val="28"/>
        </w:rPr>
        <w:t xml:space="preserve"> </w:t>
      </w:r>
    </w:p>
    <w:p w:rsidR="007B6615" w:rsidRPr="00DD7CA8" w:rsidRDefault="007B6615" w:rsidP="007B6615">
      <w:pPr>
        <w:spacing w:line="360" w:lineRule="auto"/>
        <w:rPr>
          <w:sz w:val="28"/>
          <w:szCs w:val="28"/>
        </w:rPr>
      </w:pPr>
      <w:r>
        <w:rPr>
          <w:sz w:val="28"/>
          <w:szCs w:val="28"/>
        </w:rPr>
        <w:t>водоносы», «Гонка мячей»</w:t>
      </w:r>
    </w:p>
    <w:p w:rsidR="007B6615" w:rsidRDefault="007B6615" w:rsidP="007B6615">
      <w:pPr>
        <w:rPr>
          <w:sz w:val="28"/>
          <w:szCs w:val="28"/>
          <w:u w:val="single"/>
        </w:rPr>
      </w:pPr>
      <w:r w:rsidRPr="00226018">
        <w:rPr>
          <w:sz w:val="28"/>
          <w:szCs w:val="28"/>
          <w:u w:val="single"/>
        </w:rPr>
        <w:t>Игры на ориентировку в воде</w:t>
      </w:r>
      <w:r>
        <w:rPr>
          <w:sz w:val="28"/>
          <w:szCs w:val="28"/>
          <w:u w:val="single"/>
        </w:rPr>
        <w:t>:</w:t>
      </w:r>
    </w:p>
    <w:p w:rsidR="007B6615" w:rsidRDefault="007B6615" w:rsidP="007B6615">
      <w:pPr>
        <w:rPr>
          <w:sz w:val="28"/>
          <w:szCs w:val="28"/>
        </w:rPr>
      </w:pPr>
      <w:r w:rsidRPr="00226018">
        <w:rPr>
          <w:sz w:val="28"/>
          <w:szCs w:val="28"/>
        </w:rPr>
        <w:t>«Водолазы»</w:t>
      </w:r>
      <w:r>
        <w:rPr>
          <w:sz w:val="28"/>
          <w:szCs w:val="28"/>
        </w:rPr>
        <w:t>,  «Пройди под мостом», «Циркачи», «Рыбка в сетке», «</w:t>
      </w:r>
      <w:proofErr w:type="gramStart"/>
      <w:r>
        <w:rPr>
          <w:sz w:val="28"/>
          <w:szCs w:val="28"/>
        </w:rPr>
        <w:t>Спящий</w:t>
      </w:r>
      <w:proofErr w:type="gramEnd"/>
      <w:r>
        <w:rPr>
          <w:sz w:val="28"/>
          <w:szCs w:val="28"/>
        </w:rPr>
        <w:t xml:space="preserve"> </w:t>
      </w:r>
    </w:p>
    <w:p w:rsidR="007B6615" w:rsidRPr="007B6615" w:rsidRDefault="007B6615" w:rsidP="003E0E47">
      <w:pPr>
        <w:rPr>
          <w:sz w:val="32"/>
          <w:szCs w:val="32"/>
        </w:rPr>
      </w:pPr>
      <w:r>
        <w:rPr>
          <w:sz w:val="28"/>
          <w:szCs w:val="28"/>
        </w:rPr>
        <w:t>крокодил», «Мяч в воздухе»</w:t>
      </w:r>
    </w:p>
    <w:p w:rsidR="007B6615" w:rsidRDefault="007B6615" w:rsidP="003E0E47">
      <w:pPr>
        <w:pStyle w:val="Default"/>
        <w:rPr>
          <w:sz w:val="28"/>
          <w:szCs w:val="28"/>
        </w:rPr>
      </w:pPr>
      <w:r>
        <w:rPr>
          <w:b/>
          <w:bCs/>
          <w:sz w:val="28"/>
          <w:szCs w:val="28"/>
        </w:rPr>
        <w:t xml:space="preserve">Подготовительная группа (6-7 лет) </w:t>
      </w:r>
    </w:p>
    <w:p w:rsidR="007B6615" w:rsidRDefault="007B6615" w:rsidP="00442C13">
      <w:pPr>
        <w:pStyle w:val="Default"/>
        <w:spacing w:line="360" w:lineRule="auto"/>
        <w:rPr>
          <w:sz w:val="28"/>
          <w:szCs w:val="28"/>
        </w:rPr>
      </w:pPr>
      <w:r>
        <w:rPr>
          <w:b/>
          <w:bCs/>
          <w:sz w:val="28"/>
          <w:szCs w:val="28"/>
        </w:rPr>
        <w:t xml:space="preserve">Знания: </w:t>
      </w:r>
    </w:p>
    <w:p w:rsidR="007B6615" w:rsidRDefault="007B6615" w:rsidP="00442C13">
      <w:pPr>
        <w:pStyle w:val="Default"/>
        <w:rPr>
          <w:sz w:val="28"/>
          <w:szCs w:val="28"/>
        </w:rPr>
      </w:pPr>
      <w:r>
        <w:rPr>
          <w:sz w:val="28"/>
          <w:szCs w:val="28"/>
        </w:rPr>
        <w:t>- знания о собственном теле;</w:t>
      </w:r>
    </w:p>
    <w:p w:rsidR="007B6615" w:rsidRDefault="007B6615" w:rsidP="00442C13">
      <w:pPr>
        <w:pStyle w:val="Default"/>
        <w:rPr>
          <w:sz w:val="28"/>
          <w:szCs w:val="28"/>
        </w:rPr>
      </w:pPr>
      <w:r>
        <w:rPr>
          <w:sz w:val="28"/>
          <w:szCs w:val="28"/>
        </w:rPr>
        <w:lastRenderedPageBreak/>
        <w:t>- культурно-гигиенические навыки;</w:t>
      </w:r>
    </w:p>
    <w:p w:rsidR="007B6615" w:rsidRDefault="007B6615" w:rsidP="007B6615">
      <w:pPr>
        <w:pStyle w:val="Default"/>
        <w:rPr>
          <w:sz w:val="28"/>
          <w:szCs w:val="28"/>
        </w:rPr>
      </w:pPr>
      <w:r>
        <w:rPr>
          <w:sz w:val="28"/>
          <w:szCs w:val="28"/>
        </w:rPr>
        <w:t>- правила безопасности на воде;</w:t>
      </w:r>
    </w:p>
    <w:p w:rsidR="007B6615" w:rsidRDefault="007B6615" w:rsidP="007B6615">
      <w:pPr>
        <w:pStyle w:val="Default"/>
        <w:rPr>
          <w:sz w:val="28"/>
          <w:szCs w:val="28"/>
        </w:rPr>
      </w:pPr>
      <w:r>
        <w:rPr>
          <w:sz w:val="28"/>
          <w:szCs w:val="28"/>
        </w:rPr>
        <w:t>- о влиянии плавания на организм детей;</w:t>
      </w:r>
    </w:p>
    <w:p w:rsidR="007B6615" w:rsidRDefault="007B6615" w:rsidP="007B6615">
      <w:pPr>
        <w:pStyle w:val="Default"/>
        <w:rPr>
          <w:sz w:val="28"/>
          <w:szCs w:val="28"/>
        </w:rPr>
      </w:pPr>
      <w:r>
        <w:rPr>
          <w:sz w:val="28"/>
          <w:szCs w:val="28"/>
        </w:rPr>
        <w:t>- о значении умения плавать для каждого человека;</w:t>
      </w:r>
    </w:p>
    <w:p w:rsidR="007B6615" w:rsidRDefault="007B6615" w:rsidP="007B6615">
      <w:pPr>
        <w:pStyle w:val="Default"/>
        <w:rPr>
          <w:sz w:val="28"/>
          <w:szCs w:val="28"/>
        </w:rPr>
      </w:pPr>
      <w:r>
        <w:rPr>
          <w:sz w:val="28"/>
          <w:szCs w:val="28"/>
        </w:rPr>
        <w:t>- представления о здоровье и здоровом образе жизни;</w:t>
      </w:r>
    </w:p>
    <w:p w:rsidR="007B6615" w:rsidRDefault="007B6615" w:rsidP="00442C13">
      <w:pPr>
        <w:pStyle w:val="Default"/>
        <w:spacing w:after="31"/>
        <w:rPr>
          <w:sz w:val="28"/>
          <w:szCs w:val="28"/>
        </w:rPr>
      </w:pPr>
      <w:r>
        <w:rPr>
          <w:sz w:val="28"/>
          <w:szCs w:val="28"/>
        </w:rPr>
        <w:t xml:space="preserve">- знания способов помощи уставшему на воде товарищу и транспортировки пострадавшего; </w:t>
      </w:r>
    </w:p>
    <w:p w:rsidR="007B6615" w:rsidRDefault="007B6615" w:rsidP="007B6615">
      <w:pPr>
        <w:pStyle w:val="Default"/>
        <w:rPr>
          <w:sz w:val="28"/>
          <w:szCs w:val="28"/>
        </w:rPr>
      </w:pPr>
      <w:r>
        <w:rPr>
          <w:b/>
          <w:bCs/>
          <w:sz w:val="28"/>
          <w:szCs w:val="28"/>
        </w:rPr>
        <w:t xml:space="preserve">Умения </w:t>
      </w:r>
    </w:p>
    <w:p w:rsidR="007B6615" w:rsidRDefault="007B6615" w:rsidP="007B6615">
      <w:pPr>
        <w:pStyle w:val="Default"/>
        <w:spacing w:line="360" w:lineRule="auto"/>
        <w:rPr>
          <w:sz w:val="28"/>
          <w:szCs w:val="28"/>
        </w:rPr>
      </w:pPr>
      <w:r>
        <w:rPr>
          <w:b/>
          <w:bCs/>
          <w:sz w:val="28"/>
          <w:szCs w:val="28"/>
        </w:rPr>
        <w:t xml:space="preserve">Упражнения на суше: </w:t>
      </w:r>
    </w:p>
    <w:p w:rsidR="007B6615" w:rsidRDefault="007B6615" w:rsidP="007B6615">
      <w:pPr>
        <w:pStyle w:val="Default"/>
        <w:rPr>
          <w:sz w:val="28"/>
          <w:szCs w:val="28"/>
        </w:rPr>
      </w:pPr>
      <w:r>
        <w:rPr>
          <w:sz w:val="28"/>
          <w:szCs w:val="28"/>
        </w:rPr>
        <w:t xml:space="preserve">- общеразвивающие упражнения, в т.ч. на гибкость, подвижность суставов, координацию; </w:t>
      </w:r>
    </w:p>
    <w:p w:rsidR="007B6615" w:rsidRDefault="007B6615" w:rsidP="007B6615">
      <w:pPr>
        <w:pStyle w:val="Default"/>
        <w:rPr>
          <w:sz w:val="28"/>
          <w:szCs w:val="28"/>
        </w:rPr>
      </w:pPr>
      <w:r>
        <w:rPr>
          <w:sz w:val="28"/>
          <w:szCs w:val="28"/>
        </w:rPr>
        <w:t>- специальные упражнения на дыхание;</w:t>
      </w:r>
    </w:p>
    <w:p w:rsidR="007B6615" w:rsidRDefault="007B6615" w:rsidP="007B6615">
      <w:pPr>
        <w:pStyle w:val="Default"/>
        <w:rPr>
          <w:sz w:val="28"/>
          <w:szCs w:val="28"/>
        </w:rPr>
      </w:pPr>
      <w:r>
        <w:rPr>
          <w:sz w:val="28"/>
          <w:szCs w:val="28"/>
        </w:rPr>
        <w:t>- различные виды ходьбы и бега с различным положением рук;</w:t>
      </w:r>
    </w:p>
    <w:p w:rsidR="007B6615" w:rsidRDefault="007B6615" w:rsidP="007B6615">
      <w:pPr>
        <w:pStyle w:val="Default"/>
        <w:rPr>
          <w:sz w:val="28"/>
          <w:szCs w:val="28"/>
        </w:rPr>
      </w:pPr>
      <w:r>
        <w:rPr>
          <w:sz w:val="28"/>
          <w:szCs w:val="28"/>
        </w:rPr>
        <w:t>- различные виды прыжков;</w:t>
      </w:r>
    </w:p>
    <w:p w:rsidR="007B6615" w:rsidRDefault="007B6615" w:rsidP="007B6615">
      <w:pPr>
        <w:pStyle w:val="Default"/>
        <w:rPr>
          <w:sz w:val="28"/>
          <w:szCs w:val="28"/>
        </w:rPr>
      </w:pPr>
      <w:r>
        <w:rPr>
          <w:sz w:val="28"/>
          <w:szCs w:val="28"/>
        </w:rPr>
        <w:t>- упражнения для развития рук и плечевого пояса;</w:t>
      </w:r>
    </w:p>
    <w:p w:rsidR="007B6615" w:rsidRDefault="007B6615" w:rsidP="007B6615">
      <w:pPr>
        <w:pStyle w:val="Default"/>
        <w:rPr>
          <w:sz w:val="28"/>
          <w:szCs w:val="28"/>
        </w:rPr>
      </w:pPr>
      <w:r>
        <w:rPr>
          <w:sz w:val="28"/>
          <w:szCs w:val="28"/>
        </w:rPr>
        <w:t>- упражнения для развития мышц туловища;</w:t>
      </w:r>
    </w:p>
    <w:p w:rsidR="007B6615" w:rsidRDefault="007B6615" w:rsidP="007B6615">
      <w:pPr>
        <w:pStyle w:val="Default"/>
        <w:rPr>
          <w:sz w:val="28"/>
          <w:szCs w:val="28"/>
        </w:rPr>
      </w:pPr>
      <w:r>
        <w:rPr>
          <w:sz w:val="28"/>
          <w:szCs w:val="28"/>
        </w:rPr>
        <w:t>- упражнения для развития мышц ног;</w:t>
      </w:r>
    </w:p>
    <w:p w:rsidR="007B6615" w:rsidRDefault="007B6615" w:rsidP="007B6615">
      <w:pPr>
        <w:pStyle w:val="Default"/>
        <w:rPr>
          <w:sz w:val="28"/>
          <w:szCs w:val="28"/>
        </w:rPr>
      </w:pPr>
      <w:r>
        <w:rPr>
          <w:sz w:val="28"/>
          <w:szCs w:val="28"/>
        </w:rPr>
        <w:t>- комплексы специальных упражнений пловца для различных способов плавания;</w:t>
      </w:r>
    </w:p>
    <w:p w:rsidR="007B6615" w:rsidRDefault="007B6615" w:rsidP="007B6615">
      <w:pPr>
        <w:pStyle w:val="Default"/>
        <w:rPr>
          <w:sz w:val="28"/>
          <w:szCs w:val="28"/>
        </w:rPr>
      </w:pPr>
      <w:r>
        <w:rPr>
          <w:sz w:val="28"/>
          <w:szCs w:val="28"/>
        </w:rPr>
        <w:t>- подводящие упражнения к движениям в воде;</w:t>
      </w:r>
    </w:p>
    <w:p w:rsidR="007B6615" w:rsidRDefault="007B6615" w:rsidP="007B6615">
      <w:pPr>
        <w:pStyle w:val="Default"/>
        <w:rPr>
          <w:sz w:val="28"/>
          <w:szCs w:val="28"/>
        </w:rPr>
      </w:pPr>
      <w:r>
        <w:rPr>
          <w:sz w:val="28"/>
          <w:szCs w:val="28"/>
        </w:rPr>
        <w:t xml:space="preserve">- стоя, сидя, лежа на спине и на груди выполнять движения руками кролем на груди, кролем на спине; </w:t>
      </w:r>
    </w:p>
    <w:p w:rsidR="007B6615" w:rsidRDefault="007B6615" w:rsidP="007B6615">
      <w:pPr>
        <w:pStyle w:val="Default"/>
        <w:rPr>
          <w:sz w:val="28"/>
          <w:szCs w:val="28"/>
        </w:rPr>
      </w:pPr>
      <w:r>
        <w:rPr>
          <w:sz w:val="28"/>
          <w:szCs w:val="28"/>
        </w:rPr>
        <w:t xml:space="preserve">- стоя, сидя, лежа на спине и на груди выполнять движения ногами кролем на груди, кролем на спине; </w:t>
      </w:r>
    </w:p>
    <w:p w:rsidR="007B6615" w:rsidRDefault="007B6615" w:rsidP="007B6615">
      <w:pPr>
        <w:pStyle w:val="Default"/>
        <w:spacing w:line="360" w:lineRule="auto"/>
        <w:rPr>
          <w:sz w:val="28"/>
          <w:szCs w:val="28"/>
        </w:rPr>
      </w:pPr>
      <w:r>
        <w:rPr>
          <w:sz w:val="28"/>
          <w:szCs w:val="28"/>
        </w:rPr>
        <w:t>- упражнения для развития кисте рук;</w:t>
      </w:r>
    </w:p>
    <w:p w:rsidR="007B6615" w:rsidRDefault="007B6615" w:rsidP="007B6615">
      <w:pPr>
        <w:pStyle w:val="Default"/>
        <w:spacing w:line="360" w:lineRule="auto"/>
        <w:rPr>
          <w:b/>
          <w:bCs/>
          <w:sz w:val="28"/>
          <w:szCs w:val="28"/>
        </w:rPr>
      </w:pPr>
      <w:r>
        <w:rPr>
          <w:b/>
          <w:bCs/>
          <w:sz w:val="28"/>
          <w:szCs w:val="28"/>
        </w:rPr>
        <w:t>Упражнения в воде:</w:t>
      </w:r>
    </w:p>
    <w:p w:rsidR="007B6615" w:rsidRDefault="007B6615" w:rsidP="007B6615">
      <w:pPr>
        <w:pStyle w:val="Default"/>
        <w:jc w:val="both"/>
        <w:rPr>
          <w:sz w:val="28"/>
          <w:szCs w:val="28"/>
        </w:rPr>
      </w:pPr>
      <w:r>
        <w:rPr>
          <w:sz w:val="28"/>
          <w:szCs w:val="28"/>
        </w:rPr>
        <w:t xml:space="preserve">- передвижения по бассейну с различным положением рук и ног, ходьба спиной вперед с круговыми движениями рук; в полунаклоне с выполнением гребковых движений рук; </w:t>
      </w:r>
    </w:p>
    <w:p w:rsidR="007B6615" w:rsidRDefault="007B6615" w:rsidP="007B6615">
      <w:pPr>
        <w:pStyle w:val="Default"/>
        <w:jc w:val="both"/>
        <w:rPr>
          <w:sz w:val="28"/>
          <w:szCs w:val="28"/>
        </w:rPr>
      </w:pPr>
      <w:r>
        <w:rPr>
          <w:sz w:val="28"/>
          <w:szCs w:val="28"/>
        </w:rPr>
        <w:t>- легкий бег с заданиями;</w:t>
      </w:r>
    </w:p>
    <w:p w:rsidR="007B6615" w:rsidRDefault="007B6615" w:rsidP="007B6615">
      <w:pPr>
        <w:pStyle w:val="Default"/>
        <w:jc w:val="both"/>
        <w:rPr>
          <w:sz w:val="28"/>
          <w:szCs w:val="28"/>
        </w:rPr>
      </w:pPr>
      <w:r>
        <w:rPr>
          <w:sz w:val="28"/>
          <w:szCs w:val="28"/>
        </w:rPr>
        <w:t>- погружения с задержкой дыхания; с продолжительным выдохом;</w:t>
      </w:r>
    </w:p>
    <w:p w:rsidR="007B6615" w:rsidRDefault="007B6615" w:rsidP="007B6615">
      <w:pPr>
        <w:pStyle w:val="Default"/>
        <w:jc w:val="both"/>
        <w:rPr>
          <w:sz w:val="28"/>
          <w:szCs w:val="28"/>
        </w:rPr>
      </w:pPr>
      <w:r>
        <w:rPr>
          <w:sz w:val="28"/>
          <w:szCs w:val="28"/>
        </w:rPr>
        <w:t>- ныряния и подныривания;</w:t>
      </w:r>
    </w:p>
    <w:p w:rsidR="007B6615" w:rsidRDefault="007B6615" w:rsidP="007B6615">
      <w:pPr>
        <w:pStyle w:val="Default"/>
        <w:jc w:val="both"/>
        <w:rPr>
          <w:sz w:val="28"/>
          <w:szCs w:val="28"/>
        </w:rPr>
      </w:pPr>
      <w:r>
        <w:rPr>
          <w:sz w:val="28"/>
          <w:szCs w:val="28"/>
        </w:rPr>
        <w:t>- собирание предметов, разбросанных на дне;</w:t>
      </w:r>
    </w:p>
    <w:p w:rsidR="007B6615" w:rsidRDefault="007B6615" w:rsidP="007B6615">
      <w:pPr>
        <w:pStyle w:val="Default"/>
        <w:jc w:val="both"/>
        <w:rPr>
          <w:sz w:val="28"/>
          <w:szCs w:val="28"/>
        </w:rPr>
      </w:pPr>
      <w:r>
        <w:rPr>
          <w:sz w:val="28"/>
          <w:szCs w:val="28"/>
        </w:rPr>
        <w:t>- лежание на воде в положении «звездочка» на груди и на спине с максимальной продолжительностью;</w:t>
      </w:r>
    </w:p>
    <w:p w:rsidR="007B6615" w:rsidRDefault="007B6615" w:rsidP="007B6615">
      <w:pPr>
        <w:pStyle w:val="Default"/>
        <w:jc w:val="both"/>
        <w:rPr>
          <w:sz w:val="28"/>
          <w:szCs w:val="28"/>
        </w:rPr>
      </w:pPr>
      <w:r>
        <w:rPr>
          <w:sz w:val="28"/>
          <w:szCs w:val="28"/>
        </w:rPr>
        <w:t>- движения ногами стилем кроль, держась руками за поручень;</w:t>
      </w:r>
    </w:p>
    <w:p w:rsidR="007B6615" w:rsidRDefault="007B6615" w:rsidP="007B6615">
      <w:pPr>
        <w:pStyle w:val="Default"/>
        <w:jc w:val="both"/>
        <w:rPr>
          <w:sz w:val="28"/>
          <w:szCs w:val="28"/>
        </w:rPr>
      </w:pPr>
      <w:r>
        <w:rPr>
          <w:sz w:val="28"/>
          <w:szCs w:val="28"/>
        </w:rPr>
        <w:t>- скольжение на груди и спине с опорой и без;</w:t>
      </w:r>
    </w:p>
    <w:p w:rsidR="007B6615" w:rsidRDefault="007B6615" w:rsidP="007B6615">
      <w:pPr>
        <w:pStyle w:val="Default"/>
        <w:jc w:val="both"/>
        <w:rPr>
          <w:sz w:val="28"/>
          <w:szCs w:val="28"/>
        </w:rPr>
      </w:pPr>
      <w:r>
        <w:rPr>
          <w:sz w:val="28"/>
          <w:szCs w:val="28"/>
        </w:rPr>
        <w:t>- плавание на груди, спине с движениями ногами способом кроль с опорой и без;</w:t>
      </w:r>
    </w:p>
    <w:p w:rsidR="007B6615" w:rsidRDefault="007B6615" w:rsidP="007B6615">
      <w:pPr>
        <w:pStyle w:val="Default"/>
        <w:jc w:val="both"/>
        <w:rPr>
          <w:sz w:val="28"/>
          <w:szCs w:val="28"/>
        </w:rPr>
      </w:pPr>
      <w:r>
        <w:rPr>
          <w:sz w:val="28"/>
          <w:szCs w:val="28"/>
        </w:rPr>
        <w:t>- скольжение на груди и спине с различным положением рук (руки впереди, руки прижаты к туловищу, одна рука впереди, другая прижата) в согласовании с движениями ног;</w:t>
      </w:r>
    </w:p>
    <w:p w:rsidR="007B6615" w:rsidRDefault="007B6615" w:rsidP="007B6615">
      <w:pPr>
        <w:pStyle w:val="Default"/>
        <w:jc w:val="both"/>
        <w:rPr>
          <w:sz w:val="28"/>
          <w:szCs w:val="28"/>
        </w:rPr>
      </w:pPr>
      <w:r>
        <w:rPr>
          <w:sz w:val="28"/>
          <w:szCs w:val="28"/>
        </w:rPr>
        <w:t>- плавание при помощи движений рук на груди и спине с опорой в ногах;</w:t>
      </w:r>
    </w:p>
    <w:p w:rsidR="007B6615" w:rsidRDefault="007B6615" w:rsidP="007B6615">
      <w:pPr>
        <w:pStyle w:val="Default"/>
        <w:jc w:val="both"/>
        <w:rPr>
          <w:sz w:val="28"/>
          <w:szCs w:val="28"/>
        </w:rPr>
      </w:pPr>
      <w:r>
        <w:rPr>
          <w:sz w:val="28"/>
          <w:szCs w:val="28"/>
        </w:rPr>
        <w:t>- плавание с отработкой дыхания;</w:t>
      </w:r>
    </w:p>
    <w:p w:rsidR="007B6615" w:rsidRDefault="007B6615" w:rsidP="007B6615">
      <w:pPr>
        <w:pStyle w:val="Default"/>
        <w:jc w:val="both"/>
        <w:rPr>
          <w:sz w:val="28"/>
          <w:szCs w:val="28"/>
        </w:rPr>
      </w:pPr>
      <w:r>
        <w:rPr>
          <w:sz w:val="28"/>
          <w:szCs w:val="28"/>
        </w:rPr>
        <w:lastRenderedPageBreak/>
        <w:t>- плавание кролем на груди, спине – при задержанном дыхании;</w:t>
      </w:r>
    </w:p>
    <w:p w:rsidR="007B6615" w:rsidRDefault="007B6615" w:rsidP="007B6615">
      <w:pPr>
        <w:pStyle w:val="Default"/>
        <w:jc w:val="both"/>
        <w:rPr>
          <w:sz w:val="28"/>
          <w:szCs w:val="28"/>
        </w:rPr>
      </w:pPr>
      <w:r>
        <w:rPr>
          <w:sz w:val="28"/>
          <w:szCs w:val="28"/>
        </w:rPr>
        <w:t>- плавание кролем на груди, спине в согласовании с дыханием;</w:t>
      </w:r>
    </w:p>
    <w:p w:rsidR="007B6615" w:rsidRDefault="007B6615" w:rsidP="007B6615">
      <w:pPr>
        <w:pStyle w:val="Default"/>
        <w:jc w:val="both"/>
        <w:rPr>
          <w:sz w:val="28"/>
          <w:szCs w:val="28"/>
        </w:rPr>
      </w:pPr>
      <w:r>
        <w:rPr>
          <w:sz w:val="28"/>
          <w:szCs w:val="28"/>
        </w:rPr>
        <w:t>- кувырки вперед, назад в воде;</w:t>
      </w:r>
    </w:p>
    <w:p w:rsidR="007B6615" w:rsidRDefault="007B6615" w:rsidP="007B6615">
      <w:pPr>
        <w:pStyle w:val="Default"/>
        <w:jc w:val="both"/>
        <w:rPr>
          <w:sz w:val="28"/>
          <w:szCs w:val="28"/>
        </w:rPr>
      </w:pPr>
      <w:r>
        <w:rPr>
          <w:sz w:val="28"/>
          <w:szCs w:val="28"/>
        </w:rPr>
        <w:t>- элементы прикладного плавания (выполнение способов транспортировки, буксировки, переноса груза над водой, плавание в одежде);</w:t>
      </w:r>
    </w:p>
    <w:p w:rsidR="007B6615" w:rsidRDefault="007B6615" w:rsidP="007B6615">
      <w:pPr>
        <w:pStyle w:val="Default"/>
        <w:jc w:val="both"/>
        <w:rPr>
          <w:sz w:val="28"/>
          <w:szCs w:val="28"/>
        </w:rPr>
      </w:pPr>
      <w:r>
        <w:rPr>
          <w:sz w:val="28"/>
          <w:szCs w:val="28"/>
        </w:rPr>
        <w:t>- свободное плавание;</w:t>
      </w:r>
    </w:p>
    <w:p w:rsidR="007B6615" w:rsidRPr="00855AE0" w:rsidRDefault="007B6615" w:rsidP="007B6615">
      <w:pPr>
        <w:pStyle w:val="Default"/>
        <w:spacing w:line="360" w:lineRule="auto"/>
        <w:jc w:val="both"/>
        <w:rPr>
          <w:b/>
          <w:sz w:val="28"/>
          <w:szCs w:val="28"/>
        </w:rPr>
      </w:pPr>
      <w:r w:rsidRPr="00855AE0">
        <w:rPr>
          <w:b/>
          <w:sz w:val="28"/>
          <w:szCs w:val="28"/>
        </w:rPr>
        <w:t xml:space="preserve">Игры в </w:t>
      </w:r>
      <w:r w:rsidR="0079314C">
        <w:rPr>
          <w:b/>
          <w:sz w:val="28"/>
          <w:szCs w:val="28"/>
        </w:rPr>
        <w:t>в</w:t>
      </w:r>
      <w:r w:rsidRPr="00855AE0">
        <w:rPr>
          <w:b/>
          <w:sz w:val="28"/>
          <w:szCs w:val="28"/>
        </w:rPr>
        <w:t>оде:</w:t>
      </w:r>
    </w:p>
    <w:p w:rsidR="007B6615" w:rsidRPr="00855AE0" w:rsidRDefault="007B6615" w:rsidP="007B6615">
      <w:pPr>
        <w:rPr>
          <w:sz w:val="28"/>
          <w:szCs w:val="28"/>
          <w:u w:val="single"/>
        </w:rPr>
      </w:pPr>
      <w:r w:rsidRPr="00855AE0">
        <w:rPr>
          <w:sz w:val="28"/>
          <w:szCs w:val="28"/>
          <w:u w:val="single"/>
        </w:rPr>
        <w:t>Игры на ориентировку в воде</w:t>
      </w:r>
      <w:r>
        <w:rPr>
          <w:sz w:val="28"/>
          <w:szCs w:val="28"/>
          <w:u w:val="single"/>
        </w:rPr>
        <w:t>:</w:t>
      </w:r>
    </w:p>
    <w:p w:rsidR="007B6615" w:rsidRDefault="007B6615" w:rsidP="007B6615">
      <w:pPr>
        <w:rPr>
          <w:sz w:val="28"/>
          <w:szCs w:val="28"/>
        </w:rPr>
      </w:pPr>
      <w:proofErr w:type="gramStart"/>
      <w:r>
        <w:rPr>
          <w:sz w:val="28"/>
          <w:szCs w:val="28"/>
        </w:rPr>
        <w:t xml:space="preserve">«Переправа пограничников», «Кузнечики», «Винтики», «Акробаты», «Удержись!», «Попади в движущуюся цель», «Хрустальные шары», «Будь </w:t>
      </w:r>
      <w:proofErr w:type="gramEnd"/>
    </w:p>
    <w:p w:rsidR="007B6615" w:rsidRDefault="007B6615" w:rsidP="007B6615">
      <w:pPr>
        <w:spacing w:line="360" w:lineRule="auto"/>
        <w:rPr>
          <w:b/>
          <w:i/>
          <w:sz w:val="32"/>
          <w:szCs w:val="32"/>
          <w:u w:val="single"/>
        </w:rPr>
      </w:pPr>
      <w:r>
        <w:rPr>
          <w:sz w:val="28"/>
          <w:szCs w:val="28"/>
        </w:rPr>
        <w:t>внимательным», «Найди клад»</w:t>
      </w:r>
    </w:p>
    <w:p w:rsidR="007B6615" w:rsidRDefault="007B6615" w:rsidP="007B6615">
      <w:pPr>
        <w:rPr>
          <w:sz w:val="28"/>
          <w:szCs w:val="28"/>
          <w:u w:val="single"/>
        </w:rPr>
      </w:pPr>
      <w:r w:rsidRPr="00F91231">
        <w:rPr>
          <w:sz w:val="28"/>
          <w:szCs w:val="28"/>
          <w:u w:val="single"/>
        </w:rPr>
        <w:t>Игры с погружением в воду с головой</w:t>
      </w:r>
      <w:r>
        <w:rPr>
          <w:sz w:val="28"/>
          <w:szCs w:val="28"/>
          <w:u w:val="single"/>
        </w:rPr>
        <w:t>:</w:t>
      </w:r>
    </w:p>
    <w:p w:rsidR="007B6615" w:rsidRDefault="007B6615" w:rsidP="007B6615">
      <w:pPr>
        <w:rPr>
          <w:sz w:val="28"/>
          <w:szCs w:val="28"/>
        </w:rPr>
      </w:pPr>
      <w:proofErr w:type="gramStart"/>
      <w:r w:rsidRPr="00F91231">
        <w:rPr>
          <w:sz w:val="28"/>
          <w:szCs w:val="28"/>
        </w:rPr>
        <w:t>«</w:t>
      </w:r>
      <w:r>
        <w:rPr>
          <w:sz w:val="28"/>
          <w:szCs w:val="28"/>
        </w:rPr>
        <w:t xml:space="preserve">Морской бой», «Охотники и утки», «Водолазы», «Качели и качалки», «Утки нырки», «Смотри внимательно», «Сосчитай», «Сядь на дно», «Конкурс </w:t>
      </w:r>
      <w:proofErr w:type="gramEnd"/>
    </w:p>
    <w:p w:rsidR="007B6615" w:rsidRDefault="007B6615" w:rsidP="007B6615">
      <w:pPr>
        <w:spacing w:line="360" w:lineRule="auto"/>
        <w:rPr>
          <w:b/>
          <w:i/>
          <w:sz w:val="32"/>
          <w:szCs w:val="32"/>
          <w:u w:val="single"/>
        </w:rPr>
      </w:pPr>
      <w:r>
        <w:rPr>
          <w:sz w:val="28"/>
          <w:szCs w:val="28"/>
        </w:rPr>
        <w:t>поплавков», «Спутник»</w:t>
      </w:r>
    </w:p>
    <w:p w:rsidR="007B6615" w:rsidRPr="00F91231" w:rsidRDefault="007B6615" w:rsidP="007B6615">
      <w:pPr>
        <w:rPr>
          <w:sz w:val="28"/>
          <w:szCs w:val="28"/>
          <w:u w:val="single"/>
        </w:rPr>
      </w:pPr>
      <w:r w:rsidRPr="00F91231">
        <w:rPr>
          <w:sz w:val="28"/>
          <w:szCs w:val="28"/>
          <w:u w:val="single"/>
        </w:rPr>
        <w:t>Игры – эстафеты</w:t>
      </w:r>
      <w:r>
        <w:rPr>
          <w:sz w:val="28"/>
          <w:szCs w:val="28"/>
          <w:u w:val="single"/>
        </w:rPr>
        <w:t>:</w:t>
      </w:r>
    </w:p>
    <w:p w:rsidR="007B6615" w:rsidRDefault="007B6615" w:rsidP="007B6615">
      <w:pPr>
        <w:rPr>
          <w:sz w:val="28"/>
          <w:szCs w:val="28"/>
        </w:rPr>
      </w:pPr>
      <w:proofErr w:type="gramStart"/>
      <w:r>
        <w:rPr>
          <w:sz w:val="28"/>
          <w:szCs w:val="28"/>
        </w:rPr>
        <w:t xml:space="preserve">«Перетяжки», «Баскетбол на воде», «Кто быстрее», «Гонка мяча», «Аврал»,       «С «донесением» вплавь», «Водные жмурки», «Быстрые мячи», «Эстафета с </w:t>
      </w:r>
      <w:proofErr w:type="gramEnd"/>
    </w:p>
    <w:p w:rsidR="007B6615" w:rsidRPr="00F91231" w:rsidRDefault="007B6615" w:rsidP="007B6615">
      <w:pPr>
        <w:spacing w:line="360" w:lineRule="auto"/>
        <w:rPr>
          <w:sz w:val="28"/>
          <w:szCs w:val="28"/>
        </w:rPr>
      </w:pPr>
      <w:r>
        <w:rPr>
          <w:sz w:val="28"/>
          <w:szCs w:val="28"/>
        </w:rPr>
        <w:t>бегущей игрушкой»</w:t>
      </w:r>
    </w:p>
    <w:p w:rsidR="007B6615" w:rsidRPr="00F91231" w:rsidRDefault="007B6615" w:rsidP="007B6615">
      <w:pPr>
        <w:rPr>
          <w:b/>
          <w:sz w:val="32"/>
          <w:szCs w:val="32"/>
          <w:u w:val="single"/>
        </w:rPr>
      </w:pPr>
      <w:r w:rsidRPr="00F91231">
        <w:rPr>
          <w:sz w:val="32"/>
          <w:szCs w:val="32"/>
          <w:u w:val="single"/>
        </w:rPr>
        <w:t>Игры со скольжением и плаванием</w:t>
      </w:r>
      <w:r w:rsidRPr="00F91231">
        <w:rPr>
          <w:b/>
          <w:sz w:val="32"/>
          <w:szCs w:val="32"/>
          <w:u w:val="single"/>
        </w:rPr>
        <w:t>:</w:t>
      </w:r>
    </w:p>
    <w:p w:rsidR="007B6615" w:rsidRDefault="007B6615" w:rsidP="007B6615">
      <w:pPr>
        <w:rPr>
          <w:sz w:val="28"/>
          <w:szCs w:val="28"/>
        </w:rPr>
      </w:pPr>
      <w:r>
        <w:rPr>
          <w:sz w:val="28"/>
          <w:szCs w:val="28"/>
        </w:rPr>
        <w:t xml:space="preserve">«Поезд в туннель», «Пятнашки с поплавком», «Пловцы», «Зеркальце», «Пятнашки со звездочкой», «Подводные лодки», «Самая быстрая пара», «Удержи </w:t>
      </w:r>
    </w:p>
    <w:p w:rsidR="007B6615" w:rsidRPr="005747CB" w:rsidRDefault="007B6615" w:rsidP="007B6615">
      <w:pPr>
        <w:spacing w:line="360" w:lineRule="auto"/>
        <w:rPr>
          <w:sz w:val="28"/>
          <w:szCs w:val="28"/>
        </w:rPr>
      </w:pPr>
      <w:r>
        <w:rPr>
          <w:sz w:val="28"/>
          <w:szCs w:val="28"/>
        </w:rPr>
        <w:t>доску»</w:t>
      </w:r>
    </w:p>
    <w:p w:rsidR="007B6615" w:rsidRPr="00BB6959" w:rsidRDefault="007B6615" w:rsidP="007B6615">
      <w:pPr>
        <w:rPr>
          <w:b/>
          <w:sz w:val="28"/>
          <w:szCs w:val="28"/>
          <w:u w:val="single"/>
        </w:rPr>
      </w:pPr>
      <w:r w:rsidRPr="005747CB">
        <w:rPr>
          <w:sz w:val="28"/>
          <w:szCs w:val="28"/>
          <w:u w:val="single"/>
        </w:rPr>
        <w:t>Игры для ознакомления со свойствами воды</w:t>
      </w:r>
      <w:r>
        <w:rPr>
          <w:sz w:val="28"/>
          <w:szCs w:val="28"/>
          <w:u w:val="single"/>
        </w:rPr>
        <w:t>:</w:t>
      </w:r>
    </w:p>
    <w:p w:rsidR="007B6615" w:rsidRDefault="007B6615" w:rsidP="007B6615">
      <w:pPr>
        <w:rPr>
          <w:sz w:val="28"/>
          <w:szCs w:val="28"/>
        </w:rPr>
      </w:pPr>
      <w:proofErr w:type="gramStart"/>
      <w:r>
        <w:rPr>
          <w:sz w:val="28"/>
          <w:szCs w:val="28"/>
        </w:rPr>
        <w:t>«Караси и карпы», «Невод», «Караси и щука», «Байдарки», «Переправа», «Рыбий хвост», «Свободное место», «Фонтан».</w:t>
      </w:r>
      <w:proofErr w:type="gramEnd"/>
    </w:p>
    <w:p w:rsidR="007B6615" w:rsidRDefault="007B6615" w:rsidP="007B6615">
      <w:pPr>
        <w:rPr>
          <w:sz w:val="28"/>
          <w:szCs w:val="28"/>
        </w:rPr>
      </w:pPr>
    </w:p>
    <w:p w:rsidR="007B6615" w:rsidRDefault="007B6615" w:rsidP="007B6615">
      <w:pPr>
        <w:ind w:right="-142"/>
        <w:jc w:val="center"/>
        <w:rPr>
          <w:b/>
          <w:iCs/>
          <w:sz w:val="28"/>
          <w:szCs w:val="28"/>
          <w:lang w:eastAsia="en-US"/>
        </w:rPr>
      </w:pPr>
      <w:r>
        <w:rPr>
          <w:b/>
          <w:iCs/>
          <w:sz w:val="28"/>
          <w:szCs w:val="28"/>
          <w:lang w:eastAsia="en-US"/>
        </w:rPr>
        <w:t xml:space="preserve">Учебный план по реализации образовательной области </w:t>
      </w:r>
    </w:p>
    <w:p w:rsidR="007B6615" w:rsidRDefault="007B6615" w:rsidP="007B6615">
      <w:pPr>
        <w:ind w:right="-142"/>
        <w:jc w:val="center"/>
        <w:rPr>
          <w:b/>
          <w:iCs/>
          <w:sz w:val="28"/>
          <w:szCs w:val="28"/>
          <w:lang w:eastAsia="en-US"/>
        </w:rPr>
      </w:pPr>
      <w:r>
        <w:rPr>
          <w:b/>
          <w:iCs/>
          <w:sz w:val="28"/>
          <w:szCs w:val="28"/>
          <w:lang w:eastAsia="en-US"/>
        </w:rPr>
        <w:t>«Физическая культура» (плавание)</w:t>
      </w:r>
    </w:p>
    <w:p w:rsidR="007B6615" w:rsidRPr="00470AF7" w:rsidRDefault="007B6615" w:rsidP="007B6615">
      <w:pPr>
        <w:ind w:right="-142"/>
        <w:jc w:val="center"/>
        <w:rPr>
          <w:i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077"/>
        <w:gridCol w:w="1077"/>
        <w:gridCol w:w="1077"/>
        <w:gridCol w:w="1077"/>
        <w:gridCol w:w="1077"/>
        <w:gridCol w:w="1077"/>
        <w:gridCol w:w="1077"/>
        <w:gridCol w:w="1077"/>
      </w:tblGrid>
      <w:tr w:rsidR="007B6615" w:rsidRPr="00596EB7">
        <w:tc>
          <w:tcPr>
            <w:tcW w:w="1368" w:type="dxa"/>
            <w:vMerge w:val="restart"/>
          </w:tcPr>
          <w:p w:rsidR="007B6615" w:rsidRPr="00596EB7" w:rsidRDefault="007B6615" w:rsidP="00DB1564">
            <w:pPr>
              <w:ind w:right="-142"/>
              <w:jc w:val="center"/>
              <w:rPr>
                <w:iCs/>
                <w:sz w:val="28"/>
                <w:szCs w:val="28"/>
                <w:lang w:eastAsia="en-US"/>
              </w:rPr>
            </w:pPr>
          </w:p>
          <w:p w:rsidR="007B6615" w:rsidRPr="00596EB7" w:rsidRDefault="007B6615" w:rsidP="00DB1564">
            <w:pPr>
              <w:ind w:right="-142"/>
              <w:jc w:val="center"/>
              <w:rPr>
                <w:iCs/>
                <w:sz w:val="28"/>
                <w:szCs w:val="28"/>
                <w:lang w:eastAsia="en-US"/>
              </w:rPr>
            </w:pPr>
            <w:r w:rsidRPr="00596EB7">
              <w:rPr>
                <w:iCs/>
                <w:sz w:val="28"/>
                <w:szCs w:val="28"/>
                <w:lang w:eastAsia="en-US"/>
              </w:rPr>
              <w:t>НОД</w:t>
            </w:r>
          </w:p>
        </w:tc>
        <w:tc>
          <w:tcPr>
            <w:tcW w:w="8616" w:type="dxa"/>
            <w:gridSpan w:val="8"/>
          </w:tcPr>
          <w:p w:rsidR="007B6615" w:rsidRPr="00596EB7" w:rsidRDefault="007B6615" w:rsidP="00DB1564">
            <w:pPr>
              <w:ind w:right="-142"/>
              <w:jc w:val="center"/>
              <w:rPr>
                <w:iCs/>
                <w:sz w:val="28"/>
                <w:szCs w:val="28"/>
                <w:lang w:eastAsia="en-US"/>
              </w:rPr>
            </w:pPr>
            <w:r w:rsidRPr="00596EB7">
              <w:rPr>
                <w:iCs/>
                <w:sz w:val="28"/>
                <w:szCs w:val="28"/>
                <w:lang w:eastAsia="en-US"/>
              </w:rPr>
              <w:t>Возрастные группы</w:t>
            </w:r>
          </w:p>
        </w:tc>
      </w:tr>
      <w:tr w:rsidR="007B6615" w:rsidRPr="00596EB7">
        <w:tc>
          <w:tcPr>
            <w:tcW w:w="1368" w:type="dxa"/>
            <w:vMerge/>
          </w:tcPr>
          <w:p w:rsidR="007B6615" w:rsidRPr="00596EB7" w:rsidRDefault="007B6615" w:rsidP="00DB1564">
            <w:pPr>
              <w:ind w:right="-142"/>
              <w:jc w:val="center"/>
              <w:rPr>
                <w:iCs/>
                <w:sz w:val="28"/>
                <w:szCs w:val="28"/>
                <w:lang w:eastAsia="en-US"/>
              </w:rPr>
            </w:pPr>
          </w:p>
        </w:tc>
        <w:tc>
          <w:tcPr>
            <w:tcW w:w="2154" w:type="dxa"/>
            <w:gridSpan w:val="2"/>
          </w:tcPr>
          <w:p w:rsidR="007B6615" w:rsidRPr="00596EB7" w:rsidRDefault="007B6615" w:rsidP="00E00E72">
            <w:pPr>
              <w:ind w:right="-142"/>
              <w:jc w:val="center"/>
              <w:rPr>
                <w:iCs/>
                <w:lang w:eastAsia="en-US"/>
              </w:rPr>
            </w:pPr>
            <w:r w:rsidRPr="00596EB7">
              <w:rPr>
                <w:iCs/>
                <w:lang w:eastAsia="en-US"/>
              </w:rPr>
              <w:t>2 младшая</w:t>
            </w:r>
          </w:p>
          <w:p w:rsidR="007B6615" w:rsidRPr="00596EB7" w:rsidRDefault="007B6615" w:rsidP="00DB1564">
            <w:pPr>
              <w:ind w:right="-142"/>
              <w:jc w:val="center"/>
              <w:rPr>
                <w:iCs/>
                <w:lang w:eastAsia="en-US"/>
              </w:rPr>
            </w:pPr>
            <w:r w:rsidRPr="00596EB7">
              <w:rPr>
                <w:iCs/>
                <w:lang w:eastAsia="en-US"/>
              </w:rPr>
              <w:t>3-4 года</w:t>
            </w:r>
          </w:p>
        </w:tc>
        <w:tc>
          <w:tcPr>
            <w:tcW w:w="2154" w:type="dxa"/>
            <w:gridSpan w:val="2"/>
          </w:tcPr>
          <w:p w:rsidR="007B6615" w:rsidRPr="00596EB7" w:rsidRDefault="007B6615" w:rsidP="00E00E72">
            <w:pPr>
              <w:ind w:right="-142"/>
              <w:jc w:val="center"/>
              <w:rPr>
                <w:iCs/>
                <w:lang w:eastAsia="en-US"/>
              </w:rPr>
            </w:pPr>
            <w:r w:rsidRPr="00596EB7">
              <w:rPr>
                <w:iCs/>
                <w:lang w:eastAsia="en-US"/>
              </w:rPr>
              <w:t>средняя</w:t>
            </w:r>
          </w:p>
          <w:p w:rsidR="007B6615" w:rsidRPr="00596EB7" w:rsidRDefault="007B6615" w:rsidP="00DB1564">
            <w:pPr>
              <w:ind w:right="-142"/>
              <w:jc w:val="center"/>
              <w:rPr>
                <w:iCs/>
                <w:lang w:eastAsia="en-US"/>
              </w:rPr>
            </w:pPr>
            <w:r w:rsidRPr="00596EB7">
              <w:rPr>
                <w:iCs/>
                <w:lang w:eastAsia="en-US"/>
              </w:rPr>
              <w:t>4-5 лет</w:t>
            </w:r>
          </w:p>
        </w:tc>
        <w:tc>
          <w:tcPr>
            <w:tcW w:w="2154" w:type="dxa"/>
            <w:gridSpan w:val="2"/>
          </w:tcPr>
          <w:p w:rsidR="007B6615" w:rsidRPr="00596EB7" w:rsidRDefault="007B6615" w:rsidP="00E00E72">
            <w:pPr>
              <w:ind w:right="-142"/>
              <w:jc w:val="center"/>
              <w:rPr>
                <w:iCs/>
                <w:lang w:eastAsia="en-US"/>
              </w:rPr>
            </w:pPr>
            <w:r w:rsidRPr="00596EB7">
              <w:rPr>
                <w:iCs/>
                <w:lang w:eastAsia="en-US"/>
              </w:rPr>
              <w:t>старшая</w:t>
            </w:r>
          </w:p>
          <w:p w:rsidR="007B6615" w:rsidRPr="00596EB7" w:rsidRDefault="007B6615" w:rsidP="00DB1564">
            <w:pPr>
              <w:ind w:right="-142"/>
              <w:jc w:val="center"/>
              <w:rPr>
                <w:iCs/>
                <w:lang w:eastAsia="en-US"/>
              </w:rPr>
            </w:pPr>
            <w:r w:rsidRPr="00596EB7">
              <w:rPr>
                <w:iCs/>
                <w:lang w:eastAsia="en-US"/>
              </w:rPr>
              <w:t>5-6 лет</w:t>
            </w:r>
          </w:p>
        </w:tc>
        <w:tc>
          <w:tcPr>
            <w:tcW w:w="2154" w:type="dxa"/>
            <w:gridSpan w:val="2"/>
          </w:tcPr>
          <w:p w:rsidR="007B6615" w:rsidRPr="00596EB7" w:rsidRDefault="00E00E72" w:rsidP="00DB1564">
            <w:pPr>
              <w:ind w:right="-142"/>
              <w:jc w:val="center"/>
              <w:rPr>
                <w:iCs/>
                <w:lang w:eastAsia="en-US"/>
              </w:rPr>
            </w:pPr>
            <w:r>
              <w:rPr>
                <w:iCs/>
                <w:lang w:eastAsia="en-US"/>
              </w:rPr>
              <w:t xml:space="preserve">подготовит. </w:t>
            </w:r>
          </w:p>
          <w:p w:rsidR="007B6615" w:rsidRPr="00596EB7" w:rsidRDefault="007B6615" w:rsidP="00DB1564">
            <w:pPr>
              <w:ind w:right="-142"/>
              <w:jc w:val="center"/>
              <w:rPr>
                <w:iCs/>
                <w:lang w:eastAsia="en-US"/>
              </w:rPr>
            </w:pPr>
            <w:r w:rsidRPr="00596EB7">
              <w:rPr>
                <w:iCs/>
                <w:lang w:eastAsia="en-US"/>
              </w:rPr>
              <w:t>6-7 лет</w:t>
            </w:r>
          </w:p>
        </w:tc>
      </w:tr>
      <w:tr w:rsidR="007B6615" w:rsidRPr="00596EB7">
        <w:trPr>
          <w:trHeight w:val="324"/>
        </w:trPr>
        <w:tc>
          <w:tcPr>
            <w:tcW w:w="1368" w:type="dxa"/>
            <w:vMerge/>
          </w:tcPr>
          <w:p w:rsidR="007B6615" w:rsidRPr="00596EB7" w:rsidRDefault="007B6615" w:rsidP="00DB1564">
            <w:pPr>
              <w:ind w:right="-142"/>
              <w:jc w:val="center"/>
              <w:rPr>
                <w:iCs/>
                <w:sz w:val="28"/>
                <w:szCs w:val="28"/>
                <w:lang w:eastAsia="en-US"/>
              </w:rPr>
            </w:pPr>
          </w:p>
        </w:tc>
        <w:tc>
          <w:tcPr>
            <w:tcW w:w="1077" w:type="dxa"/>
          </w:tcPr>
          <w:p w:rsidR="007B6615" w:rsidRPr="00596EB7" w:rsidRDefault="007B6615" w:rsidP="00DB1564">
            <w:pPr>
              <w:ind w:right="-142"/>
              <w:rPr>
                <w:iCs/>
                <w:sz w:val="20"/>
                <w:szCs w:val="20"/>
                <w:lang w:eastAsia="en-US"/>
              </w:rPr>
            </w:pPr>
            <w:r w:rsidRPr="00596EB7">
              <w:rPr>
                <w:iCs/>
                <w:sz w:val="20"/>
                <w:szCs w:val="20"/>
                <w:lang w:eastAsia="en-US"/>
              </w:rPr>
              <w:t>В неделю</w:t>
            </w:r>
          </w:p>
        </w:tc>
        <w:tc>
          <w:tcPr>
            <w:tcW w:w="1077" w:type="dxa"/>
          </w:tcPr>
          <w:p w:rsidR="007B6615" w:rsidRPr="00596EB7" w:rsidRDefault="007B6615" w:rsidP="00DB1564">
            <w:pPr>
              <w:ind w:right="-142"/>
              <w:jc w:val="center"/>
              <w:rPr>
                <w:iCs/>
                <w:sz w:val="20"/>
                <w:szCs w:val="20"/>
                <w:lang w:eastAsia="en-US"/>
              </w:rPr>
            </w:pPr>
            <w:r w:rsidRPr="00596EB7">
              <w:rPr>
                <w:iCs/>
                <w:sz w:val="20"/>
                <w:szCs w:val="20"/>
                <w:lang w:eastAsia="en-US"/>
              </w:rPr>
              <w:t>В год</w:t>
            </w:r>
          </w:p>
        </w:tc>
        <w:tc>
          <w:tcPr>
            <w:tcW w:w="1077" w:type="dxa"/>
          </w:tcPr>
          <w:p w:rsidR="007B6615" w:rsidRPr="00596EB7" w:rsidRDefault="007B6615" w:rsidP="00DB1564">
            <w:pPr>
              <w:ind w:right="-142"/>
              <w:rPr>
                <w:iCs/>
                <w:sz w:val="20"/>
                <w:szCs w:val="20"/>
                <w:lang w:eastAsia="en-US"/>
              </w:rPr>
            </w:pPr>
            <w:r w:rsidRPr="00596EB7">
              <w:rPr>
                <w:iCs/>
                <w:sz w:val="20"/>
                <w:szCs w:val="20"/>
                <w:lang w:eastAsia="en-US"/>
              </w:rPr>
              <w:t>В неделю</w:t>
            </w:r>
          </w:p>
        </w:tc>
        <w:tc>
          <w:tcPr>
            <w:tcW w:w="1077" w:type="dxa"/>
          </w:tcPr>
          <w:p w:rsidR="007B6615" w:rsidRPr="00596EB7" w:rsidRDefault="007B6615" w:rsidP="00DB1564">
            <w:pPr>
              <w:ind w:right="-142"/>
              <w:jc w:val="center"/>
              <w:rPr>
                <w:iCs/>
                <w:sz w:val="20"/>
                <w:szCs w:val="20"/>
                <w:lang w:eastAsia="en-US"/>
              </w:rPr>
            </w:pPr>
            <w:r w:rsidRPr="00596EB7">
              <w:rPr>
                <w:iCs/>
                <w:sz w:val="20"/>
                <w:szCs w:val="20"/>
                <w:lang w:eastAsia="en-US"/>
              </w:rPr>
              <w:t>В год</w:t>
            </w:r>
          </w:p>
        </w:tc>
        <w:tc>
          <w:tcPr>
            <w:tcW w:w="1077" w:type="dxa"/>
          </w:tcPr>
          <w:p w:rsidR="007B6615" w:rsidRPr="00596EB7" w:rsidRDefault="007B6615" w:rsidP="00DB1564">
            <w:pPr>
              <w:ind w:right="-142"/>
              <w:jc w:val="center"/>
              <w:rPr>
                <w:iCs/>
                <w:sz w:val="20"/>
                <w:szCs w:val="20"/>
                <w:lang w:eastAsia="en-US"/>
              </w:rPr>
            </w:pPr>
            <w:r w:rsidRPr="00596EB7">
              <w:rPr>
                <w:iCs/>
                <w:sz w:val="20"/>
                <w:szCs w:val="20"/>
                <w:lang w:eastAsia="en-US"/>
              </w:rPr>
              <w:t>В неделю</w:t>
            </w:r>
          </w:p>
        </w:tc>
        <w:tc>
          <w:tcPr>
            <w:tcW w:w="1077" w:type="dxa"/>
          </w:tcPr>
          <w:p w:rsidR="007B6615" w:rsidRPr="00596EB7" w:rsidRDefault="007B6615" w:rsidP="00DB1564">
            <w:pPr>
              <w:ind w:right="-142"/>
              <w:jc w:val="center"/>
              <w:rPr>
                <w:iCs/>
                <w:sz w:val="20"/>
                <w:szCs w:val="20"/>
                <w:lang w:eastAsia="en-US"/>
              </w:rPr>
            </w:pPr>
            <w:r w:rsidRPr="00596EB7">
              <w:rPr>
                <w:iCs/>
                <w:sz w:val="20"/>
                <w:szCs w:val="20"/>
                <w:lang w:eastAsia="en-US"/>
              </w:rPr>
              <w:t>В год</w:t>
            </w:r>
          </w:p>
        </w:tc>
        <w:tc>
          <w:tcPr>
            <w:tcW w:w="1077" w:type="dxa"/>
          </w:tcPr>
          <w:p w:rsidR="007B6615" w:rsidRPr="00596EB7" w:rsidRDefault="007B6615" w:rsidP="00DB1564">
            <w:pPr>
              <w:ind w:right="-142"/>
              <w:jc w:val="center"/>
              <w:rPr>
                <w:iCs/>
                <w:sz w:val="20"/>
                <w:szCs w:val="20"/>
                <w:lang w:eastAsia="en-US"/>
              </w:rPr>
            </w:pPr>
            <w:r w:rsidRPr="00596EB7">
              <w:rPr>
                <w:iCs/>
                <w:sz w:val="20"/>
                <w:szCs w:val="20"/>
                <w:lang w:eastAsia="en-US"/>
              </w:rPr>
              <w:t>В неделю</w:t>
            </w:r>
          </w:p>
        </w:tc>
        <w:tc>
          <w:tcPr>
            <w:tcW w:w="1077" w:type="dxa"/>
          </w:tcPr>
          <w:p w:rsidR="007B6615" w:rsidRPr="00596EB7" w:rsidRDefault="007B6615" w:rsidP="00DB1564">
            <w:pPr>
              <w:ind w:right="-142"/>
              <w:jc w:val="center"/>
              <w:rPr>
                <w:iCs/>
                <w:sz w:val="20"/>
                <w:szCs w:val="20"/>
                <w:lang w:eastAsia="en-US"/>
              </w:rPr>
            </w:pPr>
            <w:r w:rsidRPr="00596EB7">
              <w:rPr>
                <w:iCs/>
                <w:sz w:val="20"/>
                <w:szCs w:val="20"/>
                <w:lang w:eastAsia="en-US"/>
              </w:rPr>
              <w:t>В год</w:t>
            </w:r>
          </w:p>
        </w:tc>
      </w:tr>
      <w:tr w:rsidR="007B6615" w:rsidRPr="00596EB7">
        <w:tc>
          <w:tcPr>
            <w:tcW w:w="1368" w:type="dxa"/>
            <w:vMerge/>
          </w:tcPr>
          <w:p w:rsidR="007B6615" w:rsidRPr="00596EB7" w:rsidRDefault="007B6615" w:rsidP="00DB1564">
            <w:pPr>
              <w:ind w:right="-142"/>
              <w:jc w:val="center"/>
              <w:rPr>
                <w:iCs/>
                <w:sz w:val="28"/>
                <w:szCs w:val="28"/>
                <w:lang w:eastAsia="en-US"/>
              </w:rPr>
            </w:pPr>
          </w:p>
        </w:tc>
        <w:tc>
          <w:tcPr>
            <w:tcW w:w="1077" w:type="dxa"/>
          </w:tcPr>
          <w:p w:rsidR="007B6615" w:rsidRPr="00596EB7" w:rsidRDefault="007B6615" w:rsidP="00DB1564">
            <w:pPr>
              <w:ind w:right="-142"/>
              <w:jc w:val="center"/>
              <w:rPr>
                <w:iCs/>
                <w:sz w:val="28"/>
                <w:szCs w:val="28"/>
                <w:lang w:eastAsia="en-US"/>
              </w:rPr>
            </w:pPr>
            <w:r w:rsidRPr="00596EB7">
              <w:rPr>
                <w:iCs/>
                <w:sz w:val="28"/>
                <w:szCs w:val="28"/>
                <w:lang w:eastAsia="en-US"/>
              </w:rPr>
              <w:t>2</w:t>
            </w:r>
          </w:p>
        </w:tc>
        <w:tc>
          <w:tcPr>
            <w:tcW w:w="1077" w:type="dxa"/>
          </w:tcPr>
          <w:p w:rsidR="007B6615" w:rsidRPr="00596EB7" w:rsidRDefault="007B6615" w:rsidP="00DB1564">
            <w:pPr>
              <w:ind w:right="-142"/>
              <w:jc w:val="center"/>
              <w:rPr>
                <w:iCs/>
                <w:sz w:val="28"/>
                <w:szCs w:val="28"/>
                <w:lang w:eastAsia="en-US"/>
              </w:rPr>
            </w:pPr>
            <w:r w:rsidRPr="00596EB7">
              <w:rPr>
                <w:iCs/>
                <w:sz w:val="28"/>
                <w:szCs w:val="28"/>
                <w:lang w:eastAsia="en-US"/>
              </w:rPr>
              <w:t>72</w:t>
            </w:r>
          </w:p>
        </w:tc>
        <w:tc>
          <w:tcPr>
            <w:tcW w:w="1077" w:type="dxa"/>
          </w:tcPr>
          <w:p w:rsidR="007B6615" w:rsidRPr="00596EB7" w:rsidRDefault="007B6615" w:rsidP="00DB1564">
            <w:pPr>
              <w:ind w:right="-142"/>
              <w:jc w:val="center"/>
              <w:rPr>
                <w:iCs/>
                <w:sz w:val="28"/>
                <w:szCs w:val="28"/>
                <w:lang w:eastAsia="en-US"/>
              </w:rPr>
            </w:pPr>
            <w:r w:rsidRPr="00596EB7">
              <w:rPr>
                <w:iCs/>
                <w:sz w:val="28"/>
                <w:szCs w:val="28"/>
                <w:lang w:eastAsia="en-US"/>
              </w:rPr>
              <w:t>2</w:t>
            </w:r>
          </w:p>
        </w:tc>
        <w:tc>
          <w:tcPr>
            <w:tcW w:w="1077" w:type="dxa"/>
          </w:tcPr>
          <w:p w:rsidR="007B6615" w:rsidRPr="00596EB7" w:rsidRDefault="007B6615" w:rsidP="00DB1564">
            <w:pPr>
              <w:ind w:right="-142"/>
              <w:jc w:val="center"/>
              <w:rPr>
                <w:iCs/>
                <w:sz w:val="28"/>
                <w:szCs w:val="28"/>
                <w:lang w:eastAsia="en-US"/>
              </w:rPr>
            </w:pPr>
            <w:r w:rsidRPr="00596EB7">
              <w:rPr>
                <w:iCs/>
                <w:sz w:val="28"/>
                <w:szCs w:val="28"/>
                <w:lang w:eastAsia="en-US"/>
              </w:rPr>
              <w:t>72</w:t>
            </w:r>
          </w:p>
        </w:tc>
        <w:tc>
          <w:tcPr>
            <w:tcW w:w="1077" w:type="dxa"/>
          </w:tcPr>
          <w:p w:rsidR="007B6615" w:rsidRPr="00596EB7" w:rsidRDefault="007B6615" w:rsidP="00DB1564">
            <w:pPr>
              <w:ind w:right="-142"/>
              <w:jc w:val="center"/>
              <w:rPr>
                <w:iCs/>
                <w:sz w:val="28"/>
                <w:szCs w:val="28"/>
                <w:lang w:eastAsia="en-US"/>
              </w:rPr>
            </w:pPr>
            <w:r w:rsidRPr="00596EB7">
              <w:rPr>
                <w:iCs/>
                <w:sz w:val="28"/>
                <w:szCs w:val="28"/>
                <w:lang w:eastAsia="en-US"/>
              </w:rPr>
              <w:t>2</w:t>
            </w:r>
          </w:p>
        </w:tc>
        <w:tc>
          <w:tcPr>
            <w:tcW w:w="1077" w:type="dxa"/>
          </w:tcPr>
          <w:p w:rsidR="007B6615" w:rsidRPr="00596EB7" w:rsidRDefault="007B6615" w:rsidP="00DB1564">
            <w:pPr>
              <w:ind w:right="-142"/>
              <w:jc w:val="center"/>
              <w:rPr>
                <w:iCs/>
                <w:sz w:val="28"/>
                <w:szCs w:val="28"/>
                <w:lang w:eastAsia="en-US"/>
              </w:rPr>
            </w:pPr>
            <w:r w:rsidRPr="00596EB7">
              <w:rPr>
                <w:iCs/>
                <w:sz w:val="28"/>
                <w:szCs w:val="28"/>
                <w:lang w:eastAsia="en-US"/>
              </w:rPr>
              <w:t>72</w:t>
            </w:r>
          </w:p>
        </w:tc>
        <w:tc>
          <w:tcPr>
            <w:tcW w:w="1077" w:type="dxa"/>
          </w:tcPr>
          <w:p w:rsidR="007B6615" w:rsidRPr="00596EB7" w:rsidRDefault="007B6615" w:rsidP="00DB1564">
            <w:pPr>
              <w:ind w:right="-142"/>
              <w:jc w:val="center"/>
              <w:rPr>
                <w:iCs/>
                <w:sz w:val="28"/>
                <w:szCs w:val="28"/>
                <w:lang w:eastAsia="en-US"/>
              </w:rPr>
            </w:pPr>
            <w:r w:rsidRPr="00596EB7">
              <w:rPr>
                <w:iCs/>
                <w:sz w:val="28"/>
                <w:szCs w:val="28"/>
                <w:lang w:eastAsia="en-US"/>
              </w:rPr>
              <w:t>2</w:t>
            </w:r>
          </w:p>
        </w:tc>
        <w:tc>
          <w:tcPr>
            <w:tcW w:w="1077" w:type="dxa"/>
          </w:tcPr>
          <w:p w:rsidR="007B6615" w:rsidRPr="00596EB7" w:rsidRDefault="007B6615" w:rsidP="00DB1564">
            <w:pPr>
              <w:ind w:right="-142"/>
              <w:jc w:val="center"/>
              <w:rPr>
                <w:iCs/>
                <w:sz w:val="28"/>
                <w:szCs w:val="28"/>
                <w:lang w:eastAsia="en-US"/>
              </w:rPr>
            </w:pPr>
            <w:r w:rsidRPr="00596EB7">
              <w:rPr>
                <w:iCs/>
                <w:sz w:val="28"/>
                <w:szCs w:val="28"/>
                <w:lang w:eastAsia="en-US"/>
              </w:rPr>
              <w:t>72</w:t>
            </w:r>
          </w:p>
        </w:tc>
      </w:tr>
    </w:tbl>
    <w:p w:rsidR="007B6615" w:rsidRDefault="007B6615" w:rsidP="003E0E47">
      <w:pPr>
        <w:ind w:right="-142"/>
        <w:rPr>
          <w:iCs/>
          <w:sz w:val="28"/>
          <w:szCs w:val="28"/>
          <w:lang w:eastAsia="en-US"/>
        </w:rPr>
      </w:pPr>
    </w:p>
    <w:p w:rsidR="007B6615" w:rsidRDefault="007B6615" w:rsidP="007B6615">
      <w:pPr>
        <w:spacing w:line="480" w:lineRule="auto"/>
        <w:ind w:right="-142"/>
        <w:jc w:val="center"/>
        <w:rPr>
          <w:b/>
          <w:iCs/>
          <w:sz w:val="28"/>
          <w:szCs w:val="28"/>
          <w:lang w:eastAsia="en-US"/>
        </w:rPr>
      </w:pPr>
      <w:r>
        <w:rPr>
          <w:b/>
          <w:iCs/>
          <w:sz w:val="28"/>
          <w:szCs w:val="28"/>
          <w:lang w:eastAsia="en-US"/>
        </w:rPr>
        <w:t>Объем учебной нагрузки: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1814"/>
        <w:gridCol w:w="1814"/>
        <w:gridCol w:w="1814"/>
        <w:gridCol w:w="1814"/>
      </w:tblGrid>
      <w:tr w:rsidR="007B6615" w:rsidRPr="00596EB7">
        <w:tc>
          <w:tcPr>
            <w:tcW w:w="9884" w:type="dxa"/>
            <w:gridSpan w:val="5"/>
          </w:tcPr>
          <w:p w:rsidR="007B6615" w:rsidRPr="00596EB7" w:rsidRDefault="007B6615" w:rsidP="00DB1564">
            <w:pPr>
              <w:ind w:right="-142"/>
              <w:jc w:val="center"/>
              <w:rPr>
                <w:iCs/>
                <w:sz w:val="28"/>
                <w:szCs w:val="28"/>
                <w:lang w:eastAsia="en-US"/>
              </w:rPr>
            </w:pPr>
            <w:r w:rsidRPr="00596EB7">
              <w:rPr>
                <w:iCs/>
                <w:sz w:val="28"/>
                <w:szCs w:val="28"/>
                <w:lang w:eastAsia="en-US"/>
              </w:rPr>
              <w:t>Возрастные группы</w:t>
            </w:r>
          </w:p>
        </w:tc>
      </w:tr>
      <w:tr w:rsidR="007B6615" w:rsidRPr="00596EB7">
        <w:tc>
          <w:tcPr>
            <w:tcW w:w="2628" w:type="dxa"/>
          </w:tcPr>
          <w:p w:rsidR="007B6615" w:rsidRPr="00596EB7" w:rsidRDefault="007B6615" w:rsidP="00DB1564">
            <w:pPr>
              <w:ind w:right="-142"/>
              <w:jc w:val="center"/>
              <w:rPr>
                <w:iCs/>
                <w:lang w:eastAsia="en-US"/>
              </w:rPr>
            </w:pPr>
          </w:p>
        </w:tc>
        <w:tc>
          <w:tcPr>
            <w:tcW w:w="1814" w:type="dxa"/>
          </w:tcPr>
          <w:p w:rsidR="007B6615" w:rsidRPr="00596EB7" w:rsidRDefault="007B6615" w:rsidP="00E00E72">
            <w:pPr>
              <w:ind w:right="-142"/>
              <w:jc w:val="center"/>
              <w:rPr>
                <w:iCs/>
                <w:lang w:eastAsia="en-US"/>
              </w:rPr>
            </w:pPr>
            <w:r w:rsidRPr="00596EB7">
              <w:rPr>
                <w:iCs/>
                <w:lang w:eastAsia="en-US"/>
              </w:rPr>
              <w:t>2 младшая</w:t>
            </w:r>
          </w:p>
          <w:p w:rsidR="007B6615" w:rsidRPr="00596EB7" w:rsidRDefault="007B6615" w:rsidP="00DB1564">
            <w:pPr>
              <w:ind w:right="-142"/>
              <w:jc w:val="center"/>
              <w:rPr>
                <w:iCs/>
                <w:lang w:eastAsia="en-US"/>
              </w:rPr>
            </w:pPr>
            <w:r w:rsidRPr="00596EB7">
              <w:rPr>
                <w:iCs/>
                <w:lang w:eastAsia="en-US"/>
              </w:rPr>
              <w:t>3-4 года</w:t>
            </w:r>
          </w:p>
        </w:tc>
        <w:tc>
          <w:tcPr>
            <w:tcW w:w="1814" w:type="dxa"/>
          </w:tcPr>
          <w:p w:rsidR="007B6615" w:rsidRPr="00596EB7" w:rsidRDefault="007B6615" w:rsidP="00E00E72">
            <w:pPr>
              <w:ind w:right="-142"/>
              <w:jc w:val="center"/>
              <w:rPr>
                <w:iCs/>
                <w:lang w:eastAsia="en-US"/>
              </w:rPr>
            </w:pPr>
            <w:r w:rsidRPr="00596EB7">
              <w:rPr>
                <w:iCs/>
                <w:lang w:eastAsia="en-US"/>
              </w:rPr>
              <w:t>средняя</w:t>
            </w:r>
          </w:p>
          <w:p w:rsidR="007B6615" w:rsidRPr="00596EB7" w:rsidRDefault="007B6615" w:rsidP="00DB1564">
            <w:pPr>
              <w:ind w:right="-142"/>
              <w:jc w:val="center"/>
              <w:rPr>
                <w:iCs/>
                <w:lang w:eastAsia="en-US"/>
              </w:rPr>
            </w:pPr>
            <w:r w:rsidRPr="00596EB7">
              <w:rPr>
                <w:iCs/>
                <w:lang w:eastAsia="en-US"/>
              </w:rPr>
              <w:t>4-5 лет</w:t>
            </w:r>
          </w:p>
        </w:tc>
        <w:tc>
          <w:tcPr>
            <w:tcW w:w="1814" w:type="dxa"/>
          </w:tcPr>
          <w:p w:rsidR="007B6615" w:rsidRPr="00596EB7" w:rsidRDefault="007B6615" w:rsidP="00E00E72">
            <w:pPr>
              <w:ind w:right="-142"/>
              <w:jc w:val="center"/>
              <w:rPr>
                <w:iCs/>
                <w:lang w:eastAsia="en-US"/>
              </w:rPr>
            </w:pPr>
            <w:r w:rsidRPr="00596EB7">
              <w:rPr>
                <w:iCs/>
                <w:lang w:eastAsia="en-US"/>
              </w:rPr>
              <w:t>старшая</w:t>
            </w:r>
          </w:p>
          <w:p w:rsidR="007B6615" w:rsidRPr="00596EB7" w:rsidRDefault="007B6615" w:rsidP="00DB1564">
            <w:pPr>
              <w:ind w:right="-142"/>
              <w:jc w:val="center"/>
              <w:rPr>
                <w:iCs/>
                <w:lang w:eastAsia="en-US"/>
              </w:rPr>
            </w:pPr>
            <w:r w:rsidRPr="00596EB7">
              <w:rPr>
                <w:iCs/>
                <w:lang w:eastAsia="en-US"/>
              </w:rPr>
              <w:t>5-6 лет</w:t>
            </w:r>
          </w:p>
        </w:tc>
        <w:tc>
          <w:tcPr>
            <w:tcW w:w="1814" w:type="dxa"/>
          </w:tcPr>
          <w:p w:rsidR="007B6615" w:rsidRPr="00596EB7" w:rsidRDefault="00E00E72" w:rsidP="00DB1564">
            <w:pPr>
              <w:ind w:right="-142"/>
              <w:jc w:val="center"/>
              <w:rPr>
                <w:iCs/>
                <w:lang w:eastAsia="en-US"/>
              </w:rPr>
            </w:pPr>
            <w:r>
              <w:rPr>
                <w:iCs/>
                <w:lang w:eastAsia="en-US"/>
              </w:rPr>
              <w:t xml:space="preserve">подготовит. </w:t>
            </w:r>
          </w:p>
          <w:p w:rsidR="007B6615" w:rsidRPr="00596EB7" w:rsidRDefault="007B6615" w:rsidP="00DB1564">
            <w:pPr>
              <w:ind w:right="-142"/>
              <w:jc w:val="center"/>
              <w:rPr>
                <w:iCs/>
                <w:lang w:eastAsia="en-US"/>
              </w:rPr>
            </w:pPr>
            <w:r w:rsidRPr="00596EB7">
              <w:rPr>
                <w:iCs/>
                <w:lang w:eastAsia="en-US"/>
              </w:rPr>
              <w:t>6-7 лет</w:t>
            </w:r>
          </w:p>
        </w:tc>
      </w:tr>
      <w:tr w:rsidR="007B6615" w:rsidRPr="00596EB7">
        <w:tc>
          <w:tcPr>
            <w:tcW w:w="2628" w:type="dxa"/>
          </w:tcPr>
          <w:p w:rsidR="007B6615" w:rsidRPr="00596EB7" w:rsidRDefault="007B6615" w:rsidP="00DB1564">
            <w:pPr>
              <w:ind w:right="-142"/>
              <w:rPr>
                <w:iCs/>
                <w:sz w:val="26"/>
                <w:szCs w:val="26"/>
                <w:lang w:eastAsia="en-US"/>
              </w:rPr>
            </w:pPr>
            <w:r w:rsidRPr="00596EB7">
              <w:rPr>
                <w:iCs/>
                <w:sz w:val="26"/>
                <w:szCs w:val="26"/>
                <w:lang w:eastAsia="en-US"/>
              </w:rPr>
              <w:t>Длительность НОД</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15 минут</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20 минут</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25 минут</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30 минут</w:t>
            </w:r>
          </w:p>
        </w:tc>
      </w:tr>
      <w:tr w:rsidR="007B6615" w:rsidRPr="00596EB7">
        <w:tc>
          <w:tcPr>
            <w:tcW w:w="2628" w:type="dxa"/>
          </w:tcPr>
          <w:p w:rsidR="007B6615" w:rsidRPr="00596EB7" w:rsidRDefault="007B6615" w:rsidP="00DB1564">
            <w:pPr>
              <w:ind w:right="-142"/>
              <w:rPr>
                <w:iCs/>
                <w:sz w:val="26"/>
                <w:szCs w:val="26"/>
                <w:lang w:eastAsia="en-US"/>
              </w:rPr>
            </w:pPr>
            <w:r w:rsidRPr="00596EB7">
              <w:rPr>
                <w:iCs/>
                <w:sz w:val="26"/>
                <w:szCs w:val="26"/>
                <w:lang w:eastAsia="en-US"/>
              </w:rPr>
              <w:lastRenderedPageBreak/>
              <w:t>Количество в неделю</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2</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2</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2</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2</w:t>
            </w:r>
          </w:p>
        </w:tc>
      </w:tr>
      <w:tr w:rsidR="007B6615" w:rsidRPr="00596EB7">
        <w:tc>
          <w:tcPr>
            <w:tcW w:w="2628" w:type="dxa"/>
          </w:tcPr>
          <w:p w:rsidR="007B6615" w:rsidRPr="00596EB7" w:rsidRDefault="007B6615" w:rsidP="00DB1564">
            <w:pPr>
              <w:ind w:right="-142"/>
              <w:rPr>
                <w:iCs/>
                <w:sz w:val="26"/>
                <w:szCs w:val="26"/>
                <w:lang w:eastAsia="en-US"/>
              </w:rPr>
            </w:pPr>
            <w:r w:rsidRPr="00596EB7">
              <w:rPr>
                <w:iCs/>
                <w:sz w:val="26"/>
                <w:szCs w:val="26"/>
                <w:lang w:eastAsia="en-US"/>
              </w:rPr>
              <w:t>Общее время в часах</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30</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40</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50</w:t>
            </w:r>
          </w:p>
        </w:tc>
        <w:tc>
          <w:tcPr>
            <w:tcW w:w="1814" w:type="dxa"/>
          </w:tcPr>
          <w:p w:rsidR="007B6615" w:rsidRPr="00596EB7" w:rsidRDefault="007B6615" w:rsidP="00DB1564">
            <w:pPr>
              <w:ind w:right="-142"/>
              <w:jc w:val="center"/>
              <w:rPr>
                <w:iCs/>
                <w:sz w:val="26"/>
                <w:szCs w:val="26"/>
                <w:lang w:eastAsia="en-US"/>
              </w:rPr>
            </w:pPr>
            <w:r w:rsidRPr="00596EB7">
              <w:rPr>
                <w:iCs/>
                <w:sz w:val="26"/>
                <w:szCs w:val="26"/>
                <w:lang w:eastAsia="en-US"/>
              </w:rPr>
              <w:t>60</w:t>
            </w:r>
          </w:p>
        </w:tc>
      </w:tr>
    </w:tbl>
    <w:p w:rsidR="00D617E5" w:rsidRDefault="00D617E5" w:rsidP="00F16FE9">
      <w:pPr>
        <w:spacing w:line="360" w:lineRule="auto"/>
        <w:ind w:right="357"/>
        <w:rPr>
          <w:b/>
          <w:sz w:val="32"/>
          <w:szCs w:val="32"/>
        </w:rPr>
      </w:pPr>
    </w:p>
    <w:p w:rsidR="00D14FC0" w:rsidRPr="00EA7A07" w:rsidRDefault="00D14FC0" w:rsidP="00D14FC0">
      <w:pPr>
        <w:spacing w:line="360" w:lineRule="auto"/>
        <w:ind w:right="357"/>
        <w:jc w:val="center"/>
        <w:rPr>
          <w:b/>
          <w:sz w:val="32"/>
          <w:szCs w:val="32"/>
        </w:rPr>
      </w:pPr>
      <w:r w:rsidRPr="00EA7A07">
        <w:rPr>
          <w:b/>
          <w:sz w:val="32"/>
          <w:szCs w:val="32"/>
        </w:rPr>
        <w:t>Перспективный план по об</w:t>
      </w:r>
      <w:r w:rsidR="00F16FE9">
        <w:rPr>
          <w:b/>
          <w:sz w:val="32"/>
          <w:szCs w:val="32"/>
        </w:rPr>
        <w:t xml:space="preserve">учению плаванию детей 2 младшей </w:t>
      </w:r>
      <w:r w:rsidRPr="00EA7A07">
        <w:rPr>
          <w:b/>
          <w:sz w:val="32"/>
          <w:szCs w:val="32"/>
        </w:rPr>
        <w:t>группы</w:t>
      </w:r>
    </w:p>
    <w:p w:rsidR="00D14FC0" w:rsidRDefault="00D14FC0" w:rsidP="00D14FC0">
      <w:pPr>
        <w:ind w:right="357"/>
        <w:jc w:val="center"/>
        <w:rPr>
          <w:b/>
          <w:sz w:val="28"/>
          <w:szCs w:val="28"/>
        </w:rPr>
      </w:pPr>
      <w:r>
        <w:rPr>
          <w:b/>
          <w:sz w:val="28"/>
          <w:szCs w:val="28"/>
        </w:rPr>
        <w:t>СЕНТЯБРЬ</w:t>
      </w:r>
    </w:p>
    <w:p w:rsidR="00D14FC0" w:rsidRDefault="00D14FC0" w:rsidP="00D14FC0">
      <w:pPr>
        <w:ind w:right="357"/>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914"/>
        <w:gridCol w:w="3402"/>
        <w:gridCol w:w="1907"/>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914"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402"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907"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Default="00D14FC0" w:rsidP="00E03912">
            <w:pPr>
              <w:ind w:right="357"/>
              <w:jc w:val="center"/>
            </w:pPr>
            <w:r>
              <w:t>1 неделя</w:t>
            </w:r>
          </w:p>
          <w:p w:rsidR="00D14FC0" w:rsidRPr="00F37990" w:rsidRDefault="00D14FC0" w:rsidP="00E03912">
            <w:pPr>
              <w:ind w:right="357"/>
              <w:jc w:val="center"/>
            </w:pPr>
          </w:p>
        </w:tc>
        <w:tc>
          <w:tcPr>
            <w:tcW w:w="2914" w:type="dxa"/>
          </w:tcPr>
          <w:p w:rsidR="00D14FC0" w:rsidRPr="00856EB5" w:rsidRDefault="00D14FC0" w:rsidP="00E03912">
            <w:pPr>
              <w:jc w:val="both"/>
            </w:pPr>
            <w:r w:rsidRPr="00856EB5">
              <w:t xml:space="preserve">Рассказать детям о пользе плавания, познакомить с помещениями бассейна, рассказать о правилах поведения в бассейне и на воде. </w:t>
            </w:r>
          </w:p>
          <w:p w:rsidR="00D14FC0" w:rsidRPr="00856EB5" w:rsidRDefault="00D14FC0" w:rsidP="00E03912">
            <w:pPr>
              <w:jc w:val="both"/>
            </w:pPr>
            <w:r w:rsidRPr="00856EB5">
              <w:t>Учить спускаться в воду, передвигаться вдоль бортика, держась одной рукой за поручень. Воспитывать осторожность.</w:t>
            </w:r>
          </w:p>
        </w:tc>
        <w:tc>
          <w:tcPr>
            <w:tcW w:w="3402" w:type="dxa"/>
          </w:tcPr>
          <w:p w:rsidR="00D14FC0" w:rsidRPr="00F37990" w:rsidRDefault="00D14FC0" w:rsidP="00E03912">
            <w:pPr>
              <w:ind w:right="357"/>
            </w:pPr>
            <w:r w:rsidRPr="00F37990">
              <w:t>- общеразвивающие упражнения на суше;</w:t>
            </w:r>
          </w:p>
          <w:p w:rsidR="00D14FC0" w:rsidRDefault="00D14FC0" w:rsidP="00E03912">
            <w:pPr>
              <w:ind w:right="357"/>
            </w:pPr>
            <w:r w:rsidRPr="00F37990">
              <w:t xml:space="preserve">- </w:t>
            </w:r>
            <w:r>
              <w:t>спуск в воду с поддержкой;</w:t>
            </w:r>
          </w:p>
          <w:p w:rsidR="00D14FC0" w:rsidRDefault="00D14FC0" w:rsidP="00E03912">
            <w:pPr>
              <w:ind w:right="357"/>
            </w:pPr>
            <w:r>
              <w:t>- ходьба вдоль бортика, держась за поручень;</w:t>
            </w:r>
          </w:p>
          <w:p w:rsidR="00D14FC0" w:rsidRDefault="00D14FC0" w:rsidP="00E03912">
            <w:pPr>
              <w:ind w:right="357"/>
            </w:pPr>
            <w:r>
              <w:t>- приседания;</w:t>
            </w:r>
          </w:p>
          <w:p w:rsidR="00D14FC0" w:rsidRPr="00F37990" w:rsidRDefault="00D14FC0" w:rsidP="00E03912">
            <w:pPr>
              <w:ind w:right="357"/>
            </w:pPr>
            <w:r>
              <w:t>- «нам весело»;</w:t>
            </w:r>
          </w:p>
        </w:tc>
        <w:tc>
          <w:tcPr>
            <w:tcW w:w="1907" w:type="dxa"/>
          </w:tcPr>
          <w:p w:rsidR="00D14FC0" w:rsidRDefault="00D14FC0" w:rsidP="00E03912">
            <w:pPr>
              <w:ind w:right="357"/>
            </w:pPr>
          </w:p>
          <w:p w:rsidR="00D14FC0" w:rsidRDefault="00D14FC0" w:rsidP="00E03912">
            <w:pPr>
              <w:ind w:right="357"/>
            </w:pPr>
            <w:r>
              <w:t>«Паровозик»</w:t>
            </w:r>
          </w:p>
          <w:p w:rsidR="00D14FC0" w:rsidRPr="00F37990" w:rsidRDefault="00D14FC0" w:rsidP="00E03912">
            <w:pPr>
              <w:ind w:right="357"/>
            </w:pPr>
            <w:r>
              <w:t>«Волны на море»</w:t>
            </w:r>
          </w:p>
        </w:tc>
      </w:tr>
      <w:tr w:rsidR="00D14FC0" w:rsidRPr="00596EB7">
        <w:tc>
          <w:tcPr>
            <w:tcW w:w="1589" w:type="dxa"/>
          </w:tcPr>
          <w:p w:rsidR="00D14FC0" w:rsidRPr="005E1545" w:rsidRDefault="00D14FC0" w:rsidP="00E03912">
            <w:pPr>
              <w:ind w:right="357"/>
              <w:jc w:val="center"/>
            </w:pPr>
            <w:r>
              <w:t>2 неделя</w:t>
            </w:r>
          </w:p>
        </w:tc>
        <w:tc>
          <w:tcPr>
            <w:tcW w:w="2914" w:type="dxa"/>
          </w:tcPr>
          <w:p w:rsidR="00D14FC0" w:rsidRPr="00856EB5" w:rsidRDefault="00D14FC0" w:rsidP="00E03912">
            <w:pPr>
              <w:jc w:val="both"/>
            </w:pPr>
            <w:r w:rsidRPr="00856EB5">
              <w:t xml:space="preserve">Учить детей входить в воду с поддержкой; рассказать о свойствах воды; </w:t>
            </w:r>
          </w:p>
          <w:p w:rsidR="00D14FC0" w:rsidRPr="00856EB5" w:rsidRDefault="00D14FC0" w:rsidP="00E03912">
            <w:pPr>
              <w:jc w:val="both"/>
            </w:pPr>
            <w:r w:rsidRPr="00856EB5">
              <w:t>учить передвигаться по бассейну за преподавателем; воспитывать эмоционально-положительное отношение к занятиям.</w:t>
            </w:r>
          </w:p>
        </w:tc>
        <w:tc>
          <w:tcPr>
            <w:tcW w:w="3402" w:type="dxa"/>
          </w:tcPr>
          <w:p w:rsidR="00D14FC0" w:rsidRDefault="00D14FC0" w:rsidP="00E03912">
            <w:pPr>
              <w:ind w:right="357"/>
            </w:pPr>
            <w:r w:rsidRPr="00596EB7">
              <w:rPr>
                <w:b/>
              </w:rPr>
              <w:t xml:space="preserve">- </w:t>
            </w:r>
            <w:r>
              <w:t>общеразвивающие упражнения на суше»</w:t>
            </w:r>
          </w:p>
          <w:p w:rsidR="00D14FC0" w:rsidRDefault="00D14FC0" w:rsidP="00E03912">
            <w:pPr>
              <w:ind w:right="357"/>
            </w:pPr>
            <w:r>
              <w:t>- вход в воду с поддержкой;</w:t>
            </w:r>
          </w:p>
          <w:p w:rsidR="00D14FC0" w:rsidRDefault="00D14FC0" w:rsidP="00E03912">
            <w:pPr>
              <w:ind w:right="357"/>
            </w:pPr>
            <w:r>
              <w:t>- ходьба стайкой за взрослым;</w:t>
            </w:r>
          </w:p>
          <w:p w:rsidR="00D14FC0" w:rsidRDefault="00D14FC0" w:rsidP="00E03912">
            <w:pPr>
              <w:ind w:right="357"/>
            </w:pPr>
            <w:r>
              <w:t>- «Дождик»;</w:t>
            </w:r>
          </w:p>
          <w:p w:rsidR="00D14FC0" w:rsidRPr="00596EB7" w:rsidRDefault="00D14FC0" w:rsidP="00E03912">
            <w:pPr>
              <w:ind w:right="357"/>
              <w:rPr>
                <w:b/>
              </w:rPr>
            </w:pPr>
            <w:r>
              <w:t xml:space="preserve"> - «Нам весело»</w:t>
            </w:r>
          </w:p>
        </w:tc>
        <w:tc>
          <w:tcPr>
            <w:tcW w:w="1907" w:type="dxa"/>
          </w:tcPr>
          <w:p w:rsidR="00D14FC0" w:rsidRDefault="00D14FC0" w:rsidP="00E03912">
            <w:pPr>
              <w:ind w:right="357"/>
            </w:pPr>
          </w:p>
          <w:p w:rsidR="00D14FC0" w:rsidRPr="00596EB7" w:rsidRDefault="00D14FC0" w:rsidP="00E03912">
            <w:pPr>
              <w:ind w:right="357"/>
              <w:rPr>
                <w:b/>
              </w:rPr>
            </w:pPr>
            <w:r>
              <w:t>«Принеси мячик»</w:t>
            </w:r>
          </w:p>
        </w:tc>
      </w:tr>
      <w:tr w:rsidR="00D14FC0" w:rsidRPr="00596EB7">
        <w:tc>
          <w:tcPr>
            <w:tcW w:w="1589" w:type="dxa"/>
          </w:tcPr>
          <w:p w:rsidR="00D14FC0" w:rsidRPr="005E1545" w:rsidRDefault="00D14FC0" w:rsidP="00E03912">
            <w:pPr>
              <w:ind w:right="357"/>
              <w:jc w:val="center"/>
            </w:pPr>
            <w:r>
              <w:t>3 неделя</w:t>
            </w:r>
          </w:p>
        </w:tc>
        <w:tc>
          <w:tcPr>
            <w:tcW w:w="2914" w:type="dxa"/>
          </w:tcPr>
          <w:p w:rsidR="00D14FC0" w:rsidRPr="00856EB5" w:rsidRDefault="00D14FC0" w:rsidP="00E03912">
            <w:pPr>
              <w:jc w:val="both"/>
            </w:pPr>
            <w:r w:rsidRPr="00856EB5">
              <w:t>Учить детей безбоязненно входить в воду, не бояться брызг, не вытирать их руками; учить выполнять упражнения, отходя от бортика; воспитывать интерес к выполнению упражнений.</w:t>
            </w:r>
          </w:p>
        </w:tc>
        <w:tc>
          <w:tcPr>
            <w:tcW w:w="3402" w:type="dxa"/>
          </w:tcPr>
          <w:p w:rsidR="00D14FC0" w:rsidRPr="006274C9" w:rsidRDefault="00D14FC0" w:rsidP="00E03912">
            <w:pPr>
              <w:ind w:right="357"/>
            </w:pPr>
            <w:r w:rsidRPr="006274C9">
              <w:t>- ОРУ на суше</w:t>
            </w:r>
          </w:p>
          <w:p w:rsidR="00D14FC0" w:rsidRPr="006274C9" w:rsidRDefault="00D14FC0" w:rsidP="00E03912">
            <w:pPr>
              <w:ind w:right="357"/>
            </w:pPr>
            <w:r w:rsidRPr="006274C9">
              <w:t>- вход в воду с поддержкой;</w:t>
            </w:r>
          </w:p>
          <w:p w:rsidR="00D14FC0" w:rsidRDefault="00D14FC0" w:rsidP="00E03912">
            <w:pPr>
              <w:ind w:right="357"/>
            </w:pPr>
            <w:r w:rsidRPr="006274C9">
              <w:t>-</w:t>
            </w:r>
            <w:r>
              <w:t xml:space="preserve"> передвижения поперек бассейна от бортика к бортику;</w:t>
            </w:r>
          </w:p>
          <w:p w:rsidR="00D14FC0" w:rsidRDefault="00D14FC0" w:rsidP="00E03912">
            <w:pPr>
              <w:ind w:right="357"/>
            </w:pPr>
            <w:r>
              <w:t>- «Дождик»;</w:t>
            </w:r>
          </w:p>
          <w:p w:rsidR="00D14FC0" w:rsidRPr="006274C9" w:rsidRDefault="00D14FC0" w:rsidP="00E03912">
            <w:pPr>
              <w:ind w:right="357"/>
            </w:pPr>
            <w:r>
              <w:t>- «Волны»</w:t>
            </w:r>
          </w:p>
        </w:tc>
        <w:tc>
          <w:tcPr>
            <w:tcW w:w="1907" w:type="dxa"/>
          </w:tcPr>
          <w:p w:rsidR="00D14FC0" w:rsidRDefault="00D14FC0" w:rsidP="00E03912">
            <w:pPr>
              <w:ind w:right="357"/>
            </w:pPr>
          </w:p>
          <w:p w:rsidR="00D14FC0" w:rsidRDefault="00D14FC0" w:rsidP="00E03912">
            <w:pPr>
              <w:ind w:right="357"/>
            </w:pPr>
            <w:r w:rsidRPr="00EA7A07">
              <w:t>Свободное купание</w:t>
            </w:r>
          </w:p>
          <w:p w:rsidR="00D14FC0" w:rsidRPr="00EA7A07" w:rsidRDefault="00D14FC0" w:rsidP="00E03912">
            <w:pPr>
              <w:ind w:right="357"/>
            </w:pPr>
          </w:p>
        </w:tc>
      </w:tr>
      <w:tr w:rsidR="00D14FC0" w:rsidRPr="00596EB7">
        <w:tc>
          <w:tcPr>
            <w:tcW w:w="1589" w:type="dxa"/>
          </w:tcPr>
          <w:p w:rsidR="00D14FC0" w:rsidRPr="005E1545" w:rsidRDefault="00D14FC0" w:rsidP="00E03912">
            <w:pPr>
              <w:ind w:right="357"/>
              <w:jc w:val="center"/>
            </w:pPr>
            <w:r>
              <w:t>4 неделя</w:t>
            </w:r>
          </w:p>
        </w:tc>
        <w:tc>
          <w:tcPr>
            <w:tcW w:w="2914" w:type="dxa"/>
          </w:tcPr>
          <w:p w:rsidR="00D14FC0" w:rsidRPr="00856EB5" w:rsidRDefault="00D14FC0" w:rsidP="00E03912">
            <w:pPr>
              <w:jc w:val="both"/>
            </w:pPr>
            <w:r w:rsidRPr="00856EB5">
              <w:t xml:space="preserve">Упражнять в выполнении упражнений в круге, отходя от бортика; </w:t>
            </w:r>
            <w:proofErr w:type="gramStart"/>
            <w:r w:rsidRPr="00856EB5">
              <w:t>учить не бояться</w:t>
            </w:r>
            <w:proofErr w:type="gramEnd"/>
            <w:r w:rsidRPr="00856EB5">
              <w:t xml:space="preserve"> брызг, не вытирать лицо руками; воспитывать желание </w:t>
            </w:r>
            <w:r w:rsidRPr="00856EB5">
              <w:lastRenderedPageBreak/>
              <w:t>заниматься.</w:t>
            </w:r>
          </w:p>
        </w:tc>
        <w:tc>
          <w:tcPr>
            <w:tcW w:w="3402" w:type="dxa"/>
          </w:tcPr>
          <w:p w:rsidR="00D14FC0" w:rsidRDefault="00D14FC0" w:rsidP="00E03912">
            <w:pPr>
              <w:ind w:right="357"/>
            </w:pPr>
            <w:r>
              <w:lastRenderedPageBreak/>
              <w:t>- ОРУ на суше;</w:t>
            </w:r>
          </w:p>
          <w:p w:rsidR="00D14FC0" w:rsidRDefault="00D14FC0" w:rsidP="00E03912">
            <w:pPr>
              <w:ind w:right="357"/>
            </w:pPr>
            <w:r>
              <w:t>- водить хоровод, взявшись за руки;</w:t>
            </w:r>
          </w:p>
          <w:p w:rsidR="00D14FC0" w:rsidRDefault="00D14FC0" w:rsidP="00E03912">
            <w:pPr>
              <w:ind w:right="357"/>
            </w:pPr>
            <w:r>
              <w:t>- «Лошадки»;</w:t>
            </w:r>
          </w:p>
          <w:p w:rsidR="00D14FC0" w:rsidRDefault="00D14FC0" w:rsidP="00E03912">
            <w:pPr>
              <w:ind w:right="357"/>
            </w:pPr>
            <w:r>
              <w:t>- «Нам весело»;</w:t>
            </w:r>
          </w:p>
          <w:p w:rsidR="00D14FC0" w:rsidRPr="006274C9" w:rsidRDefault="00D14FC0" w:rsidP="00E03912">
            <w:pPr>
              <w:ind w:right="357"/>
            </w:pPr>
            <w:r>
              <w:t>- «Умываемся»</w:t>
            </w:r>
          </w:p>
        </w:tc>
        <w:tc>
          <w:tcPr>
            <w:tcW w:w="1907" w:type="dxa"/>
          </w:tcPr>
          <w:p w:rsidR="00D14FC0" w:rsidRDefault="00D14FC0" w:rsidP="00E03912">
            <w:pPr>
              <w:ind w:right="357"/>
            </w:pPr>
          </w:p>
          <w:p w:rsidR="00D14FC0" w:rsidRPr="00AA0048" w:rsidRDefault="00D14FC0" w:rsidP="00E03912">
            <w:pPr>
              <w:ind w:right="357"/>
            </w:pPr>
            <w:r w:rsidRPr="00AA0048">
              <w:t>«Поймай воду»</w:t>
            </w:r>
          </w:p>
        </w:tc>
      </w:tr>
    </w:tbl>
    <w:p w:rsidR="00D14FC0" w:rsidRDefault="00D14FC0" w:rsidP="00D14FC0">
      <w:pPr>
        <w:ind w:right="357"/>
        <w:rPr>
          <w:b/>
          <w:sz w:val="28"/>
          <w:szCs w:val="28"/>
        </w:rPr>
      </w:pPr>
    </w:p>
    <w:p w:rsidR="009F7809" w:rsidRDefault="009F7809" w:rsidP="00D14FC0">
      <w:pPr>
        <w:spacing w:line="480" w:lineRule="auto"/>
        <w:ind w:right="357"/>
        <w:jc w:val="center"/>
        <w:rPr>
          <w:b/>
          <w:sz w:val="28"/>
          <w:szCs w:val="28"/>
        </w:rPr>
      </w:pPr>
    </w:p>
    <w:p w:rsidR="00D14FC0" w:rsidRDefault="00D14FC0" w:rsidP="00D14FC0">
      <w:pPr>
        <w:spacing w:line="480" w:lineRule="auto"/>
        <w:ind w:right="357"/>
        <w:jc w:val="center"/>
        <w:rPr>
          <w:b/>
          <w:sz w:val="28"/>
          <w:szCs w:val="28"/>
        </w:rPr>
      </w:pPr>
      <w:r>
        <w:rPr>
          <w:b/>
          <w:sz w:val="28"/>
          <w:szCs w:val="28"/>
        </w:rPr>
        <w:t>ОКТЯБРЬ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914"/>
        <w:gridCol w:w="3402"/>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914"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402"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914" w:type="dxa"/>
          </w:tcPr>
          <w:p w:rsidR="00D14FC0" w:rsidRPr="00856EB5" w:rsidRDefault="00D14FC0" w:rsidP="00E03912">
            <w:pPr>
              <w:jc w:val="both"/>
            </w:pPr>
            <w:r w:rsidRPr="00856EB5">
              <w:t>Продолжать учить детей безбоязненно выполнять уже знакомые упражнения, отходя от бортика; развивать внимание.</w:t>
            </w:r>
          </w:p>
        </w:tc>
        <w:tc>
          <w:tcPr>
            <w:tcW w:w="3402" w:type="dxa"/>
          </w:tcPr>
          <w:p w:rsidR="00D14FC0" w:rsidRDefault="00D14FC0" w:rsidP="00E03912">
            <w:pPr>
              <w:ind w:right="357"/>
            </w:pPr>
            <w:r>
              <w:t>- ОРУ на суше;</w:t>
            </w:r>
          </w:p>
          <w:p w:rsidR="00D14FC0" w:rsidRDefault="00D14FC0" w:rsidP="00E03912">
            <w:pPr>
              <w:ind w:right="357"/>
            </w:pPr>
            <w:r>
              <w:t>- спуск в воду самостоятельно;</w:t>
            </w:r>
          </w:p>
          <w:p w:rsidR="00D14FC0" w:rsidRDefault="00D14FC0" w:rsidP="00E03912">
            <w:pPr>
              <w:ind w:right="357"/>
            </w:pPr>
            <w:r>
              <w:t>- «паровозик»</w:t>
            </w:r>
          </w:p>
          <w:p w:rsidR="00D14FC0" w:rsidRDefault="00D14FC0" w:rsidP="00E03912">
            <w:pPr>
              <w:ind w:right="357"/>
            </w:pPr>
            <w:r>
              <w:t>- «лодочки плывут»</w:t>
            </w:r>
          </w:p>
          <w:p w:rsidR="00D14FC0" w:rsidRDefault="00D14FC0" w:rsidP="00E03912">
            <w:pPr>
              <w:ind w:right="357"/>
            </w:pPr>
            <w:r>
              <w:t>- «умываемся»;</w:t>
            </w:r>
          </w:p>
          <w:p w:rsidR="00D14FC0" w:rsidRPr="00F37990" w:rsidRDefault="00D14FC0" w:rsidP="00E03912">
            <w:pPr>
              <w:ind w:right="357"/>
            </w:pPr>
            <w:r>
              <w:t>- «ветерок»;</w:t>
            </w:r>
          </w:p>
        </w:tc>
        <w:tc>
          <w:tcPr>
            <w:tcW w:w="1842" w:type="dxa"/>
          </w:tcPr>
          <w:p w:rsidR="00D14FC0" w:rsidRDefault="00D14FC0" w:rsidP="00E03912">
            <w:pPr>
              <w:ind w:right="357"/>
            </w:pPr>
          </w:p>
          <w:p w:rsidR="00D14FC0" w:rsidRPr="00F37990" w:rsidRDefault="00D14FC0" w:rsidP="00E03912">
            <w:pPr>
              <w:ind w:right="357"/>
            </w:pPr>
            <w:r>
              <w:t>«Маленькие и большие ножки»</w:t>
            </w:r>
          </w:p>
        </w:tc>
      </w:tr>
      <w:tr w:rsidR="00D14FC0" w:rsidRPr="00AA0048">
        <w:tc>
          <w:tcPr>
            <w:tcW w:w="1589" w:type="dxa"/>
          </w:tcPr>
          <w:p w:rsidR="00D14FC0" w:rsidRPr="00AA0048" w:rsidRDefault="00D14FC0" w:rsidP="00E03912">
            <w:pPr>
              <w:ind w:right="357"/>
              <w:jc w:val="center"/>
            </w:pPr>
            <w:r w:rsidRPr="00AA0048">
              <w:t>2 неделя</w:t>
            </w:r>
          </w:p>
        </w:tc>
        <w:tc>
          <w:tcPr>
            <w:tcW w:w="2914" w:type="dxa"/>
          </w:tcPr>
          <w:p w:rsidR="00D14FC0" w:rsidRPr="00856EB5" w:rsidRDefault="00D14FC0" w:rsidP="00E03912">
            <w:pPr>
              <w:jc w:val="both"/>
            </w:pPr>
            <w:r w:rsidRPr="00856EB5">
              <w:t>Учить детей выполнять прыжки без поддержки с различным заданием; закреплять умение свободно передвигаться по бассейну; воспитывать умение выполнять правило: не кричать, не толкать друг друга в воде.</w:t>
            </w:r>
          </w:p>
        </w:tc>
        <w:tc>
          <w:tcPr>
            <w:tcW w:w="3402" w:type="dxa"/>
          </w:tcPr>
          <w:p w:rsidR="00D14FC0" w:rsidRPr="00AA0048" w:rsidRDefault="00D14FC0" w:rsidP="00E03912">
            <w:pPr>
              <w:ind w:right="357"/>
            </w:pPr>
            <w:r w:rsidRPr="00AA0048">
              <w:t>- ОРУ на суше;</w:t>
            </w:r>
          </w:p>
          <w:p w:rsidR="00D14FC0" w:rsidRDefault="00D14FC0" w:rsidP="00E03912">
            <w:pPr>
              <w:ind w:right="357"/>
            </w:pPr>
            <w:r w:rsidRPr="00AA0048">
              <w:t xml:space="preserve">- </w:t>
            </w:r>
            <w:r>
              <w:t>спуск в воду самостоятельно;</w:t>
            </w:r>
          </w:p>
          <w:p w:rsidR="00D14FC0" w:rsidRDefault="00D14FC0" w:rsidP="00E03912">
            <w:pPr>
              <w:ind w:right="357"/>
            </w:pPr>
            <w:r>
              <w:t>- передвижения по бассейну парами;</w:t>
            </w:r>
          </w:p>
          <w:p w:rsidR="00D14FC0" w:rsidRDefault="00D14FC0" w:rsidP="00E03912">
            <w:pPr>
              <w:ind w:right="357"/>
            </w:pPr>
            <w:r>
              <w:t>- «цапли»;</w:t>
            </w:r>
          </w:p>
          <w:p w:rsidR="00D14FC0" w:rsidRDefault="00D14FC0" w:rsidP="00E03912">
            <w:pPr>
              <w:ind w:right="357"/>
            </w:pPr>
            <w:r>
              <w:t>- «кто выше» - прыжки;</w:t>
            </w:r>
          </w:p>
          <w:p w:rsidR="00D14FC0" w:rsidRPr="00AA0048" w:rsidRDefault="00D14FC0" w:rsidP="00E03912">
            <w:pPr>
              <w:ind w:right="357"/>
            </w:pPr>
            <w:r>
              <w:t>- «умываемся, смываем мыльную пену»</w:t>
            </w:r>
          </w:p>
        </w:tc>
        <w:tc>
          <w:tcPr>
            <w:tcW w:w="1842" w:type="dxa"/>
          </w:tcPr>
          <w:p w:rsidR="00D14FC0" w:rsidRDefault="00D14FC0" w:rsidP="00E03912">
            <w:pPr>
              <w:ind w:right="357"/>
            </w:pPr>
          </w:p>
          <w:p w:rsidR="00D14FC0" w:rsidRPr="00AA0048" w:rsidRDefault="00D14FC0" w:rsidP="00E03912">
            <w:pPr>
              <w:ind w:right="357"/>
            </w:pPr>
            <w:r>
              <w:t>«Рыбки резвятся»</w:t>
            </w:r>
          </w:p>
        </w:tc>
      </w:tr>
      <w:tr w:rsidR="00D14FC0" w:rsidRPr="00AA0048">
        <w:tc>
          <w:tcPr>
            <w:tcW w:w="1589" w:type="dxa"/>
          </w:tcPr>
          <w:p w:rsidR="00D14FC0" w:rsidRPr="00AA0048" w:rsidRDefault="00D14FC0" w:rsidP="00E03912">
            <w:pPr>
              <w:ind w:right="357"/>
              <w:jc w:val="center"/>
            </w:pPr>
            <w:r w:rsidRPr="00AA0048">
              <w:t>3 неделя</w:t>
            </w:r>
          </w:p>
        </w:tc>
        <w:tc>
          <w:tcPr>
            <w:tcW w:w="2914" w:type="dxa"/>
          </w:tcPr>
          <w:p w:rsidR="00D14FC0" w:rsidRPr="00856EB5" w:rsidRDefault="00D14FC0" w:rsidP="00E03912">
            <w:pPr>
              <w:jc w:val="both"/>
            </w:pPr>
            <w:r w:rsidRPr="00856EB5">
              <w:t>Учить детей погружаться в воду до подбородка; самостоятельно выполнять знакомые упражнения; воспитывать умение слушать преподавателя.</w:t>
            </w:r>
          </w:p>
        </w:tc>
        <w:tc>
          <w:tcPr>
            <w:tcW w:w="3402" w:type="dxa"/>
          </w:tcPr>
          <w:p w:rsidR="00D14FC0" w:rsidRPr="00AA0048" w:rsidRDefault="00D14FC0" w:rsidP="00E03912">
            <w:pPr>
              <w:ind w:right="357"/>
            </w:pPr>
            <w:r w:rsidRPr="00AA0048">
              <w:t>- ОРУ на суше;</w:t>
            </w:r>
          </w:p>
          <w:p w:rsidR="00D14FC0" w:rsidRDefault="00D14FC0" w:rsidP="00E03912">
            <w:pPr>
              <w:ind w:right="357"/>
            </w:pPr>
            <w:r w:rsidRPr="00AA0048">
              <w:t xml:space="preserve">- </w:t>
            </w:r>
            <w:r>
              <w:t>спуск в воду самостоятельно;</w:t>
            </w:r>
          </w:p>
          <w:p w:rsidR="00D14FC0" w:rsidRDefault="00D14FC0" w:rsidP="00E03912">
            <w:pPr>
              <w:ind w:right="357"/>
            </w:pPr>
            <w:r>
              <w:t>- ходьба, взявшись за руки;</w:t>
            </w:r>
          </w:p>
          <w:p w:rsidR="00D14FC0" w:rsidRDefault="00D14FC0" w:rsidP="00E03912">
            <w:pPr>
              <w:ind w:right="357"/>
            </w:pPr>
            <w:r>
              <w:t>- «волны на море»;</w:t>
            </w:r>
          </w:p>
          <w:p w:rsidR="00D14FC0" w:rsidRDefault="00D14FC0" w:rsidP="00E03912">
            <w:pPr>
              <w:ind w:right="357"/>
            </w:pPr>
            <w:r>
              <w:t>- «умываемся»;</w:t>
            </w:r>
          </w:p>
          <w:p w:rsidR="00D14FC0" w:rsidRDefault="00D14FC0" w:rsidP="00E03912">
            <w:pPr>
              <w:ind w:right="357"/>
            </w:pPr>
            <w:r>
              <w:t>- погружения до подбородка;</w:t>
            </w:r>
          </w:p>
          <w:p w:rsidR="00D14FC0" w:rsidRPr="00AA0048" w:rsidRDefault="00D14FC0" w:rsidP="00E03912">
            <w:pPr>
              <w:ind w:right="357"/>
            </w:pPr>
            <w:r>
              <w:t>- «дождик»;</w:t>
            </w:r>
          </w:p>
        </w:tc>
        <w:tc>
          <w:tcPr>
            <w:tcW w:w="1842" w:type="dxa"/>
          </w:tcPr>
          <w:p w:rsidR="00D14FC0" w:rsidRDefault="00D14FC0" w:rsidP="00E03912">
            <w:pPr>
              <w:ind w:right="357"/>
            </w:pPr>
          </w:p>
          <w:p w:rsidR="00D14FC0" w:rsidRDefault="00D14FC0" w:rsidP="00E03912">
            <w:pPr>
              <w:ind w:right="357"/>
            </w:pPr>
            <w:r>
              <w:t>«Принеси мяч»</w:t>
            </w:r>
          </w:p>
          <w:p w:rsidR="00D14FC0" w:rsidRPr="00AA0048" w:rsidRDefault="00D14FC0" w:rsidP="00E03912">
            <w:pPr>
              <w:ind w:right="357"/>
            </w:pPr>
            <w:r>
              <w:t>«Хоровод»</w:t>
            </w:r>
          </w:p>
        </w:tc>
      </w:tr>
      <w:tr w:rsidR="00D14FC0" w:rsidRPr="00AA0048">
        <w:tc>
          <w:tcPr>
            <w:tcW w:w="1589" w:type="dxa"/>
          </w:tcPr>
          <w:p w:rsidR="00D14FC0" w:rsidRPr="00AA0048" w:rsidRDefault="00D14FC0" w:rsidP="00E03912">
            <w:pPr>
              <w:ind w:right="357"/>
              <w:jc w:val="center"/>
            </w:pPr>
            <w:r w:rsidRPr="00AA0048">
              <w:t>4 неделя</w:t>
            </w:r>
          </w:p>
        </w:tc>
        <w:tc>
          <w:tcPr>
            <w:tcW w:w="2914" w:type="dxa"/>
          </w:tcPr>
          <w:p w:rsidR="00D14FC0" w:rsidRPr="00856EB5" w:rsidRDefault="00D14FC0" w:rsidP="00E03912">
            <w:pPr>
              <w:jc w:val="both"/>
            </w:pPr>
            <w:r w:rsidRPr="00856EB5">
              <w:t>Продолжать учить детей погружаться в воду до подбородка, выполнять движения энергично; воспитывать осторожность, внимание</w:t>
            </w:r>
          </w:p>
        </w:tc>
        <w:tc>
          <w:tcPr>
            <w:tcW w:w="3402" w:type="dxa"/>
          </w:tcPr>
          <w:p w:rsidR="00D14FC0" w:rsidRPr="00AA0048" w:rsidRDefault="00D14FC0" w:rsidP="00E03912">
            <w:pPr>
              <w:ind w:right="357"/>
            </w:pPr>
            <w:r w:rsidRPr="00AA0048">
              <w:t>- ОРУ на суше;</w:t>
            </w:r>
          </w:p>
          <w:p w:rsidR="00D14FC0" w:rsidRDefault="00D14FC0" w:rsidP="00E03912">
            <w:pPr>
              <w:ind w:right="357"/>
            </w:pPr>
            <w:r w:rsidRPr="00AA0048">
              <w:t xml:space="preserve">- </w:t>
            </w:r>
            <w:r>
              <w:t>спуск в воду самостоятельно;</w:t>
            </w:r>
          </w:p>
          <w:p w:rsidR="00D14FC0" w:rsidRDefault="00D14FC0" w:rsidP="00E03912">
            <w:pPr>
              <w:ind w:right="357"/>
            </w:pPr>
            <w:r>
              <w:t>- «нам весело»;</w:t>
            </w:r>
          </w:p>
          <w:p w:rsidR="00D14FC0" w:rsidRDefault="00D14FC0" w:rsidP="00E03912">
            <w:pPr>
              <w:ind w:right="357"/>
            </w:pPr>
            <w:r>
              <w:t>- «дождик»;</w:t>
            </w:r>
          </w:p>
          <w:p w:rsidR="00D14FC0" w:rsidRDefault="00D14FC0" w:rsidP="00E03912">
            <w:pPr>
              <w:ind w:right="357"/>
            </w:pPr>
            <w:r>
              <w:t>- «кочки»;</w:t>
            </w:r>
          </w:p>
          <w:p w:rsidR="00D14FC0" w:rsidRDefault="00D14FC0" w:rsidP="00E03912">
            <w:pPr>
              <w:ind w:right="357"/>
            </w:pPr>
            <w:r>
              <w:t>- ходьба, взявшись за руки, по сигналу присесть;</w:t>
            </w:r>
          </w:p>
          <w:p w:rsidR="00D14FC0" w:rsidRPr="00AA0048" w:rsidRDefault="00D14FC0" w:rsidP="00E03912">
            <w:pPr>
              <w:ind w:right="357"/>
            </w:pPr>
          </w:p>
        </w:tc>
        <w:tc>
          <w:tcPr>
            <w:tcW w:w="1842" w:type="dxa"/>
          </w:tcPr>
          <w:p w:rsidR="00D14FC0" w:rsidRDefault="00D14FC0" w:rsidP="00E03912">
            <w:pPr>
              <w:ind w:right="357"/>
            </w:pPr>
          </w:p>
          <w:p w:rsidR="00D14FC0" w:rsidRPr="00AA0048" w:rsidRDefault="00D14FC0" w:rsidP="00E03912">
            <w:pPr>
              <w:ind w:right="357"/>
            </w:pPr>
            <w:r>
              <w:t>«Лодочки плывут»</w:t>
            </w:r>
          </w:p>
        </w:tc>
      </w:tr>
    </w:tbl>
    <w:p w:rsidR="00D14FC0" w:rsidRDefault="00D14FC0" w:rsidP="00D14FC0">
      <w:pPr>
        <w:spacing w:line="360" w:lineRule="auto"/>
        <w:ind w:right="357"/>
        <w:rPr>
          <w:b/>
          <w:sz w:val="28"/>
          <w:szCs w:val="28"/>
        </w:rPr>
      </w:pPr>
    </w:p>
    <w:p w:rsidR="00D14FC0" w:rsidRDefault="00D14FC0" w:rsidP="00D14FC0">
      <w:pPr>
        <w:spacing w:line="480" w:lineRule="auto"/>
        <w:ind w:right="357"/>
        <w:jc w:val="center"/>
        <w:rPr>
          <w:b/>
          <w:sz w:val="28"/>
          <w:szCs w:val="28"/>
        </w:rPr>
      </w:pPr>
      <w:r>
        <w:rPr>
          <w:b/>
          <w:sz w:val="28"/>
          <w:szCs w:val="28"/>
        </w:rPr>
        <w:t>НОЯБРЬ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856EB5" w:rsidRDefault="00D14FC0" w:rsidP="00E03912">
            <w:pPr>
              <w:jc w:val="both"/>
            </w:pPr>
            <w:r w:rsidRPr="00856EB5">
              <w:t xml:space="preserve">Приучать детей </w:t>
            </w:r>
            <w:r w:rsidRPr="00856EB5">
              <w:lastRenderedPageBreak/>
              <w:t xml:space="preserve">переходить от одного бортика бассейна к другому самостоятельно, энергично разгребая воду руками; упражнять в погружении в воду до подбородка; воспитывать организованность. </w:t>
            </w:r>
          </w:p>
        </w:tc>
        <w:tc>
          <w:tcPr>
            <w:tcW w:w="3544" w:type="dxa"/>
          </w:tcPr>
          <w:p w:rsidR="00D14FC0" w:rsidRPr="00AA0048" w:rsidRDefault="00D14FC0" w:rsidP="00E03912">
            <w:pPr>
              <w:ind w:right="357"/>
            </w:pPr>
            <w:r w:rsidRPr="00AA0048">
              <w:lastRenderedPageBreak/>
              <w:t>- ОРУ на суше;</w:t>
            </w:r>
          </w:p>
          <w:p w:rsidR="00D14FC0" w:rsidRDefault="00D14FC0" w:rsidP="00E03912">
            <w:pPr>
              <w:ind w:right="357"/>
            </w:pPr>
            <w:r w:rsidRPr="00AA0048">
              <w:lastRenderedPageBreak/>
              <w:t xml:space="preserve">- </w:t>
            </w:r>
            <w:r>
              <w:t>спуск в воду самостоятельно;</w:t>
            </w:r>
          </w:p>
          <w:p w:rsidR="00D14FC0" w:rsidRDefault="00D14FC0" w:rsidP="00E03912">
            <w:pPr>
              <w:ind w:right="357"/>
            </w:pPr>
            <w:r>
              <w:t>- «намочим спинки»;</w:t>
            </w:r>
          </w:p>
          <w:p w:rsidR="00D14FC0" w:rsidRDefault="00D14FC0" w:rsidP="00E03912">
            <w:pPr>
              <w:ind w:right="357"/>
            </w:pPr>
            <w:r>
              <w:t>- «плывем на лодочках с веслами»;</w:t>
            </w:r>
          </w:p>
          <w:p w:rsidR="00D14FC0" w:rsidRDefault="00D14FC0" w:rsidP="00E03912">
            <w:pPr>
              <w:ind w:right="357"/>
            </w:pPr>
            <w:r>
              <w:t>- «кочки»;</w:t>
            </w:r>
          </w:p>
          <w:p w:rsidR="00D14FC0" w:rsidRDefault="00D14FC0" w:rsidP="00E03912">
            <w:pPr>
              <w:ind w:right="357"/>
            </w:pPr>
            <w:r>
              <w:t>- «волны на море»;</w:t>
            </w:r>
          </w:p>
          <w:p w:rsidR="00D14FC0" w:rsidRPr="00F37990" w:rsidRDefault="00D14FC0" w:rsidP="00E03912">
            <w:pPr>
              <w:ind w:right="357"/>
            </w:pPr>
            <w:r>
              <w:t>- «дуем на воду»;</w:t>
            </w:r>
          </w:p>
        </w:tc>
        <w:tc>
          <w:tcPr>
            <w:tcW w:w="1842" w:type="dxa"/>
          </w:tcPr>
          <w:p w:rsidR="00D14FC0" w:rsidRDefault="00D14FC0" w:rsidP="00E03912">
            <w:pPr>
              <w:ind w:right="357"/>
            </w:pPr>
          </w:p>
          <w:p w:rsidR="00D14FC0" w:rsidRDefault="00D14FC0" w:rsidP="00E03912">
            <w:pPr>
              <w:ind w:right="357"/>
            </w:pPr>
            <w:r>
              <w:lastRenderedPageBreak/>
              <w:t>«Рыбки резвятся»</w:t>
            </w:r>
          </w:p>
          <w:p w:rsidR="00D14FC0" w:rsidRPr="00F37990" w:rsidRDefault="00D14FC0" w:rsidP="00E03912">
            <w:pPr>
              <w:ind w:right="357"/>
            </w:pPr>
          </w:p>
        </w:tc>
      </w:tr>
      <w:tr w:rsidR="00D14FC0" w:rsidRPr="00AA0048">
        <w:tc>
          <w:tcPr>
            <w:tcW w:w="1589" w:type="dxa"/>
          </w:tcPr>
          <w:p w:rsidR="00D14FC0" w:rsidRPr="00AA0048" w:rsidRDefault="00D14FC0" w:rsidP="00E03912">
            <w:pPr>
              <w:ind w:right="357"/>
              <w:jc w:val="center"/>
            </w:pPr>
            <w:r w:rsidRPr="00AA0048">
              <w:lastRenderedPageBreak/>
              <w:t>2 неделя</w:t>
            </w:r>
          </w:p>
        </w:tc>
        <w:tc>
          <w:tcPr>
            <w:tcW w:w="2772" w:type="dxa"/>
          </w:tcPr>
          <w:p w:rsidR="00D14FC0" w:rsidRPr="00856EB5" w:rsidRDefault="00D14FC0" w:rsidP="00E03912">
            <w:pPr>
              <w:jc w:val="both"/>
            </w:pPr>
            <w:r w:rsidRPr="00856EB5">
              <w:t>Учить опускать лицо в воду; закреплять умение выполнять и прекращать движения согласно указаниям тренера; воспитывать организованность.</w:t>
            </w:r>
          </w:p>
        </w:tc>
        <w:tc>
          <w:tcPr>
            <w:tcW w:w="3544" w:type="dxa"/>
          </w:tcPr>
          <w:p w:rsidR="00D14FC0" w:rsidRPr="00AA0048" w:rsidRDefault="00D14FC0" w:rsidP="00E03912">
            <w:pPr>
              <w:ind w:right="357"/>
            </w:pPr>
            <w:r w:rsidRPr="00AA0048">
              <w:t>- ОРУ на суше;</w:t>
            </w:r>
          </w:p>
          <w:p w:rsidR="00D14FC0" w:rsidRDefault="00D14FC0" w:rsidP="00E03912">
            <w:pPr>
              <w:ind w:right="357"/>
            </w:pPr>
            <w:r w:rsidRPr="00AA0048">
              <w:t xml:space="preserve">- </w:t>
            </w:r>
            <w:r>
              <w:t>спуск в воду самостоятельно;</w:t>
            </w:r>
          </w:p>
          <w:p w:rsidR="00D14FC0" w:rsidRDefault="00D14FC0" w:rsidP="00E03912">
            <w:pPr>
              <w:ind w:right="357"/>
            </w:pPr>
            <w:r>
              <w:t>- передвижения от бортика к бортику с различным положением рук и ног;</w:t>
            </w:r>
          </w:p>
          <w:p w:rsidR="00D14FC0" w:rsidRDefault="00D14FC0" w:rsidP="00E03912">
            <w:pPr>
              <w:ind w:right="357"/>
            </w:pPr>
            <w:r>
              <w:t>- «намочим носик»;</w:t>
            </w:r>
          </w:p>
          <w:p w:rsidR="00D14FC0" w:rsidRPr="00AA0048" w:rsidRDefault="00D14FC0" w:rsidP="00E03912">
            <w:pPr>
              <w:ind w:right="357"/>
            </w:pPr>
            <w:r>
              <w:t>- «поливаем на игрушки»;</w:t>
            </w:r>
          </w:p>
        </w:tc>
        <w:tc>
          <w:tcPr>
            <w:tcW w:w="1842" w:type="dxa"/>
          </w:tcPr>
          <w:p w:rsidR="00D14FC0" w:rsidRDefault="00D14FC0" w:rsidP="00E03912">
            <w:pPr>
              <w:ind w:right="357"/>
            </w:pPr>
          </w:p>
          <w:p w:rsidR="00D14FC0" w:rsidRPr="00AA0048" w:rsidRDefault="00D14FC0" w:rsidP="00E03912">
            <w:pPr>
              <w:ind w:right="357"/>
            </w:pPr>
            <w:r>
              <w:t>«Волны на море»</w:t>
            </w:r>
          </w:p>
        </w:tc>
      </w:tr>
      <w:tr w:rsidR="00D14FC0" w:rsidRPr="00AA0048">
        <w:tc>
          <w:tcPr>
            <w:tcW w:w="1589" w:type="dxa"/>
          </w:tcPr>
          <w:p w:rsidR="00D14FC0" w:rsidRPr="00AA0048" w:rsidRDefault="00D14FC0" w:rsidP="00E03912">
            <w:pPr>
              <w:ind w:right="357"/>
              <w:jc w:val="center"/>
            </w:pPr>
            <w:r w:rsidRPr="00AA0048">
              <w:t>3 неделя</w:t>
            </w:r>
          </w:p>
        </w:tc>
        <w:tc>
          <w:tcPr>
            <w:tcW w:w="2772" w:type="dxa"/>
          </w:tcPr>
          <w:p w:rsidR="00D14FC0" w:rsidRPr="00856EB5" w:rsidRDefault="00D14FC0" w:rsidP="00E03912">
            <w:pPr>
              <w:jc w:val="both"/>
            </w:pPr>
            <w:r w:rsidRPr="00856EB5">
              <w:t>Учить выполнять движения в воде, согласовывая свои действия с действиями товарищей; формировать желание прыгнуть выше, пробежать быстрее; воспитывать уверенность в своих силах.</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окунуться;</w:t>
            </w:r>
          </w:p>
          <w:p w:rsidR="00D14FC0" w:rsidRDefault="00D14FC0" w:rsidP="00E03912">
            <w:pPr>
              <w:ind w:right="357"/>
            </w:pPr>
            <w:r>
              <w:t>- «паровоз»;</w:t>
            </w:r>
          </w:p>
          <w:p w:rsidR="00D14FC0" w:rsidRDefault="00D14FC0" w:rsidP="00E03912">
            <w:pPr>
              <w:ind w:right="357"/>
            </w:pPr>
            <w:r>
              <w:t>- «мы гуляем»;</w:t>
            </w:r>
          </w:p>
          <w:p w:rsidR="00D14FC0" w:rsidRDefault="00D14FC0" w:rsidP="00E03912">
            <w:pPr>
              <w:ind w:right="357"/>
            </w:pPr>
            <w:r>
              <w:t xml:space="preserve">«плывем на лодочках; </w:t>
            </w:r>
          </w:p>
          <w:p w:rsidR="00D14FC0" w:rsidRPr="00AA0048" w:rsidRDefault="00D14FC0" w:rsidP="00E03912">
            <w:pPr>
              <w:ind w:right="357"/>
            </w:pPr>
            <w:r>
              <w:t>- «обливаемся из ведерка»;</w:t>
            </w:r>
          </w:p>
        </w:tc>
        <w:tc>
          <w:tcPr>
            <w:tcW w:w="1842" w:type="dxa"/>
          </w:tcPr>
          <w:p w:rsidR="00D14FC0" w:rsidRDefault="00D14FC0" w:rsidP="00E03912">
            <w:pPr>
              <w:ind w:right="357"/>
            </w:pPr>
          </w:p>
          <w:p w:rsidR="00D14FC0" w:rsidRPr="00AA0048" w:rsidRDefault="00D14FC0" w:rsidP="00E03912">
            <w:pPr>
              <w:ind w:right="357"/>
            </w:pPr>
            <w:r>
              <w:t>«Найди пару»</w:t>
            </w:r>
          </w:p>
        </w:tc>
      </w:tr>
      <w:tr w:rsidR="00D14FC0" w:rsidRPr="00AA0048">
        <w:tc>
          <w:tcPr>
            <w:tcW w:w="1589" w:type="dxa"/>
          </w:tcPr>
          <w:p w:rsidR="00D14FC0" w:rsidRPr="00AA0048" w:rsidRDefault="00D14FC0" w:rsidP="00E03912">
            <w:pPr>
              <w:ind w:right="357"/>
              <w:jc w:val="center"/>
            </w:pPr>
            <w:r w:rsidRPr="00AA0048">
              <w:t>4 неделя</w:t>
            </w:r>
          </w:p>
        </w:tc>
        <w:tc>
          <w:tcPr>
            <w:tcW w:w="2772" w:type="dxa"/>
          </w:tcPr>
          <w:p w:rsidR="00D14FC0" w:rsidRPr="00856EB5" w:rsidRDefault="00D14FC0" w:rsidP="00E03912">
            <w:pPr>
              <w:jc w:val="both"/>
            </w:pPr>
            <w:r w:rsidRPr="00856EB5">
              <w:t>Учить детей выполнять движения с точным заданием для рук; продолжать учить опускать лицо в воду; упражнять в беге, прыжках; воспитывать умение выполнять правило: не держаться за товарища</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передвижения в воде шагом с высоким подниманием бедра, руки на пояс; «лодочка»; прыжками на двух ногах с продвижением;</w:t>
            </w:r>
          </w:p>
          <w:p w:rsidR="00D14FC0" w:rsidRDefault="00D14FC0" w:rsidP="00E03912">
            <w:pPr>
              <w:ind w:right="357"/>
            </w:pPr>
            <w:r>
              <w:t>- «кто быстрее до мяча»;</w:t>
            </w:r>
          </w:p>
          <w:p w:rsidR="00D14FC0" w:rsidRPr="00AA0048" w:rsidRDefault="00D14FC0" w:rsidP="00E03912">
            <w:pPr>
              <w:ind w:right="357"/>
            </w:pPr>
            <w:r>
              <w:t>- «намочим носик»</w:t>
            </w:r>
          </w:p>
        </w:tc>
        <w:tc>
          <w:tcPr>
            <w:tcW w:w="1842" w:type="dxa"/>
          </w:tcPr>
          <w:p w:rsidR="00D14FC0" w:rsidRDefault="00D14FC0" w:rsidP="00E03912">
            <w:pPr>
              <w:ind w:right="357"/>
            </w:pPr>
          </w:p>
          <w:p w:rsidR="00D14FC0" w:rsidRDefault="00D14FC0" w:rsidP="00E03912">
            <w:pPr>
              <w:ind w:right="357"/>
            </w:pPr>
            <w:r>
              <w:t>«Догоните меня»</w:t>
            </w:r>
          </w:p>
          <w:p w:rsidR="00D14FC0" w:rsidRPr="00AA0048" w:rsidRDefault="00D14FC0" w:rsidP="00E03912">
            <w:pPr>
              <w:ind w:right="357"/>
            </w:pPr>
            <w:r>
              <w:t>«Аист и лягушки»</w:t>
            </w:r>
          </w:p>
        </w:tc>
      </w:tr>
    </w:tbl>
    <w:p w:rsidR="00D14FC0" w:rsidRDefault="00D14FC0" w:rsidP="00D14FC0">
      <w:pPr>
        <w:spacing w:line="480" w:lineRule="auto"/>
        <w:ind w:right="357"/>
        <w:jc w:val="center"/>
        <w:rPr>
          <w:b/>
          <w:sz w:val="28"/>
          <w:szCs w:val="28"/>
        </w:rPr>
      </w:pPr>
      <w:r>
        <w:rPr>
          <w:b/>
          <w:sz w:val="28"/>
          <w:szCs w:val="28"/>
        </w:rPr>
        <w:t>ДЕКАБРЬ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856EB5" w:rsidRDefault="00D14FC0" w:rsidP="00E03912">
            <w:pPr>
              <w:jc w:val="both"/>
            </w:pPr>
            <w:r w:rsidRPr="00856EB5">
              <w:t xml:space="preserve">Учить детей делать выдох (дуть на воду); упражнять в ходьбе по бассейну, загребая воду руками; воспитывать осторожность, </w:t>
            </w:r>
            <w:r w:rsidRPr="00856EB5">
              <w:lastRenderedPageBreak/>
              <w:t>внимание.</w:t>
            </w:r>
          </w:p>
        </w:tc>
        <w:tc>
          <w:tcPr>
            <w:tcW w:w="3544" w:type="dxa"/>
          </w:tcPr>
          <w:p w:rsidR="00D14FC0" w:rsidRDefault="00D14FC0" w:rsidP="00E03912">
            <w:pPr>
              <w:ind w:right="357"/>
            </w:pPr>
            <w:r>
              <w:lastRenderedPageBreak/>
              <w:t>- ОРУ на суше;</w:t>
            </w:r>
          </w:p>
          <w:p w:rsidR="00D14FC0" w:rsidRDefault="00D14FC0" w:rsidP="00E03912">
            <w:pPr>
              <w:ind w:right="357"/>
            </w:pPr>
            <w:r>
              <w:t>- вход в воду самостоятельно;</w:t>
            </w:r>
          </w:p>
          <w:p w:rsidR="00D14FC0" w:rsidRDefault="00D14FC0" w:rsidP="00E03912">
            <w:pPr>
              <w:ind w:right="357"/>
            </w:pPr>
            <w:r>
              <w:t>- «намочим спинки»;</w:t>
            </w:r>
          </w:p>
          <w:p w:rsidR="00D14FC0" w:rsidRDefault="00D14FC0" w:rsidP="00E03912">
            <w:pPr>
              <w:ind w:right="357"/>
            </w:pPr>
            <w:r>
              <w:t>- «воробышки»;</w:t>
            </w:r>
          </w:p>
          <w:p w:rsidR="00D14FC0" w:rsidRDefault="00D14FC0" w:rsidP="00E03912">
            <w:pPr>
              <w:ind w:right="357"/>
            </w:pPr>
            <w:r>
              <w:t xml:space="preserve">- «сделай ямку» (дуть на </w:t>
            </w:r>
            <w:r>
              <w:lastRenderedPageBreak/>
              <w:t>воду»;</w:t>
            </w:r>
          </w:p>
          <w:p w:rsidR="00D14FC0" w:rsidRPr="00F37990" w:rsidRDefault="00D14FC0" w:rsidP="00E03912">
            <w:pPr>
              <w:ind w:right="357"/>
            </w:pPr>
            <w:r>
              <w:t>- ходьба с отгребанием воды руками;</w:t>
            </w:r>
          </w:p>
        </w:tc>
        <w:tc>
          <w:tcPr>
            <w:tcW w:w="1842" w:type="dxa"/>
          </w:tcPr>
          <w:p w:rsidR="00D14FC0" w:rsidRDefault="00D14FC0" w:rsidP="00E03912"/>
          <w:p w:rsidR="00D14FC0" w:rsidRPr="001B081C" w:rsidRDefault="00D14FC0" w:rsidP="00E03912">
            <w:r w:rsidRPr="001B081C">
              <w:t>«Солнышко и дождик»</w:t>
            </w:r>
          </w:p>
        </w:tc>
      </w:tr>
      <w:tr w:rsidR="00D14FC0" w:rsidRPr="00AA0048">
        <w:tc>
          <w:tcPr>
            <w:tcW w:w="1589" w:type="dxa"/>
          </w:tcPr>
          <w:p w:rsidR="00D14FC0" w:rsidRPr="00AA0048" w:rsidRDefault="00D14FC0" w:rsidP="00E03912">
            <w:pPr>
              <w:ind w:right="357"/>
              <w:jc w:val="center"/>
            </w:pPr>
            <w:r w:rsidRPr="00AA0048">
              <w:lastRenderedPageBreak/>
              <w:t>2 неделя</w:t>
            </w:r>
          </w:p>
        </w:tc>
        <w:tc>
          <w:tcPr>
            <w:tcW w:w="2772" w:type="dxa"/>
          </w:tcPr>
          <w:p w:rsidR="00D14FC0" w:rsidRPr="002B1970" w:rsidRDefault="00D14FC0" w:rsidP="00E03912">
            <w:pPr>
              <w:jc w:val="both"/>
            </w:pPr>
            <w:r>
              <w:t>П</w:t>
            </w:r>
            <w:r w:rsidRPr="002B1970">
              <w:t>родолжать учить детей делать выдох; упражнять в погружении до подбородка; воспитывать смелость.</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окунуться, вода до подбородка;</w:t>
            </w:r>
          </w:p>
          <w:p w:rsidR="00D14FC0" w:rsidRDefault="00D14FC0" w:rsidP="00E03912">
            <w:pPr>
              <w:ind w:right="357"/>
            </w:pPr>
            <w:r>
              <w:t>- «лошадки»»</w:t>
            </w:r>
          </w:p>
          <w:p w:rsidR="00D14FC0" w:rsidRDefault="00D14FC0" w:rsidP="00E03912">
            <w:pPr>
              <w:ind w:right="357"/>
            </w:pPr>
            <w:r>
              <w:t>- «лягушата»;</w:t>
            </w:r>
          </w:p>
          <w:p w:rsidR="00D14FC0" w:rsidRDefault="00D14FC0" w:rsidP="00E03912">
            <w:pPr>
              <w:ind w:right="357"/>
            </w:pPr>
            <w:r>
              <w:t>- «остудим чай»;</w:t>
            </w:r>
          </w:p>
          <w:p w:rsidR="00D14FC0" w:rsidRPr="00AA0048" w:rsidRDefault="00D14FC0" w:rsidP="00E03912">
            <w:pPr>
              <w:ind w:right="357"/>
            </w:pPr>
            <w:r>
              <w:t xml:space="preserve"> «умываемся»;</w:t>
            </w:r>
          </w:p>
        </w:tc>
        <w:tc>
          <w:tcPr>
            <w:tcW w:w="1842" w:type="dxa"/>
          </w:tcPr>
          <w:p w:rsidR="00D14FC0" w:rsidRDefault="00D14FC0" w:rsidP="00E03912">
            <w:pPr>
              <w:ind w:right="357"/>
            </w:pPr>
          </w:p>
          <w:p w:rsidR="00D14FC0" w:rsidRPr="00AA0048" w:rsidRDefault="00D14FC0" w:rsidP="00E03912">
            <w:pPr>
              <w:ind w:right="357"/>
            </w:pPr>
            <w:r>
              <w:t>«Найди свой домик»</w:t>
            </w:r>
          </w:p>
        </w:tc>
      </w:tr>
      <w:tr w:rsidR="00D14FC0" w:rsidRPr="00AA0048">
        <w:tc>
          <w:tcPr>
            <w:tcW w:w="1589" w:type="dxa"/>
          </w:tcPr>
          <w:p w:rsidR="00D14FC0" w:rsidRPr="00AA0048" w:rsidRDefault="00D14FC0" w:rsidP="00E03912">
            <w:pPr>
              <w:ind w:right="357"/>
              <w:jc w:val="center"/>
            </w:pPr>
            <w:r w:rsidRPr="00AA0048">
              <w:t>3 неделя</w:t>
            </w:r>
          </w:p>
        </w:tc>
        <w:tc>
          <w:tcPr>
            <w:tcW w:w="2772" w:type="dxa"/>
          </w:tcPr>
          <w:p w:rsidR="00D14FC0" w:rsidRPr="002B1970" w:rsidRDefault="00D14FC0" w:rsidP="00E03912">
            <w:pPr>
              <w:jc w:val="both"/>
            </w:pPr>
            <w:r w:rsidRPr="002B1970">
              <w:t>Закреплять умение погружать лицо в воду; упражнять в естественных движениях в воде; воспитывать организованность.</w:t>
            </w:r>
          </w:p>
          <w:p w:rsidR="00D14FC0" w:rsidRPr="002B1970" w:rsidRDefault="00D14FC0" w:rsidP="00E03912">
            <w:pPr>
              <w:ind w:right="357"/>
            </w:pP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окунуться»</w:t>
            </w:r>
          </w:p>
          <w:p w:rsidR="00D14FC0" w:rsidRDefault="00D14FC0" w:rsidP="00E03912">
            <w:pPr>
              <w:ind w:right="357"/>
            </w:pPr>
            <w:r>
              <w:t>- передвижения шагом, бегом с заданиями для рук;</w:t>
            </w:r>
          </w:p>
          <w:p w:rsidR="00D14FC0" w:rsidRDefault="00D14FC0" w:rsidP="00E03912">
            <w:pPr>
              <w:ind w:right="357"/>
            </w:pPr>
            <w:r>
              <w:t>- «остудим чай»;</w:t>
            </w:r>
          </w:p>
          <w:p w:rsidR="00D14FC0" w:rsidRPr="00AA0048" w:rsidRDefault="00D14FC0" w:rsidP="00E03912">
            <w:pPr>
              <w:ind w:right="357"/>
            </w:pPr>
            <w:r>
              <w:t>- «нос утонул»;</w:t>
            </w:r>
          </w:p>
        </w:tc>
        <w:tc>
          <w:tcPr>
            <w:tcW w:w="1842" w:type="dxa"/>
          </w:tcPr>
          <w:p w:rsidR="00D14FC0" w:rsidRDefault="00D14FC0" w:rsidP="00E03912">
            <w:pPr>
              <w:ind w:right="357"/>
            </w:pPr>
          </w:p>
          <w:p w:rsidR="00D14FC0" w:rsidRPr="00AA0048" w:rsidRDefault="00D14FC0" w:rsidP="00E03912">
            <w:pPr>
              <w:ind w:right="357"/>
            </w:pPr>
            <w:r>
              <w:t>«Карусели»</w:t>
            </w:r>
          </w:p>
        </w:tc>
      </w:tr>
      <w:tr w:rsidR="00D14FC0" w:rsidRPr="00AA0048">
        <w:tc>
          <w:tcPr>
            <w:tcW w:w="1589" w:type="dxa"/>
          </w:tcPr>
          <w:p w:rsidR="00D14FC0" w:rsidRPr="00AA0048" w:rsidRDefault="00D14FC0" w:rsidP="00E03912">
            <w:pPr>
              <w:ind w:right="357"/>
              <w:jc w:val="center"/>
            </w:pPr>
            <w:r w:rsidRPr="00AA0048">
              <w:t>4 неделя</w:t>
            </w:r>
          </w:p>
        </w:tc>
        <w:tc>
          <w:tcPr>
            <w:tcW w:w="2772" w:type="dxa"/>
          </w:tcPr>
          <w:p w:rsidR="00D14FC0" w:rsidRPr="002B1970" w:rsidRDefault="00D14FC0" w:rsidP="00E03912">
            <w:pPr>
              <w:jc w:val="both"/>
            </w:pPr>
            <w:r w:rsidRPr="002B1970">
              <w:t>Учить детей делать полный вдох и постепенный выдох; закреплять умение погружаться до подбородка; воспитывать смелость.</w:t>
            </w:r>
          </w:p>
          <w:p w:rsidR="00D14FC0" w:rsidRPr="002B1970" w:rsidRDefault="00D14FC0" w:rsidP="00E03912">
            <w:pPr>
              <w:ind w:right="357"/>
            </w:pP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«паровозик»;</w:t>
            </w:r>
          </w:p>
          <w:p w:rsidR="00D14FC0" w:rsidRDefault="00D14FC0" w:rsidP="00E03912">
            <w:pPr>
              <w:ind w:right="357"/>
            </w:pPr>
            <w:r>
              <w:t>- «намочим спинки»;</w:t>
            </w:r>
          </w:p>
          <w:p w:rsidR="00D14FC0" w:rsidRDefault="00D14FC0" w:rsidP="00E03912">
            <w:pPr>
              <w:ind w:right="357"/>
            </w:pPr>
            <w:r>
              <w:t>- «воробышки»;</w:t>
            </w:r>
          </w:p>
          <w:p w:rsidR="00D14FC0" w:rsidRDefault="00D14FC0" w:rsidP="00E03912">
            <w:pPr>
              <w:ind w:right="357"/>
            </w:pPr>
            <w:r>
              <w:t>- «резвый мячик» - упр. на дыхание;</w:t>
            </w:r>
          </w:p>
          <w:p w:rsidR="00D14FC0" w:rsidRPr="00AA0048" w:rsidRDefault="00D14FC0" w:rsidP="00E03912">
            <w:pPr>
              <w:ind w:right="357"/>
            </w:pPr>
            <w:r>
              <w:t>- свободные игры с мячами;</w:t>
            </w:r>
          </w:p>
        </w:tc>
        <w:tc>
          <w:tcPr>
            <w:tcW w:w="1842" w:type="dxa"/>
          </w:tcPr>
          <w:p w:rsidR="00D14FC0" w:rsidRDefault="00D14FC0" w:rsidP="00E03912">
            <w:pPr>
              <w:ind w:right="357"/>
            </w:pPr>
          </w:p>
          <w:p w:rsidR="00D14FC0" w:rsidRPr="00AA0048" w:rsidRDefault="00D14FC0" w:rsidP="00E03912">
            <w:pPr>
              <w:ind w:right="357"/>
            </w:pPr>
            <w:r>
              <w:t>«Найди себе пару»</w:t>
            </w:r>
          </w:p>
        </w:tc>
      </w:tr>
    </w:tbl>
    <w:p w:rsidR="00D14FC0" w:rsidRDefault="00D14FC0" w:rsidP="00D14FC0">
      <w:pPr>
        <w:spacing w:line="360" w:lineRule="auto"/>
        <w:ind w:right="357"/>
        <w:jc w:val="center"/>
        <w:rPr>
          <w:b/>
          <w:sz w:val="28"/>
          <w:szCs w:val="28"/>
        </w:rPr>
      </w:pPr>
      <w:r>
        <w:rPr>
          <w:b/>
          <w:sz w:val="28"/>
          <w:szCs w:val="28"/>
        </w:rPr>
        <w:t>ЯНВАРЬ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6A160F" w:rsidRDefault="00D14FC0" w:rsidP="00E03912">
            <w:pPr>
              <w:jc w:val="both"/>
            </w:pPr>
            <w:r w:rsidRPr="006A160F">
              <w:t>Продолжать упражнять детей в умении делать вдох и выдох в воду – подуть на воду. Приучать выполнять движения ногами, как при плавании кролем на груди и на спине; воспитывать уверенность передвижения в воде.</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свободное передвижение по бассейну в разных направлениях, преодолевая сопротивление воды;</w:t>
            </w:r>
          </w:p>
          <w:p w:rsidR="00D14FC0" w:rsidRDefault="00D14FC0" w:rsidP="00E03912">
            <w:pPr>
              <w:ind w:right="357"/>
            </w:pPr>
            <w:r>
              <w:t>- «остудим чай»;</w:t>
            </w:r>
          </w:p>
          <w:p w:rsidR="00D14FC0" w:rsidRDefault="00D14FC0" w:rsidP="00E03912">
            <w:pPr>
              <w:ind w:right="357"/>
            </w:pPr>
            <w:r>
              <w:t>- «крокодил»;</w:t>
            </w:r>
          </w:p>
          <w:p w:rsidR="00D14FC0" w:rsidRPr="00F37990" w:rsidRDefault="00D14FC0" w:rsidP="00E03912">
            <w:pPr>
              <w:ind w:right="357"/>
            </w:pPr>
            <w:r>
              <w:t>- «фонтаны»;</w:t>
            </w:r>
          </w:p>
        </w:tc>
        <w:tc>
          <w:tcPr>
            <w:tcW w:w="1842" w:type="dxa"/>
          </w:tcPr>
          <w:p w:rsidR="00D14FC0" w:rsidRDefault="00D14FC0" w:rsidP="00E03912">
            <w:pPr>
              <w:spacing w:line="360" w:lineRule="auto"/>
            </w:pPr>
          </w:p>
          <w:p w:rsidR="00D14FC0" w:rsidRPr="001B081C" w:rsidRDefault="00D14FC0" w:rsidP="00E03912">
            <w:pPr>
              <w:spacing w:line="360" w:lineRule="auto"/>
            </w:pPr>
            <w:r>
              <w:t>«Маленькие и большие ножки»</w:t>
            </w:r>
          </w:p>
        </w:tc>
      </w:tr>
      <w:tr w:rsidR="00D14FC0" w:rsidRPr="00AA0048">
        <w:tc>
          <w:tcPr>
            <w:tcW w:w="1589" w:type="dxa"/>
          </w:tcPr>
          <w:p w:rsidR="00D14FC0" w:rsidRPr="00AA0048" w:rsidRDefault="00D14FC0" w:rsidP="00E03912">
            <w:pPr>
              <w:ind w:right="357"/>
              <w:jc w:val="center"/>
            </w:pPr>
            <w:r w:rsidRPr="00AA0048">
              <w:t>2 неделя</w:t>
            </w:r>
          </w:p>
        </w:tc>
        <w:tc>
          <w:tcPr>
            <w:tcW w:w="2772" w:type="dxa"/>
          </w:tcPr>
          <w:p w:rsidR="00D14FC0" w:rsidRPr="006A160F" w:rsidRDefault="00D14FC0" w:rsidP="00E03912">
            <w:pPr>
              <w:jc w:val="both"/>
            </w:pPr>
            <w:r w:rsidRPr="006A160F">
              <w:t xml:space="preserve">Продолжать совершенствовать умение детей свободно двигаться в воде, действовать с игрушками; упражнять в выполнении вдоха и </w:t>
            </w:r>
            <w:r w:rsidRPr="006A160F">
              <w:lastRenderedPageBreak/>
              <w:t>выдоха; воспитывать самостоятельность</w:t>
            </w:r>
            <w:r>
              <w:t>.</w:t>
            </w:r>
          </w:p>
        </w:tc>
        <w:tc>
          <w:tcPr>
            <w:tcW w:w="3544" w:type="dxa"/>
          </w:tcPr>
          <w:p w:rsidR="00D14FC0" w:rsidRDefault="00D14FC0" w:rsidP="00E03912">
            <w:pPr>
              <w:ind w:right="357"/>
            </w:pPr>
            <w:r>
              <w:lastRenderedPageBreak/>
              <w:t>- ОРУ на суше;</w:t>
            </w:r>
          </w:p>
          <w:p w:rsidR="00D14FC0" w:rsidRDefault="00D14FC0" w:rsidP="00E03912">
            <w:pPr>
              <w:ind w:right="357"/>
            </w:pPr>
            <w:r>
              <w:t>- вход в воду самостоятельно;</w:t>
            </w:r>
          </w:p>
          <w:p w:rsidR="00D14FC0" w:rsidRDefault="00D14FC0" w:rsidP="00E03912">
            <w:pPr>
              <w:ind w:right="357"/>
            </w:pPr>
            <w:r>
              <w:t>- «догони игрушку»;</w:t>
            </w:r>
          </w:p>
          <w:p w:rsidR="00D14FC0" w:rsidRDefault="00D14FC0" w:rsidP="00E03912">
            <w:pPr>
              <w:ind w:right="357"/>
            </w:pPr>
            <w:r>
              <w:t>- «резвый мячик»;</w:t>
            </w:r>
          </w:p>
          <w:p w:rsidR="00D14FC0" w:rsidRDefault="00D14FC0" w:rsidP="00E03912">
            <w:pPr>
              <w:ind w:right="357"/>
            </w:pPr>
            <w:r>
              <w:t>- «островки»;</w:t>
            </w:r>
          </w:p>
          <w:p w:rsidR="00D14FC0" w:rsidRDefault="00D14FC0" w:rsidP="00E03912">
            <w:pPr>
              <w:ind w:right="357"/>
            </w:pPr>
            <w:r>
              <w:t>- «поймай лодочку»;</w:t>
            </w:r>
          </w:p>
          <w:p w:rsidR="00D14FC0" w:rsidRPr="00AA0048" w:rsidRDefault="00D14FC0" w:rsidP="00E03912">
            <w:pPr>
              <w:ind w:right="357"/>
            </w:pPr>
            <w:r>
              <w:lastRenderedPageBreak/>
              <w:t>- «ветерок»</w:t>
            </w:r>
          </w:p>
        </w:tc>
        <w:tc>
          <w:tcPr>
            <w:tcW w:w="1842" w:type="dxa"/>
          </w:tcPr>
          <w:p w:rsidR="00D14FC0" w:rsidRDefault="00D14FC0" w:rsidP="00E03912">
            <w:pPr>
              <w:ind w:right="357"/>
            </w:pPr>
          </w:p>
          <w:p w:rsidR="00D14FC0" w:rsidRPr="00AA0048" w:rsidRDefault="00D14FC0" w:rsidP="00E03912">
            <w:pPr>
              <w:ind w:right="357"/>
            </w:pPr>
            <w:r w:rsidRPr="00D454EC">
              <w:t>«Море волнуется»,</w:t>
            </w:r>
          </w:p>
        </w:tc>
      </w:tr>
      <w:tr w:rsidR="00D14FC0" w:rsidRPr="00AA0048">
        <w:tc>
          <w:tcPr>
            <w:tcW w:w="1589" w:type="dxa"/>
          </w:tcPr>
          <w:p w:rsidR="00D14FC0" w:rsidRPr="00AA0048" w:rsidRDefault="00D14FC0" w:rsidP="00E03912">
            <w:pPr>
              <w:ind w:right="357"/>
              <w:jc w:val="center"/>
            </w:pPr>
            <w:r w:rsidRPr="00AA0048">
              <w:lastRenderedPageBreak/>
              <w:t>3 неделя</w:t>
            </w:r>
          </w:p>
        </w:tc>
        <w:tc>
          <w:tcPr>
            <w:tcW w:w="2772" w:type="dxa"/>
          </w:tcPr>
          <w:p w:rsidR="00D14FC0" w:rsidRPr="00856EB5" w:rsidRDefault="00D14FC0" w:rsidP="00E03912">
            <w:pPr>
              <w:jc w:val="both"/>
            </w:pPr>
            <w:r w:rsidRPr="00856EB5">
              <w:t xml:space="preserve">Упражнять детей в погружении в воду до подбородка, выполнять упражнения, стоя в воде по грудь; воспитывать чувство уверенности в воде. </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ходьба приставным шагом влево, вправо;</w:t>
            </w:r>
          </w:p>
          <w:p w:rsidR="00D14FC0" w:rsidRDefault="00D14FC0" w:rsidP="00E03912">
            <w:pPr>
              <w:ind w:right="357"/>
            </w:pPr>
            <w:r>
              <w:t>- «лягушата»;</w:t>
            </w:r>
          </w:p>
          <w:p w:rsidR="00D14FC0" w:rsidRDefault="00D14FC0" w:rsidP="00E03912">
            <w:pPr>
              <w:ind w:right="357"/>
            </w:pPr>
            <w:r>
              <w:t>- «умываемся, смываем мыльную пену»;</w:t>
            </w:r>
          </w:p>
          <w:p w:rsidR="00D14FC0" w:rsidRDefault="00D14FC0" w:rsidP="00E03912">
            <w:pPr>
              <w:ind w:right="357"/>
            </w:pPr>
            <w:r>
              <w:t>- «полоскаем белье»;</w:t>
            </w:r>
          </w:p>
          <w:p w:rsidR="00D14FC0" w:rsidRPr="00AA0048" w:rsidRDefault="00D14FC0" w:rsidP="00E03912">
            <w:pPr>
              <w:ind w:right="357"/>
            </w:pPr>
            <w:r>
              <w:t>- «обливаемся из ведерка»;</w:t>
            </w:r>
          </w:p>
        </w:tc>
        <w:tc>
          <w:tcPr>
            <w:tcW w:w="1842" w:type="dxa"/>
          </w:tcPr>
          <w:p w:rsidR="00D14FC0" w:rsidRDefault="00D14FC0" w:rsidP="00E03912">
            <w:pPr>
              <w:ind w:right="357"/>
            </w:pPr>
          </w:p>
          <w:p w:rsidR="00D14FC0" w:rsidRPr="00AA0048" w:rsidRDefault="00D14FC0" w:rsidP="00E03912">
            <w:pPr>
              <w:ind w:right="357"/>
            </w:pPr>
            <w:r w:rsidRPr="00D454EC">
              <w:t>«Карусели».</w:t>
            </w:r>
          </w:p>
        </w:tc>
      </w:tr>
      <w:tr w:rsidR="00D14FC0" w:rsidRPr="00AA0048">
        <w:tc>
          <w:tcPr>
            <w:tcW w:w="1589" w:type="dxa"/>
          </w:tcPr>
          <w:p w:rsidR="00D14FC0" w:rsidRPr="00AA0048" w:rsidRDefault="00D14FC0" w:rsidP="00E03912">
            <w:pPr>
              <w:ind w:right="357"/>
              <w:jc w:val="center"/>
            </w:pPr>
            <w:r w:rsidRPr="00AA0048">
              <w:t>4 неделя</w:t>
            </w:r>
          </w:p>
        </w:tc>
        <w:tc>
          <w:tcPr>
            <w:tcW w:w="2772" w:type="dxa"/>
          </w:tcPr>
          <w:p w:rsidR="00D14FC0" w:rsidRPr="00856EB5" w:rsidRDefault="00D14FC0" w:rsidP="00E03912">
            <w:pPr>
              <w:jc w:val="both"/>
            </w:pPr>
            <w:r w:rsidRPr="00856EB5">
              <w:t>Учить детей погружению в воду с головой; упражнять в ходьбе с отгребанием воды назад руками; воспитывать смелость.</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«намочим спинки»;</w:t>
            </w:r>
          </w:p>
          <w:p w:rsidR="00D14FC0" w:rsidRDefault="00D14FC0" w:rsidP="00E03912">
            <w:pPr>
              <w:ind w:right="357"/>
            </w:pPr>
            <w:r>
              <w:t>- «воробышки»;</w:t>
            </w:r>
          </w:p>
          <w:p w:rsidR="00D14FC0" w:rsidRDefault="00D14FC0" w:rsidP="00E03912">
            <w:pPr>
              <w:ind w:right="357"/>
            </w:pPr>
            <w:r>
              <w:t>- ходьба с гребковыми движениями рук»;</w:t>
            </w:r>
          </w:p>
          <w:p w:rsidR="00D14FC0" w:rsidRPr="00AA0048" w:rsidRDefault="00D14FC0" w:rsidP="00E03912">
            <w:pPr>
              <w:ind w:right="357"/>
            </w:pPr>
            <w:r>
              <w:t>- «спрячемся под воду»;</w:t>
            </w:r>
          </w:p>
        </w:tc>
        <w:tc>
          <w:tcPr>
            <w:tcW w:w="1842" w:type="dxa"/>
          </w:tcPr>
          <w:p w:rsidR="00D14FC0" w:rsidRDefault="00D14FC0" w:rsidP="00E03912">
            <w:pPr>
              <w:spacing w:line="360" w:lineRule="auto"/>
            </w:pPr>
          </w:p>
          <w:p w:rsidR="00D14FC0" w:rsidRPr="00D454EC" w:rsidRDefault="00D14FC0" w:rsidP="00E03912">
            <w:pPr>
              <w:spacing w:line="360" w:lineRule="auto"/>
            </w:pPr>
            <w:r>
              <w:t xml:space="preserve">«Кораблики»  </w:t>
            </w:r>
          </w:p>
          <w:p w:rsidR="00D14FC0" w:rsidRPr="00AA0048" w:rsidRDefault="00D14FC0" w:rsidP="00E03912">
            <w:pPr>
              <w:ind w:right="357"/>
            </w:pPr>
          </w:p>
        </w:tc>
      </w:tr>
    </w:tbl>
    <w:p w:rsidR="00D14FC0" w:rsidRDefault="00D14FC0" w:rsidP="00D14FC0">
      <w:pPr>
        <w:spacing w:line="480" w:lineRule="auto"/>
        <w:ind w:right="357"/>
        <w:jc w:val="center"/>
        <w:rPr>
          <w:b/>
          <w:sz w:val="28"/>
          <w:szCs w:val="28"/>
        </w:rPr>
      </w:pPr>
      <w:r>
        <w:rPr>
          <w:b/>
          <w:sz w:val="28"/>
          <w:szCs w:val="28"/>
        </w:rPr>
        <w:t>ФЕВРАЛЬ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596EB7">
        <w:tc>
          <w:tcPr>
            <w:tcW w:w="1589" w:type="dxa"/>
          </w:tcPr>
          <w:p w:rsidR="00D14FC0" w:rsidRPr="00596EB7" w:rsidRDefault="00D14FC0" w:rsidP="00E03912">
            <w:pPr>
              <w:ind w:right="357"/>
              <w:rPr>
                <w:b/>
                <w:sz w:val="28"/>
                <w:szCs w:val="28"/>
              </w:rPr>
            </w:pPr>
            <w:r>
              <w:t>1 неделя</w:t>
            </w:r>
          </w:p>
        </w:tc>
        <w:tc>
          <w:tcPr>
            <w:tcW w:w="2772" w:type="dxa"/>
          </w:tcPr>
          <w:p w:rsidR="00D14FC0" w:rsidRPr="00856EB5" w:rsidRDefault="00D14FC0" w:rsidP="00E03912">
            <w:pPr>
              <w:jc w:val="both"/>
            </w:pPr>
            <w:r w:rsidRPr="00856EB5">
              <w:t>Продолжать учить детей погружению в воду с головой; выполнять вдох и выдох (дуть на шарик); воспитывать организованность.</w:t>
            </w:r>
          </w:p>
        </w:tc>
        <w:tc>
          <w:tcPr>
            <w:tcW w:w="3544" w:type="dxa"/>
            <w:vAlign w:val="center"/>
          </w:tcPr>
          <w:p w:rsidR="00D14FC0" w:rsidRPr="002F3F57" w:rsidRDefault="00D14FC0" w:rsidP="00E03912">
            <w:r w:rsidRPr="002F3F57">
              <w:t>- ОРУ на суше;</w:t>
            </w:r>
          </w:p>
          <w:p w:rsidR="00D14FC0" w:rsidRPr="002F3F57" w:rsidRDefault="00D14FC0" w:rsidP="00E03912">
            <w:r w:rsidRPr="002F3F57">
              <w:t>- вход в воду самостоятельно;</w:t>
            </w:r>
          </w:p>
          <w:p w:rsidR="00D14FC0" w:rsidRDefault="00D14FC0" w:rsidP="00E03912">
            <w:r>
              <w:t>- «окуналки»;</w:t>
            </w:r>
          </w:p>
          <w:p w:rsidR="00D14FC0" w:rsidRDefault="00D14FC0" w:rsidP="00E03912">
            <w:r>
              <w:t>- «воробышки»;</w:t>
            </w:r>
          </w:p>
          <w:p w:rsidR="00D14FC0" w:rsidRDefault="00D14FC0" w:rsidP="00E03912">
            <w:r>
              <w:t>- «спрячемся под воду»;</w:t>
            </w:r>
          </w:p>
          <w:p w:rsidR="00D14FC0" w:rsidRPr="002F3F57" w:rsidRDefault="00D14FC0" w:rsidP="00E03912">
            <w:r>
              <w:t>- «резвый шарик»;</w:t>
            </w:r>
          </w:p>
        </w:tc>
        <w:tc>
          <w:tcPr>
            <w:tcW w:w="1842" w:type="dxa"/>
          </w:tcPr>
          <w:p w:rsidR="00D14FC0" w:rsidRDefault="00D14FC0" w:rsidP="00E03912">
            <w:pPr>
              <w:ind w:right="357"/>
            </w:pPr>
          </w:p>
          <w:p w:rsidR="00D14FC0" w:rsidRPr="00B00E4C" w:rsidRDefault="00D14FC0" w:rsidP="00E03912">
            <w:pPr>
              <w:ind w:right="357"/>
            </w:pPr>
            <w:r w:rsidRPr="00B00E4C">
              <w:t>«Смелые ребята»</w:t>
            </w:r>
          </w:p>
        </w:tc>
      </w:tr>
      <w:tr w:rsidR="00D14FC0" w:rsidRPr="00AA0048">
        <w:tc>
          <w:tcPr>
            <w:tcW w:w="1589" w:type="dxa"/>
          </w:tcPr>
          <w:p w:rsidR="00D14FC0" w:rsidRPr="00AA0048" w:rsidRDefault="00D14FC0" w:rsidP="00E03912">
            <w:pPr>
              <w:ind w:right="357"/>
              <w:jc w:val="center"/>
            </w:pPr>
            <w:r w:rsidRPr="00AA0048">
              <w:t>2 неделя</w:t>
            </w:r>
          </w:p>
        </w:tc>
        <w:tc>
          <w:tcPr>
            <w:tcW w:w="2772" w:type="dxa"/>
          </w:tcPr>
          <w:p w:rsidR="00D14FC0" w:rsidRPr="00856EB5" w:rsidRDefault="00D14FC0" w:rsidP="00E03912">
            <w:pPr>
              <w:jc w:val="both"/>
            </w:pPr>
            <w:r w:rsidRPr="00856EB5">
              <w:t>Учить детей продвигаться без помощи рук, чувствуя сопротивление воды; упражнять в движениях ног, как при плавании кролем; воспитывать выносливость.</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«утка и утята»;</w:t>
            </w:r>
          </w:p>
          <w:p w:rsidR="00D14FC0" w:rsidRDefault="00D14FC0" w:rsidP="00E03912">
            <w:pPr>
              <w:ind w:right="357"/>
            </w:pPr>
            <w:r>
              <w:t>- «фонтаны»;</w:t>
            </w:r>
          </w:p>
          <w:p w:rsidR="00D14FC0" w:rsidRDefault="00D14FC0" w:rsidP="00E03912">
            <w:pPr>
              <w:ind w:right="357"/>
            </w:pPr>
            <w:r>
              <w:t>- «ледокол»;</w:t>
            </w:r>
          </w:p>
          <w:p w:rsidR="00D14FC0" w:rsidRPr="00AA0048" w:rsidRDefault="00D14FC0" w:rsidP="00E03912">
            <w:pPr>
              <w:ind w:right="357"/>
            </w:pPr>
            <w:r>
              <w:t>- погружение под воду с головой, задерживать дыхание»</w:t>
            </w:r>
          </w:p>
        </w:tc>
        <w:tc>
          <w:tcPr>
            <w:tcW w:w="1842" w:type="dxa"/>
          </w:tcPr>
          <w:p w:rsidR="00D14FC0" w:rsidRDefault="00D14FC0" w:rsidP="00E03912">
            <w:pPr>
              <w:ind w:right="357"/>
            </w:pPr>
          </w:p>
          <w:p w:rsidR="00D14FC0" w:rsidRDefault="00D14FC0" w:rsidP="00E03912">
            <w:pPr>
              <w:ind w:right="357"/>
            </w:pPr>
            <w:r>
              <w:t>«Хоровод»</w:t>
            </w:r>
          </w:p>
          <w:p w:rsidR="00D14FC0" w:rsidRPr="00B00E4C" w:rsidRDefault="00D14FC0" w:rsidP="00E03912">
            <w:pPr>
              <w:ind w:right="357"/>
            </w:pPr>
            <w:r>
              <w:t>«Фонтаны»</w:t>
            </w:r>
          </w:p>
        </w:tc>
      </w:tr>
      <w:tr w:rsidR="00D14FC0" w:rsidRPr="00AA0048">
        <w:tc>
          <w:tcPr>
            <w:tcW w:w="1589" w:type="dxa"/>
          </w:tcPr>
          <w:p w:rsidR="00D14FC0" w:rsidRPr="00AA0048" w:rsidRDefault="00D14FC0" w:rsidP="00E03912">
            <w:pPr>
              <w:ind w:right="357"/>
              <w:jc w:val="center"/>
            </w:pPr>
            <w:r w:rsidRPr="00AA0048">
              <w:t>3 неделя</w:t>
            </w:r>
          </w:p>
        </w:tc>
        <w:tc>
          <w:tcPr>
            <w:tcW w:w="2772" w:type="dxa"/>
          </w:tcPr>
          <w:p w:rsidR="00D14FC0" w:rsidRPr="00856EB5" w:rsidRDefault="00D14FC0" w:rsidP="00E03912">
            <w:pPr>
              <w:jc w:val="both"/>
            </w:pPr>
            <w:r w:rsidRPr="00856EB5">
              <w:t>Упражнять детей в выполнении упражнений, самостоятельно ориентируясь в воде, своевременно прекращая упражнения, развивать внимание.</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передвижения в воде шагом, бегом с разным положением рук и ног по сигналу»</w:t>
            </w:r>
          </w:p>
          <w:p w:rsidR="00D14FC0" w:rsidRDefault="00D14FC0" w:rsidP="00E03912">
            <w:pPr>
              <w:ind w:right="357"/>
            </w:pPr>
            <w:r>
              <w:t>- «зайчики»;</w:t>
            </w:r>
          </w:p>
          <w:p w:rsidR="00D14FC0" w:rsidRPr="00AA0048" w:rsidRDefault="00D14FC0" w:rsidP="00E03912">
            <w:pPr>
              <w:ind w:right="357"/>
            </w:pPr>
            <w:r>
              <w:t>- игры с мячами;</w:t>
            </w:r>
          </w:p>
        </w:tc>
        <w:tc>
          <w:tcPr>
            <w:tcW w:w="1842" w:type="dxa"/>
          </w:tcPr>
          <w:p w:rsidR="00D14FC0" w:rsidRDefault="00D14FC0" w:rsidP="00E03912">
            <w:pPr>
              <w:ind w:right="357"/>
            </w:pPr>
          </w:p>
          <w:p w:rsidR="00D14FC0" w:rsidRPr="00B00E4C" w:rsidRDefault="00D14FC0" w:rsidP="00E03912">
            <w:pPr>
              <w:ind w:right="357"/>
            </w:pPr>
            <w:r>
              <w:t>«Жучок-паучок»</w:t>
            </w:r>
          </w:p>
        </w:tc>
      </w:tr>
      <w:tr w:rsidR="00D14FC0" w:rsidRPr="00AA0048">
        <w:tc>
          <w:tcPr>
            <w:tcW w:w="1589" w:type="dxa"/>
          </w:tcPr>
          <w:p w:rsidR="00D14FC0" w:rsidRPr="00AA0048" w:rsidRDefault="00D14FC0" w:rsidP="00E03912">
            <w:pPr>
              <w:ind w:right="357"/>
              <w:jc w:val="center"/>
            </w:pPr>
            <w:r w:rsidRPr="00AA0048">
              <w:t>4 неделя</w:t>
            </w:r>
          </w:p>
        </w:tc>
        <w:tc>
          <w:tcPr>
            <w:tcW w:w="2772" w:type="dxa"/>
          </w:tcPr>
          <w:p w:rsidR="00D14FC0" w:rsidRPr="00856EB5" w:rsidRDefault="00D14FC0" w:rsidP="00E03912">
            <w:pPr>
              <w:jc w:val="both"/>
            </w:pPr>
            <w:r w:rsidRPr="00856EB5">
              <w:t xml:space="preserve">Закреплять навык погружения в воду с </w:t>
            </w:r>
            <w:r w:rsidRPr="00856EB5">
              <w:lastRenderedPageBreak/>
              <w:t>головой с задержкой дыхания; упражнять в свободном передвижении по бассейну; воспитывать смелость.</w:t>
            </w:r>
          </w:p>
        </w:tc>
        <w:tc>
          <w:tcPr>
            <w:tcW w:w="3544" w:type="dxa"/>
          </w:tcPr>
          <w:p w:rsidR="00D14FC0" w:rsidRDefault="00D14FC0" w:rsidP="00E03912">
            <w:pPr>
              <w:ind w:right="357"/>
            </w:pPr>
            <w:r>
              <w:lastRenderedPageBreak/>
              <w:t>- ОРУ на суше;</w:t>
            </w:r>
          </w:p>
          <w:p w:rsidR="00D14FC0" w:rsidRDefault="00D14FC0" w:rsidP="00E03912">
            <w:pPr>
              <w:ind w:right="357"/>
            </w:pPr>
            <w:r>
              <w:t xml:space="preserve">- вход в воду </w:t>
            </w:r>
            <w:r>
              <w:lastRenderedPageBreak/>
              <w:t>самостоятельно;</w:t>
            </w:r>
          </w:p>
          <w:p w:rsidR="00D14FC0" w:rsidRDefault="00D14FC0" w:rsidP="00E03912">
            <w:pPr>
              <w:ind w:right="357"/>
            </w:pPr>
            <w:r>
              <w:t>- приседания и выпрыгивания из воды;</w:t>
            </w:r>
          </w:p>
          <w:p w:rsidR="00D14FC0" w:rsidRDefault="00D14FC0" w:rsidP="00E03912">
            <w:pPr>
              <w:ind w:right="357"/>
            </w:pPr>
            <w:r>
              <w:t>- «нам весело»;</w:t>
            </w:r>
          </w:p>
          <w:p w:rsidR="00D14FC0" w:rsidRDefault="00D14FC0" w:rsidP="00E03912">
            <w:pPr>
              <w:ind w:right="357"/>
            </w:pPr>
            <w:r>
              <w:t>- «спрячемся под воду»;</w:t>
            </w:r>
          </w:p>
          <w:p w:rsidR="00D14FC0" w:rsidRDefault="00D14FC0" w:rsidP="00E03912">
            <w:pPr>
              <w:ind w:right="357"/>
            </w:pPr>
            <w:r>
              <w:t>- «дуем на воду»;</w:t>
            </w:r>
          </w:p>
          <w:p w:rsidR="00D14FC0" w:rsidRPr="00AA0048" w:rsidRDefault="00D14FC0" w:rsidP="00E03912">
            <w:pPr>
              <w:ind w:right="357"/>
            </w:pPr>
            <w:r>
              <w:t>- свободное купание;</w:t>
            </w:r>
          </w:p>
        </w:tc>
        <w:tc>
          <w:tcPr>
            <w:tcW w:w="1842" w:type="dxa"/>
          </w:tcPr>
          <w:p w:rsidR="00D14FC0" w:rsidRDefault="00D14FC0" w:rsidP="00E03912">
            <w:pPr>
              <w:ind w:right="357"/>
            </w:pPr>
          </w:p>
          <w:p w:rsidR="00D14FC0" w:rsidRPr="00B00E4C" w:rsidRDefault="00D14FC0" w:rsidP="00E03912">
            <w:pPr>
              <w:ind w:right="357"/>
            </w:pPr>
            <w:r>
              <w:t xml:space="preserve">«Спрячемся </w:t>
            </w:r>
            <w:r>
              <w:lastRenderedPageBreak/>
              <w:t>под воду»»</w:t>
            </w:r>
          </w:p>
        </w:tc>
      </w:tr>
    </w:tbl>
    <w:p w:rsidR="00D14FC0" w:rsidRDefault="00D14FC0" w:rsidP="00D14FC0">
      <w:pPr>
        <w:spacing w:line="480" w:lineRule="auto"/>
        <w:ind w:right="357"/>
        <w:jc w:val="center"/>
        <w:rPr>
          <w:b/>
          <w:sz w:val="28"/>
          <w:szCs w:val="28"/>
        </w:rPr>
      </w:pPr>
      <w:r>
        <w:rPr>
          <w:b/>
          <w:sz w:val="28"/>
          <w:szCs w:val="28"/>
        </w:rPr>
        <w:lastRenderedPageBreak/>
        <w:t>МАРТ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596EB7">
        <w:tc>
          <w:tcPr>
            <w:tcW w:w="1589" w:type="dxa"/>
          </w:tcPr>
          <w:p w:rsidR="00D14FC0" w:rsidRPr="00596EB7" w:rsidRDefault="00D14FC0" w:rsidP="00E03912">
            <w:pPr>
              <w:ind w:right="357"/>
              <w:rPr>
                <w:b/>
                <w:sz w:val="28"/>
                <w:szCs w:val="28"/>
              </w:rPr>
            </w:pPr>
            <w:r>
              <w:t>1 неделя</w:t>
            </w:r>
          </w:p>
        </w:tc>
        <w:tc>
          <w:tcPr>
            <w:tcW w:w="2772" w:type="dxa"/>
          </w:tcPr>
          <w:p w:rsidR="00D14FC0" w:rsidRPr="001476EB" w:rsidRDefault="00D14FC0" w:rsidP="00E03912">
            <w:pPr>
              <w:jc w:val="both"/>
            </w:pPr>
            <w:r w:rsidRPr="001476EB">
              <w:t>Учить детей делать выдох в воду</w:t>
            </w:r>
            <w:r>
              <w:t>, выпуская пузыри; упражнять в п</w:t>
            </w:r>
            <w:r w:rsidRPr="001476EB">
              <w:t>огружении в воду с головой; воспитывать умение уверенно держаться на воде.</w:t>
            </w:r>
          </w:p>
        </w:tc>
        <w:tc>
          <w:tcPr>
            <w:tcW w:w="3544" w:type="dxa"/>
            <w:vAlign w:val="center"/>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r>
              <w:t>- ходить по бассейну в разных направлениях, по сигналу погружаться в воду;</w:t>
            </w:r>
          </w:p>
          <w:p w:rsidR="00D14FC0" w:rsidRDefault="00D14FC0" w:rsidP="00E03912">
            <w:r>
              <w:t>- «плывем на лодочках»;</w:t>
            </w:r>
          </w:p>
          <w:p w:rsidR="00D14FC0" w:rsidRDefault="00D14FC0" w:rsidP="00E03912">
            <w:r>
              <w:t>- «выпускаем пузыри»;</w:t>
            </w:r>
          </w:p>
          <w:p w:rsidR="00D14FC0" w:rsidRPr="002F3F57" w:rsidRDefault="00D14FC0" w:rsidP="00E03912">
            <w:r>
              <w:t>- игры с надувными игрушками;</w:t>
            </w:r>
          </w:p>
        </w:tc>
        <w:tc>
          <w:tcPr>
            <w:tcW w:w="1842" w:type="dxa"/>
          </w:tcPr>
          <w:p w:rsidR="00D14FC0" w:rsidRDefault="00D14FC0" w:rsidP="00E03912">
            <w:pPr>
              <w:ind w:right="357"/>
            </w:pPr>
          </w:p>
          <w:p w:rsidR="00D14FC0" w:rsidRPr="00B00E4C" w:rsidRDefault="00D14FC0" w:rsidP="00E03912">
            <w:pPr>
              <w:ind w:right="357"/>
            </w:pPr>
            <w:r>
              <w:t>«Карусели»</w:t>
            </w:r>
          </w:p>
        </w:tc>
      </w:tr>
      <w:tr w:rsidR="00D14FC0" w:rsidRPr="00AA0048">
        <w:tc>
          <w:tcPr>
            <w:tcW w:w="1589" w:type="dxa"/>
          </w:tcPr>
          <w:p w:rsidR="00D14FC0" w:rsidRPr="00AA0048" w:rsidRDefault="00D14FC0" w:rsidP="00E03912">
            <w:pPr>
              <w:ind w:right="357"/>
              <w:jc w:val="center"/>
            </w:pPr>
            <w:r w:rsidRPr="00AA0048">
              <w:t>2 неделя</w:t>
            </w:r>
          </w:p>
        </w:tc>
        <w:tc>
          <w:tcPr>
            <w:tcW w:w="2772" w:type="dxa"/>
          </w:tcPr>
          <w:p w:rsidR="00D14FC0" w:rsidRPr="001476EB" w:rsidRDefault="00D14FC0" w:rsidP="00E03912">
            <w:pPr>
              <w:jc w:val="both"/>
            </w:pPr>
            <w:r w:rsidRPr="001476EB">
              <w:t>Учить детей выполнять упражнения поочередно, держась за руки; закреплять навык  погружения в воду с головой; воспитывать желание заниматься.</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«насос»;</w:t>
            </w:r>
          </w:p>
          <w:p w:rsidR="00D14FC0" w:rsidRDefault="00D14FC0" w:rsidP="00E03912">
            <w:pPr>
              <w:ind w:right="357"/>
            </w:pPr>
            <w:r>
              <w:t>- «лягушата»;</w:t>
            </w:r>
          </w:p>
          <w:p w:rsidR="00D14FC0" w:rsidRDefault="00D14FC0" w:rsidP="00E03912">
            <w:pPr>
              <w:ind w:right="357"/>
            </w:pPr>
            <w:r>
              <w:t>- «спрячемся под воду»;</w:t>
            </w:r>
          </w:p>
          <w:p w:rsidR="00D14FC0" w:rsidRPr="00AA0048" w:rsidRDefault="00D14FC0" w:rsidP="00E03912">
            <w:pPr>
              <w:ind w:right="357"/>
            </w:pPr>
            <w:r>
              <w:t>- «веселые пузыри»;</w:t>
            </w:r>
          </w:p>
        </w:tc>
        <w:tc>
          <w:tcPr>
            <w:tcW w:w="1842" w:type="dxa"/>
          </w:tcPr>
          <w:p w:rsidR="00D14FC0" w:rsidRDefault="00D14FC0" w:rsidP="00E03912">
            <w:pPr>
              <w:ind w:right="357"/>
            </w:pPr>
          </w:p>
          <w:p w:rsidR="00D14FC0" w:rsidRPr="00B00E4C" w:rsidRDefault="00D14FC0" w:rsidP="00E03912">
            <w:pPr>
              <w:ind w:right="357"/>
            </w:pPr>
            <w:r>
              <w:t>«Лодочки»</w:t>
            </w:r>
          </w:p>
        </w:tc>
      </w:tr>
      <w:tr w:rsidR="00D14FC0" w:rsidRPr="00AA0048">
        <w:tc>
          <w:tcPr>
            <w:tcW w:w="1589" w:type="dxa"/>
          </w:tcPr>
          <w:p w:rsidR="00D14FC0" w:rsidRPr="00AA0048" w:rsidRDefault="00D14FC0" w:rsidP="00E03912">
            <w:pPr>
              <w:ind w:right="357"/>
              <w:jc w:val="center"/>
            </w:pPr>
            <w:r w:rsidRPr="00AA0048">
              <w:t>3 неделя</w:t>
            </w:r>
          </w:p>
        </w:tc>
        <w:tc>
          <w:tcPr>
            <w:tcW w:w="2772" w:type="dxa"/>
          </w:tcPr>
          <w:p w:rsidR="00D14FC0" w:rsidRPr="001476EB" w:rsidRDefault="00D14FC0" w:rsidP="00E03912">
            <w:pPr>
              <w:jc w:val="both"/>
            </w:pPr>
            <w:r w:rsidRPr="001476EB">
              <w:t>Познакомить детей с упражнением – открывание глаз в воде; учить выполнять движения в воде парами; воспитывать умение слушать объяснения тренера.</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«намочим спинки»;</w:t>
            </w:r>
          </w:p>
          <w:p w:rsidR="00D14FC0" w:rsidRDefault="00D14FC0" w:rsidP="00E03912">
            <w:pPr>
              <w:ind w:right="357"/>
            </w:pPr>
            <w:r>
              <w:t>- «воробышки»;</w:t>
            </w:r>
          </w:p>
          <w:p w:rsidR="00D14FC0" w:rsidRDefault="00D14FC0" w:rsidP="00E03912">
            <w:pPr>
              <w:ind w:right="357"/>
            </w:pPr>
            <w:r>
              <w:t>- погружение в воду, задерживать дыхание;</w:t>
            </w:r>
          </w:p>
          <w:p w:rsidR="00D14FC0" w:rsidRPr="00AA0048" w:rsidRDefault="00D14FC0" w:rsidP="00E03912">
            <w:pPr>
              <w:ind w:right="357"/>
            </w:pPr>
            <w:r>
              <w:t>- рассматривание предметов на дне;</w:t>
            </w:r>
          </w:p>
        </w:tc>
        <w:tc>
          <w:tcPr>
            <w:tcW w:w="1842" w:type="dxa"/>
          </w:tcPr>
          <w:p w:rsidR="00D14FC0" w:rsidRDefault="00D14FC0" w:rsidP="00E03912">
            <w:pPr>
              <w:ind w:right="357"/>
            </w:pPr>
          </w:p>
          <w:p w:rsidR="00D14FC0" w:rsidRPr="00B00E4C" w:rsidRDefault="00D14FC0" w:rsidP="00E03912">
            <w:pPr>
              <w:ind w:right="357"/>
            </w:pPr>
            <w:r>
              <w:t>«Найди свой домик»</w:t>
            </w:r>
          </w:p>
        </w:tc>
      </w:tr>
      <w:tr w:rsidR="00D14FC0" w:rsidRPr="00AA0048">
        <w:tc>
          <w:tcPr>
            <w:tcW w:w="1589" w:type="dxa"/>
          </w:tcPr>
          <w:p w:rsidR="00D14FC0" w:rsidRPr="00AA0048" w:rsidRDefault="00D14FC0" w:rsidP="00E03912">
            <w:pPr>
              <w:ind w:right="357"/>
              <w:jc w:val="center"/>
            </w:pPr>
            <w:r w:rsidRPr="00AA0048">
              <w:t>4 неделя</w:t>
            </w:r>
          </w:p>
        </w:tc>
        <w:tc>
          <w:tcPr>
            <w:tcW w:w="2772" w:type="dxa"/>
          </w:tcPr>
          <w:p w:rsidR="00D14FC0" w:rsidRPr="001476EB" w:rsidRDefault="00D14FC0" w:rsidP="00E03912">
            <w:pPr>
              <w:jc w:val="both"/>
            </w:pPr>
            <w:r w:rsidRPr="001476EB">
              <w:t>Рассматривание предметов, лежащих на дне; упражнять в ходьбе и беге с отгребанием воды назад руками; воспитывать смелость.</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ходьба по бассейну врассыпную, парами, друг за другом;</w:t>
            </w:r>
          </w:p>
          <w:p w:rsidR="00D14FC0" w:rsidRDefault="00D14FC0" w:rsidP="00E03912">
            <w:pPr>
              <w:ind w:right="357"/>
            </w:pPr>
            <w:r>
              <w:t>- «лодочки плывут»;</w:t>
            </w:r>
          </w:p>
          <w:p w:rsidR="00D14FC0" w:rsidRDefault="00D14FC0" w:rsidP="00E03912">
            <w:pPr>
              <w:ind w:right="357"/>
            </w:pPr>
            <w:r>
              <w:t>- «сколько пальцев»;</w:t>
            </w:r>
          </w:p>
          <w:p w:rsidR="00D14FC0" w:rsidRPr="00AA0048" w:rsidRDefault="00D14FC0" w:rsidP="00E03912">
            <w:pPr>
              <w:ind w:right="357"/>
            </w:pPr>
            <w:r>
              <w:t>- «пускаем пузыри»;</w:t>
            </w:r>
          </w:p>
        </w:tc>
        <w:tc>
          <w:tcPr>
            <w:tcW w:w="1842" w:type="dxa"/>
          </w:tcPr>
          <w:p w:rsidR="00D14FC0" w:rsidRDefault="00D14FC0" w:rsidP="00E03912">
            <w:pPr>
              <w:ind w:right="357"/>
            </w:pPr>
            <w:r>
              <w:t>«Рассмотри игрушку»</w:t>
            </w:r>
          </w:p>
          <w:p w:rsidR="00D14FC0" w:rsidRPr="00B00E4C" w:rsidRDefault="00D14FC0" w:rsidP="00E03912">
            <w:pPr>
              <w:ind w:right="357"/>
            </w:pPr>
            <w:r>
              <w:t>«Пускаем пузыри»»</w:t>
            </w:r>
          </w:p>
        </w:tc>
      </w:tr>
    </w:tbl>
    <w:p w:rsidR="00D14FC0" w:rsidRDefault="00D14FC0" w:rsidP="00D14FC0">
      <w:pPr>
        <w:spacing w:line="480" w:lineRule="auto"/>
        <w:ind w:right="357"/>
        <w:jc w:val="center"/>
        <w:rPr>
          <w:b/>
          <w:sz w:val="28"/>
          <w:szCs w:val="28"/>
        </w:rPr>
      </w:pPr>
      <w:r>
        <w:rPr>
          <w:b/>
          <w:sz w:val="28"/>
          <w:szCs w:val="28"/>
        </w:rPr>
        <w:t>АПРЕЛЬ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596EB7">
        <w:tc>
          <w:tcPr>
            <w:tcW w:w="1589" w:type="dxa"/>
          </w:tcPr>
          <w:p w:rsidR="00D14FC0" w:rsidRPr="00596EB7" w:rsidRDefault="00D14FC0" w:rsidP="00E03912">
            <w:pPr>
              <w:ind w:right="357"/>
              <w:rPr>
                <w:b/>
                <w:sz w:val="28"/>
                <w:szCs w:val="28"/>
              </w:rPr>
            </w:pPr>
            <w:r>
              <w:t>1 неделя</w:t>
            </w:r>
          </w:p>
        </w:tc>
        <w:tc>
          <w:tcPr>
            <w:tcW w:w="2772" w:type="dxa"/>
          </w:tcPr>
          <w:p w:rsidR="00D14FC0" w:rsidRPr="001476EB" w:rsidRDefault="00D14FC0" w:rsidP="00E03912">
            <w:pPr>
              <w:jc w:val="both"/>
            </w:pPr>
            <w:r w:rsidRPr="001476EB">
              <w:t xml:space="preserve">Учить детей открывать </w:t>
            </w:r>
            <w:r w:rsidRPr="001476EB">
              <w:lastRenderedPageBreak/>
              <w:t>глаза в воде; энергично выполнять упражнения; воспитывать радостные ощущения.</w:t>
            </w:r>
          </w:p>
        </w:tc>
        <w:tc>
          <w:tcPr>
            <w:tcW w:w="3544" w:type="dxa"/>
            <w:vAlign w:val="center"/>
          </w:tcPr>
          <w:p w:rsidR="00D14FC0" w:rsidRDefault="00D14FC0" w:rsidP="00E03912">
            <w:pPr>
              <w:ind w:right="357"/>
            </w:pPr>
            <w:r>
              <w:lastRenderedPageBreak/>
              <w:t>- ОРУ на суше;</w:t>
            </w:r>
          </w:p>
          <w:p w:rsidR="00D14FC0" w:rsidRDefault="00D14FC0" w:rsidP="00E03912">
            <w:pPr>
              <w:ind w:right="357"/>
            </w:pPr>
            <w:r>
              <w:lastRenderedPageBreak/>
              <w:t>- вход в воду самостоятельно;</w:t>
            </w:r>
          </w:p>
          <w:p w:rsidR="00D14FC0" w:rsidRDefault="00D14FC0" w:rsidP="00E03912">
            <w:r>
              <w:t>- ходьба, бег, помогая себе гребковыми движениями рук;</w:t>
            </w:r>
          </w:p>
          <w:p w:rsidR="00D14FC0" w:rsidRDefault="00D14FC0" w:rsidP="00E03912">
            <w:r>
              <w:t>- «утка и утята»;</w:t>
            </w:r>
          </w:p>
          <w:p w:rsidR="00D14FC0" w:rsidRDefault="00D14FC0" w:rsidP="00E03912">
            <w:r>
              <w:t>- «спрячемся под воду»;</w:t>
            </w:r>
          </w:p>
          <w:p w:rsidR="00D14FC0" w:rsidRPr="002F3F57" w:rsidRDefault="00D14FC0" w:rsidP="00E03912">
            <w:r>
              <w:t>- погружение под воду с открыванием глаз (рассматривание и тонущих игрушек»;</w:t>
            </w:r>
          </w:p>
        </w:tc>
        <w:tc>
          <w:tcPr>
            <w:tcW w:w="1842" w:type="dxa"/>
          </w:tcPr>
          <w:p w:rsidR="00D14FC0" w:rsidRDefault="00D14FC0" w:rsidP="00E03912">
            <w:pPr>
              <w:ind w:right="357"/>
            </w:pPr>
          </w:p>
          <w:p w:rsidR="00D14FC0" w:rsidRPr="00B00E4C" w:rsidRDefault="00D14FC0" w:rsidP="00E03912">
            <w:pPr>
              <w:ind w:right="357"/>
            </w:pPr>
            <w:r>
              <w:lastRenderedPageBreak/>
              <w:t>«Жучок-паучок»</w:t>
            </w:r>
          </w:p>
        </w:tc>
      </w:tr>
      <w:tr w:rsidR="00D14FC0" w:rsidRPr="00AA0048">
        <w:tc>
          <w:tcPr>
            <w:tcW w:w="1589" w:type="dxa"/>
          </w:tcPr>
          <w:p w:rsidR="00D14FC0" w:rsidRPr="00AA0048" w:rsidRDefault="00D14FC0" w:rsidP="00E03912">
            <w:pPr>
              <w:ind w:right="357"/>
              <w:jc w:val="center"/>
            </w:pPr>
            <w:r w:rsidRPr="00AA0048">
              <w:lastRenderedPageBreak/>
              <w:t>2 неделя</w:t>
            </w:r>
          </w:p>
        </w:tc>
        <w:tc>
          <w:tcPr>
            <w:tcW w:w="2772" w:type="dxa"/>
          </w:tcPr>
          <w:p w:rsidR="00D14FC0" w:rsidRPr="001476EB" w:rsidRDefault="00D14FC0" w:rsidP="00E03912">
            <w:pPr>
              <w:jc w:val="both"/>
            </w:pPr>
            <w:r w:rsidRPr="001476EB">
              <w:t xml:space="preserve">Продолжать учить делать выдох в воду, выпуская пузыри; приучать </w:t>
            </w:r>
            <w:proofErr w:type="gramStart"/>
            <w:r w:rsidRPr="001476EB">
              <w:t>активно</w:t>
            </w:r>
            <w:proofErr w:type="gramEnd"/>
            <w:r w:rsidRPr="001476EB">
              <w:t xml:space="preserve"> играть с игрушками, ориентироваться в воде.</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передвижения по бассейну с плавательной доской в руках;</w:t>
            </w:r>
          </w:p>
          <w:p w:rsidR="00D14FC0" w:rsidRDefault="00D14FC0" w:rsidP="00E03912">
            <w:pPr>
              <w:ind w:right="357"/>
            </w:pPr>
            <w:r>
              <w:t>- «ветерок»;</w:t>
            </w:r>
          </w:p>
          <w:p w:rsidR="00D14FC0" w:rsidRDefault="00D14FC0" w:rsidP="00E03912">
            <w:pPr>
              <w:ind w:right="357"/>
            </w:pPr>
            <w:r>
              <w:t>- погружение в воду;</w:t>
            </w:r>
          </w:p>
          <w:p w:rsidR="00D14FC0" w:rsidRPr="00AA0048" w:rsidRDefault="00D14FC0" w:rsidP="00E03912">
            <w:pPr>
              <w:ind w:right="357"/>
            </w:pPr>
            <w:r>
              <w:t>- погружение с открыванием глаз (назвать предметы, лежащие на дне;</w:t>
            </w:r>
          </w:p>
        </w:tc>
        <w:tc>
          <w:tcPr>
            <w:tcW w:w="1842" w:type="dxa"/>
          </w:tcPr>
          <w:p w:rsidR="00D14FC0" w:rsidRDefault="00D14FC0" w:rsidP="00E03912">
            <w:pPr>
              <w:ind w:right="357"/>
            </w:pPr>
          </w:p>
          <w:p w:rsidR="00D14FC0" w:rsidRDefault="00D14FC0" w:rsidP="00E03912">
            <w:pPr>
              <w:ind w:right="357"/>
            </w:pPr>
            <w:r>
              <w:t>«Пузырь»</w:t>
            </w:r>
          </w:p>
          <w:p w:rsidR="00D14FC0" w:rsidRPr="00B00E4C" w:rsidRDefault="00D14FC0" w:rsidP="00E03912">
            <w:pPr>
              <w:ind w:right="357"/>
            </w:pPr>
            <w:r>
              <w:t>«Оса»</w:t>
            </w:r>
          </w:p>
        </w:tc>
      </w:tr>
      <w:tr w:rsidR="00D14FC0" w:rsidRPr="00AA0048">
        <w:tc>
          <w:tcPr>
            <w:tcW w:w="1589" w:type="dxa"/>
          </w:tcPr>
          <w:p w:rsidR="00D14FC0" w:rsidRPr="00AA0048" w:rsidRDefault="00D14FC0" w:rsidP="00E03912">
            <w:pPr>
              <w:ind w:right="357"/>
              <w:jc w:val="center"/>
            </w:pPr>
            <w:r w:rsidRPr="00AA0048">
              <w:t>3 неделя</w:t>
            </w:r>
          </w:p>
        </w:tc>
        <w:tc>
          <w:tcPr>
            <w:tcW w:w="2772" w:type="dxa"/>
          </w:tcPr>
          <w:p w:rsidR="00D14FC0" w:rsidRPr="001476EB" w:rsidRDefault="00D14FC0" w:rsidP="00E03912">
            <w:pPr>
              <w:jc w:val="both"/>
            </w:pPr>
            <w:r w:rsidRPr="001476EB">
              <w:t>Учить выполнять упражнения в исходном положении с наклоном туловища вперед; выполнять прыжки, держась за руки; приучать согласовывать свои действия с действиями товарищей.</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окунуться;</w:t>
            </w:r>
          </w:p>
          <w:p w:rsidR="00D14FC0" w:rsidRDefault="00D14FC0" w:rsidP="00E03912">
            <w:pPr>
              <w:ind w:right="357"/>
            </w:pPr>
            <w:r>
              <w:t>- передвижения с наклоном туловища «ледокол»;</w:t>
            </w:r>
          </w:p>
          <w:p w:rsidR="00D14FC0" w:rsidRDefault="00D14FC0" w:rsidP="00E03912">
            <w:pPr>
              <w:ind w:right="357"/>
            </w:pPr>
            <w:r>
              <w:t>- выдохи на поверхности воды;</w:t>
            </w:r>
          </w:p>
          <w:p w:rsidR="00D14FC0" w:rsidRPr="00AA0048" w:rsidRDefault="00D14FC0" w:rsidP="00E03912">
            <w:pPr>
              <w:ind w:right="357"/>
            </w:pPr>
            <w:r>
              <w:t>- выпрыгивания «кто выше»;</w:t>
            </w:r>
          </w:p>
        </w:tc>
        <w:tc>
          <w:tcPr>
            <w:tcW w:w="1842" w:type="dxa"/>
          </w:tcPr>
          <w:p w:rsidR="00D14FC0" w:rsidRDefault="00D14FC0" w:rsidP="00E03912">
            <w:pPr>
              <w:ind w:right="357"/>
            </w:pPr>
          </w:p>
          <w:p w:rsidR="00D14FC0" w:rsidRPr="00B00E4C" w:rsidRDefault="00D14FC0" w:rsidP="00E03912">
            <w:pPr>
              <w:ind w:right="357"/>
            </w:pPr>
            <w:r>
              <w:t>«Кораблики»</w:t>
            </w:r>
          </w:p>
        </w:tc>
      </w:tr>
      <w:tr w:rsidR="00D14FC0" w:rsidRPr="00AA0048">
        <w:tc>
          <w:tcPr>
            <w:tcW w:w="1589" w:type="dxa"/>
          </w:tcPr>
          <w:p w:rsidR="00D14FC0" w:rsidRPr="00AA0048" w:rsidRDefault="00D14FC0" w:rsidP="00E03912">
            <w:pPr>
              <w:ind w:right="357"/>
              <w:jc w:val="center"/>
            </w:pPr>
            <w:r w:rsidRPr="00AA0048">
              <w:t>4 неделя</w:t>
            </w:r>
          </w:p>
        </w:tc>
        <w:tc>
          <w:tcPr>
            <w:tcW w:w="2772" w:type="dxa"/>
          </w:tcPr>
          <w:p w:rsidR="00D14FC0" w:rsidRPr="001476EB" w:rsidRDefault="00D14FC0" w:rsidP="00E03912">
            <w:pPr>
              <w:jc w:val="both"/>
            </w:pPr>
            <w:r w:rsidRPr="001476EB">
              <w:t>Закреплять умение делать полный вдох и постепенный выдох в воду; совершенствовать умение ходить с отгребанием воды назад руками; воспитывать самостоятельность.</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«сделай ямку»;</w:t>
            </w:r>
          </w:p>
          <w:p w:rsidR="00D14FC0" w:rsidRDefault="00D14FC0" w:rsidP="00E03912">
            <w:pPr>
              <w:ind w:right="357"/>
            </w:pPr>
            <w:r>
              <w:t>- погружение с выдохом;</w:t>
            </w:r>
          </w:p>
          <w:p w:rsidR="00D14FC0" w:rsidRDefault="00D14FC0" w:rsidP="00E03912">
            <w:pPr>
              <w:ind w:right="357"/>
            </w:pPr>
            <w:r>
              <w:t>- «мельница»;</w:t>
            </w:r>
          </w:p>
          <w:p w:rsidR="00D14FC0" w:rsidRPr="00AA0048" w:rsidRDefault="00D14FC0" w:rsidP="00E03912">
            <w:pPr>
              <w:ind w:right="357"/>
            </w:pPr>
            <w:r>
              <w:t>- «фонтаны»;</w:t>
            </w:r>
          </w:p>
        </w:tc>
        <w:tc>
          <w:tcPr>
            <w:tcW w:w="1842" w:type="dxa"/>
          </w:tcPr>
          <w:p w:rsidR="00D14FC0" w:rsidRDefault="00D14FC0" w:rsidP="00E03912">
            <w:pPr>
              <w:ind w:right="357"/>
            </w:pPr>
          </w:p>
          <w:p w:rsidR="00D14FC0" w:rsidRPr="00B00E4C" w:rsidRDefault="00D14FC0" w:rsidP="00E03912">
            <w:pPr>
              <w:ind w:right="357"/>
            </w:pPr>
            <w:r>
              <w:t>«Хоровод»</w:t>
            </w:r>
          </w:p>
        </w:tc>
      </w:tr>
    </w:tbl>
    <w:p w:rsidR="00D14FC0" w:rsidRDefault="00D14FC0" w:rsidP="00D14FC0">
      <w:pPr>
        <w:spacing w:line="480" w:lineRule="auto"/>
        <w:ind w:right="357"/>
        <w:jc w:val="center"/>
        <w:rPr>
          <w:b/>
          <w:sz w:val="28"/>
          <w:szCs w:val="28"/>
        </w:rPr>
      </w:pPr>
      <w:r>
        <w:rPr>
          <w:b/>
          <w:sz w:val="28"/>
          <w:szCs w:val="28"/>
        </w:rPr>
        <w:t>МАЙ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596EB7">
        <w:tc>
          <w:tcPr>
            <w:tcW w:w="1589" w:type="dxa"/>
          </w:tcPr>
          <w:p w:rsidR="00D14FC0" w:rsidRPr="00596EB7" w:rsidRDefault="00D14FC0" w:rsidP="00E03912">
            <w:pPr>
              <w:ind w:right="357"/>
              <w:rPr>
                <w:b/>
                <w:sz w:val="28"/>
                <w:szCs w:val="28"/>
              </w:rPr>
            </w:pPr>
            <w:r>
              <w:t>1 неделя</w:t>
            </w:r>
          </w:p>
        </w:tc>
        <w:tc>
          <w:tcPr>
            <w:tcW w:w="2772" w:type="dxa"/>
          </w:tcPr>
          <w:p w:rsidR="00D14FC0" w:rsidRPr="001476EB" w:rsidRDefault="00D14FC0" w:rsidP="00E03912">
            <w:pPr>
              <w:jc w:val="both"/>
            </w:pPr>
            <w:r w:rsidRPr="001476EB">
              <w:t>Учить детей лежать на груди с поддержкой; учить доставать игрушки со дна; воспитывать смелость.</w:t>
            </w:r>
          </w:p>
        </w:tc>
        <w:tc>
          <w:tcPr>
            <w:tcW w:w="3544" w:type="dxa"/>
            <w:vAlign w:val="center"/>
          </w:tcPr>
          <w:p w:rsidR="00D14FC0" w:rsidRDefault="00D14FC0" w:rsidP="00E03912">
            <w:pPr>
              <w:ind w:right="357"/>
            </w:pPr>
            <w:r>
              <w:t>- ОРУ на суше;</w:t>
            </w:r>
          </w:p>
          <w:p w:rsidR="00D14FC0" w:rsidRDefault="00D14FC0" w:rsidP="00E03912">
            <w:pPr>
              <w:ind w:right="357"/>
            </w:pPr>
            <w:r>
              <w:t xml:space="preserve">- вход в воду самостоятельно; </w:t>
            </w:r>
          </w:p>
          <w:p w:rsidR="00D14FC0" w:rsidRDefault="00D14FC0" w:rsidP="00E03912">
            <w:pPr>
              <w:ind w:right="357"/>
            </w:pPr>
            <w:r>
              <w:t>- окунуться;</w:t>
            </w:r>
          </w:p>
          <w:p w:rsidR="00D14FC0" w:rsidRDefault="00D14FC0" w:rsidP="00E03912">
            <w:pPr>
              <w:ind w:right="357"/>
            </w:pPr>
            <w:r>
              <w:t>- погружение с головой, задержать дыхание;</w:t>
            </w:r>
          </w:p>
          <w:p w:rsidR="00D14FC0" w:rsidRDefault="00D14FC0" w:rsidP="00E03912">
            <w:pPr>
              <w:ind w:right="357"/>
            </w:pPr>
            <w:r>
              <w:t>- «достань игрушку»;</w:t>
            </w:r>
          </w:p>
          <w:p w:rsidR="00D14FC0" w:rsidRDefault="00D14FC0" w:rsidP="00E03912">
            <w:pPr>
              <w:ind w:right="357"/>
            </w:pPr>
            <w:r>
              <w:lastRenderedPageBreak/>
              <w:t>- лечь на грудь на руки взрослого;</w:t>
            </w:r>
          </w:p>
          <w:p w:rsidR="00D14FC0" w:rsidRPr="002F3F57" w:rsidRDefault="00D14FC0" w:rsidP="00E03912">
            <w:pPr>
              <w:ind w:right="357"/>
            </w:pPr>
            <w:r>
              <w:t>- прокатить мяч по воде;</w:t>
            </w:r>
          </w:p>
        </w:tc>
        <w:tc>
          <w:tcPr>
            <w:tcW w:w="1842" w:type="dxa"/>
          </w:tcPr>
          <w:p w:rsidR="00D14FC0" w:rsidRDefault="00D14FC0" w:rsidP="00E03912">
            <w:pPr>
              <w:ind w:right="357"/>
            </w:pPr>
          </w:p>
          <w:p w:rsidR="00D14FC0" w:rsidRPr="00B00E4C" w:rsidRDefault="00D14FC0" w:rsidP="00E03912">
            <w:pPr>
              <w:ind w:right="357"/>
            </w:pPr>
            <w:r>
              <w:t>«Карусели»</w:t>
            </w:r>
          </w:p>
        </w:tc>
      </w:tr>
      <w:tr w:rsidR="00D14FC0" w:rsidRPr="00AA0048">
        <w:tc>
          <w:tcPr>
            <w:tcW w:w="1589" w:type="dxa"/>
          </w:tcPr>
          <w:p w:rsidR="00D14FC0" w:rsidRPr="00AA0048" w:rsidRDefault="00D14FC0" w:rsidP="00E03912">
            <w:pPr>
              <w:ind w:right="357"/>
              <w:jc w:val="center"/>
            </w:pPr>
            <w:r w:rsidRPr="00AA0048">
              <w:lastRenderedPageBreak/>
              <w:t>2 неделя</w:t>
            </w:r>
          </w:p>
        </w:tc>
        <w:tc>
          <w:tcPr>
            <w:tcW w:w="2772" w:type="dxa"/>
          </w:tcPr>
          <w:p w:rsidR="00D14FC0" w:rsidRPr="001476EB" w:rsidRDefault="00D14FC0" w:rsidP="00E03912">
            <w:pPr>
              <w:jc w:val="both"/>
            </w:pPr>
            <w:r w:rsidRPr="001476EB">
              <w:t>Учить детей лежать на спине с поддержкой; приучать делать полный вдох и выдох в воду; воспитывать настойчивость.</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«спрячемся под воду»;</w:t>
            </w:r>
          </w:p>
          <w:p w:rsidR="00D14FC0" w:rsidRDefault="00D14FC0" w:rsidP="00E03912">
            <w:pPr>
              <w:ind w:right="357"/>
            </w:pPr>
            <w:r>
              <w:t>- «пускаем пузыри»;</w:t>
            </w:r>
          </w:p>
          <w:p w:rsidR="00D14FC0" w:rsidRDefault="00D14FC0" w:rsidP="00E03912">
            <w:pPr>
              <w:ind w:right="357"/>
            </w:pPr>
            <w:r>
              <w:t>- лечь на спину на руки взрослого;</w:t>
            </w:r>
          </w:p>
          <w:p w:rsidR="00D14FC0" w:rsidRPr="00AA0048" w:rsidRDefault="00D14FC0" w:rsidP="00E03912">
            <w:pPr>
              <w:ind w:right="357"/>
            </w:pPr>
            <w:r>
              <w:t>- игры с мячами, надувными игрушками;</w:t>
            </w:r>
          </w:p>
        </w:tc>
        <w:tc>
          <w:tcPr>
            <w:tcW w:w="1842" w:type="dxa"/>
          </w:tcPr>
          <w:p w:rsidR="00D14FC0" w:rsidRDefault="00D14FC0" w:rsidP="00E03912">
            <w:pPr>
              <w:ind w:right="357"/>
            </w:pPr>
          </w:p>
          <w:p w:rsidR="00D14FC0" w:rsidRPr="00B00E4C" w:rsidRDefault="00D14FC0" w:rsidP="00E03912">
            <w:pPr>
              <w:ind w:right="357"/>
            </w:pPr>
            <w:r>
              <w:t>«У кого больше пузырей?»</w:t>
            </w:r>
          </w:p>
        </w:tc>
      </w:tr>
      <w:tr w:rsidR="00D14FC0" w:rsidRPr="00AA0048">
        <w:tc>
          <w:tcPr>
            <w:tcW w:w="1589" w:type="dxa"/>
          </w:tcPr>
          <w:p w:rsidR="00D14FC0" w:rsidRPr="00AA0048" w:rsidRDefault="00D14FC0" w:rsidP="00E03912">
            <w:pPr>
              <w:ind w:right="357"/>
              <w:jc w:val="center"/>
            </w:pPr>
            <w:r w:rsidRPr="00AA0048">
              <w:t>3 неделя</w:t>
            </w:r>
          </w:p>
        </w:tc>
        <w:tc>
          <w:tcPr>
            <w:tcW w:w="2772" w:type="dxa"/>
          </w:tcPr>
          <w:p w:rsidR="00D14FC0" w:rsidRPr="001476EB" w:rsidRDefault="00D14FC0" w:rsidP="00E03912">
            <w:pPr>
              <w:jc w:val="both"/>
            </w:pPr>
            <w:r w:rsidRPr="001476EB">
              <w:t>Продолжать учить детей открывать глаза в воде; упражнять в продвижении по бассейну без помощи рук, чувствуя сопротивление воды; воспитывать выносливость.</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передвижения по бассейну без помощи рук;</w:t>
            </w:r>
          </w:p>
          <w:p w:rsidR="00D14FC0" w:rsidRDefault="00D14FC0" w:rsidP="00E03912">
            <w:pPr>
              <w:ind w:right="357"/>
            </w:pPr>
            <w:r>
              <w:t>- «догони мяч»;</w:t>
            </w:r>
          </w:p>
          <w:p w:rsidR="00D14FC0" w:rsidRDefault="00D14FC0" w:rsidP="00E03912">
            <w:pPr>
              <w:ind w:right="357"/>
            </w:pPr>
            <w:r>
              <w:t>- «ветерок»;</w:t>
            </w:r>
          </w:p>
          <w:p w:rsidR="00D14FC0" w:rsidRDefault="00D14FC0" w:rsidP="00E03912">
            <w:pPr>
              <w:ind w:right="357"/>
            </w:pPr>
            <w:r>
              <w:t>- «обливаемся из ведерка»;</w:t>
            </w:r>
          </w:p>
          <w:p w:rsidR="00D14FC0" w:rsidRPr="00AA0048" w:rsidRDefault="00D14FC0" w:rsidP="00E03912">
            <w:pPr>
              <w:ind w:right="357"/>
            </w:pPr>
            <w:r>
              <w:t>- «достань колечко»;</w:t>
            </w:r>
          </w:p>
        </w:tc>
        <w:tc>
          <w:tcPr>
            <w:tcW w:w="1842" w:type="dxa"/>
          </w:tcPr>
          <w:p w:rsidR="00D14FC0" w:rsidRDefault="00D14FC0" w:rsidP="00E03912">
            <w:pPr>
              <w:ind w:right="357"/>
            </w:pPr>
          </w:p>
          <w:p w:rsidR="00D14FC0" w:rsidRPr="00B00E4C" w:rsidRDefault="00D14FC0" w:rsidP="00E03912">
            <w:pPr>
              <w:ind w:right="357"/>
            </w:pPr>
            <w:r>
              <w:t>«Пузырь»</w:t>
            </w:r>
          </w:p>
        </w:tc>
      </w:tr>
      <w:tr w:rsidR="00D14FC0" w:rsidRPr="00AA0048">
        <w:tc>
          <w:tcPr>
            <w:tcW w:w="1589" w:type="dxa"/>
          </w:tcPr>
          <w:p w:rsidR="00D14FC0" w:rsidRPr="00AA0048" w:rsidRDefault="00D14FC0" w:rsidP="00E03912">
            <w:pPr>
              <w:ind w:right="357"/>
              <w:jc w:val="center"/>
            </w:pPr>
            <w:r w:rsidRPr="00AA0048">
              <w:t>4 неделя</w:t>
            </w:r>
          </w:p>
        </w:tc>
        <w:tc>
          <w:tcPr>
            <w:tcW w:w="2772" w:type="dxa"/>
          </w:tcPr>
          <w:p w:rsidR="00D14FC0" w:rsidRPr="001476EB" w:rsidRDefault="00D14FC0" w:rsidP="00E03912">
            <w:pPr>
              <w:jc w:val="both"/>
            </w:pPr>
            <w:r w:rsidRPr="001476EB">
              <w:t xml:space="preserve">Закреплять умение ложиться на воду с поддержкой; приучать </w:t>
            </w:r>
            <w:proofErr w:type="gramStart"/>
            <w:r w:rsidRPr="001476EB">
              <w:t>активно</w:t>
            </w:r>
            <w:proofErr w:type="gramEnd"/>
            <w:r w:rsidRPr="001476EB">
              <w:t xml:space="preserve"> играть с игрушками; воспитывать самостоятельность.</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w:t>
            </w:r>
          </w:p>
          <w:p w:rsidR="00D14FC0" w:rsidRDefault="00D14FC0" w:rsidP="00E03912">
            <w:pPr>
              <w:ind w:right="357"/>
            </w:pPr>
            <w:r>
              <w:t>- «цапля»;</w:t>
            </w:r>
          </w:p>
          <w:p w:rsidR="00D14FC0" w:rsidRDefault="00D14FC0" w:rsidP="00E03912">
            <w:pPr>
              <w:ind w:right="357"/>
            </w:pPr>
            <w:r>
              <w:t>- «воробышки»;</w:t>
            </w:r>
          </w:p>
          <w:p w:rsidR="00D14FC0" w:rsidRDefault="00D14FC0" w:rsidP="00E03912">
            <w:pPr>
              <w:ind w:right="357"/>
            </w:pPr>
            <w:r>
              <w:t>- «волны на море»;</w:t>
            </w:r>
          </w:p>
          <w:p w:rsidR="00D14FC0" w:rsidRDefault="00D14FC0" w:rsidP="00E03912">
            <w:pPr>
              <w:ind w:right="357"/>
            </w:pPr>
            <w:r>
              <w:t>- «прятки»;</w:t>
            </w:r>
          </w:p>
          <w:p w:rsidR="00D14FC0" w:rsidRPr="00AA0048" w:rsidRDefault="00D14FC0" w:rsidP="00E03912">
            <w:pPr>
              <w:ind w:right="357"/>
            </w:pPr>
            <w:r>
              <w:t>- держась за поручень руками, лечь в горизонтальное положение»;</w:t>
            </w:r>
          </w:p>
        </w:tc>
        <w:tc>
          <w:tcPr>
            <w:tcW w:w="1842" w:type="dxa"/>
          </w:tcPr>
          <w:p w:rsidR="00D14FC0" w:rsidRDefault="00D14FC0" w:rsidP="00E03912">
            <w:pPr>
              <w:ind w:right="357"/>
            </w:pPr>
          </w:p>
          <w:p w:rsidR="00D14FC0" w:rsidRPr="00B00E4C" w:rsidRDefault="00D14FC0" w:rsidP="00E03912">
            <w:pPr>
              <w:ind w:right="357"/>
            </w:pPr>
            <w:r>
              <w:t>«Мячики»</w:t>
            </w:r>
          </w:p>
        </w:tc>
      </w:tr>
    </w:tbl>
    <w:p w:rsidR="00D14FC0" w:rsidRDefault="00D14FC0" w:rsidP="00D14FC0">
      <w:pPr>
        <w:spacing w:line="360" w:lineRule="auto"/>
        <w:ind w:right="357"/>
        <w:jc w:val="center"/>
        <w:rPr>
          <w:b/>
          <w:sz w:val="28"/>
          <w:szCs w:val="28"/>
        </w:rPr>
      </w:pPr>
      <w:r w:rsidRPr="00EA7A07">
        <w:rPr>
          <w:b/>
          <w:sz w:val="32"/>
          <w:szCs w:val="32"/>
        </w:rPr>
        <w:t>Перспективный план по о</w:t>
      </w:r>
      <w:r>
        <w:rPr>
          <w:b/>
          <w:sz w:val="32"/>
          <w:szCs w:val="32"/>
        </w:rPr>
        <w:t>бучению плаванию детей средней</w:t>
      </w:r>
      <w:r w:rsidRPr="00EA7A07">
        <w:rPr>
          <w:b/>
          <w:sz w:val="32"/>
          <w:szCs w:val="32"/>
        </w:rPr>
        <w:t xml:space="preserve"> группы</w:t>
      </w:r>
    </w:p>
    <w:p w:rsidR="00D14FC0" w:rsidRDefault="00D14FC0" w:rsidP="00D14FC0">
      <w:pPr>
        <w:spacing w:line="360" w:lineRule="auto"/>
        <w:ind w:right="357"/>
        <w:jc w:val="center"/>
        <w:rPr>
          <w:b/>
          <w:sz w:val="28"/>
          <w:szCs w:val="28"/>
        </w:rPr>
      </w:pPr>
      <w:r>
        <w:rPr>
          <w:b/>
          <w:sz w:val="28"/>
          <w:szCs w:val="28"/>
        </w:rPr>
        <w:t>СЕНТЯБРЬ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72659A" w:rsidRDefault="00D14FC0" w:rsidP="00E03912">
            <w:pPr>
              <w:jc w:val="both"/>
            </w:pPr>
            <w:r>
              <w:t>Н</w:t>
            </w:r>
            <w:r w:rsidRPr="0072659A">
              <w:t>апомнить детям о правилах поведения в бассейне и на воде; упражнять в ходьбе с высоким подниманием колен; учить делать выдох в воду; воспитывать выдержку.</w:t>
            </w:r>
          </w:p>
        </w:tc>
        <w:tc>
          <w:tcPr>
            <w:tcW w:w="3544" w:type="dxa"/>
          </w:tcPr>
          <w:p w:rsidR="00D14FC0" w:rsidRDefault="00D14FC0" w:rsidP="00E03912">
            <w:pPr>
              <w:ind w:right="357"/>
            </w:pPr>
            <w:r>
              <w:t>- ОРУ на суше;</w:t>
            </w:r>
          </w:p>
          <w:p w:rsidR="00D14FC0" w:rsidRDefault="00D14FC0" w:rsidP="00E03912">
            <w:pPr>
              <w:ind w:right="357"/>
            </w:pPr>
            <w:r>
              <w:t>- вход в воду самостоятельно, построение у бортика;</w:t>
            </w:r>
          </w:p>
          <w:p w:rsidR="00D14FC0" w:rsidRDefault="00D14FC0" w:rsidP="00E03912">
            <w:pPr>
              <w:ind w:right="357"/>
            </w:pPr>
            <w:r>
              <w:t>- выпрыгивания у бортика, держась за поручень «Кто выше»;</w:t>
            </w:r>
          </w:p>
          <w:p w:rsidR="00D14FC0" w:rsidRDefault="00D14FC0" w:rsidP="00E03912">
            <w:pPr>
              <w:ind w:right="357"/>
            </w:pPr>
            <w:r>
              <w:t>- «лошадки» - ходьба с высоким подниманием бедра;</w:t>
            </w:r>
          </w:p>
          <w:p w:rsidR="00D14FC0" w:rsidRDefault="00D14FC0" w:rsidP="00E03912">
            <w:pPr>
              <w:ind w:right="357"/>
            </w:pPr>
            <w:r>
              <w:t>- ходьба спиной вперед;</w:t>
            </w:r>
          </w:p>
          <w:p w:rsidR="00D14FC0" w:rsidRDefault="00D14FC0" w:rsidP="00E03912">
            <w:pPr>
              <w:ind w:right="357"/>
            </w:pPr>
            <w:r>
              <w:lastRenderedPageBreak/>
              <w:t>- «дуем на воду»;</w:t>
            </w:r>
          </w:p>
          <w:p w:rsidR="00D14FC0" w:rsidRPr="00F37990" w:rsidRDefault="00D14FC0" w:rsidP="00E03912">
            <w:pPr>
              <w:ind w:right="357"/>
            </w:pPr>
            <w:r>
              <w:t>- «дождик»;</w:t>
            </w:r>
          </w:p>
        </w:tc>
        <w:tc>
          <w:tcPr>
            <w:tcW w:w="1842" w:type="dxa"/>
          </w:tcPr>
          <w:p w:rsidR="00D14FC0" w:rsidRDefault="00D14FC0" w:rsidP="00E03912">
            <w:pPr>
              <w:ind w:right="357"/>
            </w:pPr>
          </w:p>
          <w:p w:rsidR="00D14FC0" w:rsidRDefault="00D14FC0" w:rsidP="00E03912">
            <w:pPr>
              <w:ind w:right="357"/>
            </w:pPr>
            <w:r>
              <w:t>«Паровоз»</w:t>
            </w:r>
          </w:p>
          <w:p w:rsidR="00D14FC0" w:rsidRPr="00F37990" w:rsidRDefault="00D14FC0" w:rsidP="00E03912">
            <w:pPr>
              <w:ind w:right="357"/>
            </w:pPr>
            <w:r>
              <w:t>«Ветерок»</w:t>
            </w:r>
          </w:p>
        </w:tc>
      </w:tr>
      <w:tr w:rsidR="00D14FC0" w:rsidRPr="00596EB7">
        <w:tc>
          <w:tcPr>
            <w:tcW w:w="1589" w:type="dxa"/>
          </w:tcPr>
          <w:p w:rsidR="00D14FC0" w:rsidRPr="005E1545" w:rsidRDefault="00D14FC0" w:rsidP="00E03912">
            <w:pPr>
              <w:ind w:right="357"/>
              <w:jc w:val="center"/>
            </w:pPr>
            <w:r>
              <w:lastRenderedPageBreak/>
              <w:t>2 неделя</w:t>
            </w:r>
          </w:p>
        </w:tc>
        <w:tc>
          <w:tcPr>
            <w:tcW w:w="2772" w:type="dxa"/>
          </w:tcPr>
          <w:p w:rsidR="00D14FC0" w:rsidRPr="0072659A" w:rsidRDefault="00D14FC0" w:rsidP="00E03912">
            <w:pPr>
              <w:jc w:val="both"/>
            </w:pPr>
            <w:r>
              <w:t>У</w:t>
            </w:r>
            <w:r w:rsidRPr="0072659A">
              <w:t>чить детей погружать лицо в воду; упражнять в ходьбе по бассейну с отгребанием воды руками; воспитывать смелость.</w:t>
            </w:r>
          </w:p>
        </w:tc>
        <w:tc>
          <w:tcPr>
            <w:tcW w:w="3544" w:type="dxa"/>
          </w:tcPr>
          <w:p w:rsidR="00D14FC0" w:rsidRPr="005F2866" w:rsidRDefault="00D14FC0" w:rsidP="00E03912">
            <w:pPr>
              <w:ind w:right="357"/>
            </w:pPr>
            <w:r w:rsidRPr="005F2866">
              <w:t>- ОРУ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«воробышки»;</w:t>
            </w:r>
          </w:p>
          <w:p w:rsidR="00D14FC0" w:rsidRDefault="00D14FC0" w:rsidP="00E03912">
            <w:pPr>
              <w:ind w:right="357"/>
            </w:pPr>
            <w:r>
              <w:t>- «плывем на лодочках»;</w:t>
            </w:r>
          </w:p>
          <w:p w:rsidR="00D14FC0" w:rsidRDefault="00D14FC0" w:rsidP="00E03912">
            <w:pPr>
              <w:ind w:right="357"/>
            </w:pPr>
            <w:r>
              <w:t>- «намочим носик» (опускание лица в воду»;</w:t>
            </w:r>
          </w:p>
          <w:p w:rsidR="00D14FC0" w:rsidRDefault="00D14FC0" w:rsidP="00E03912">
            <w:pPr>
              <w:ind w:right="357"/>
            </w:pPr>
            <w:r>
              <w:t>- «зайчики на прогулке» (прыжки на двух ногах с продвижением вперед);</w:t>
            </w:r>
          </w:p>
          <w:p w:rsidR="00D14FC0" w:rsidRPr="005F2866" w:rsidRDefault="00D14FC0" w:rsidP="00E03912">
            <w:pPr>
              <w:ind w:right="357"/>
            </w:pPr>
            <w:r>
              <w:t>- свободные игры;</w:t>
            </w:r>
          </w:p>
        </w:tc>
        <w:tc>
          <w:tcPr>
            <w:tcW w:w="1842" w:type="dxa"/>
          </w:tcPr>
          <w:p w:rsidR="00D14FC0" w:rsidRDefault="00D14FC0" w:rsidP="00E03912">
            <w:pPr>
              <w:ind w:right="357"/>
            </w:pPr>
          </w:p>
          <w:p w:rsidR="00D14FC0" w:rsidRDefault="00D14FC0" w:rsidP="00E03912">
            <w:pPr>
              <w:ind w:right="357"/>
            </w:pPr>
            <w:r>
              <w:t>«Пузырь»</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3 неделя</w:t>
            </w:r>
          </w:p>
        </w:tc>
        <w:tc>
          <w:tcPr>
            <w:tcW w:w="2772" w:type="dxa"/>
          </w:tcPr>
          <w:p w:rsidR="00D14FC0" w:rsidRPr="00596EB7" w:rsidRDefault="00D14FC0" w:rsidP="00E03912">
            <w:pPr>
              <w:ind w:right="357"/>
              <w:jc w:val="both"/>
              <w:rPr>
                <w:b/>
              </w:rPr>
            </w:pPr>
            <w:r>
              <w:t>П</w:t>
            </w:r>
            <w:r w:rsidRPr="0072659A">
              <w:t>родолжать учить детей погружать лицо в воду;  делать выдох (дуть на воду); упражнять в ходьбе вперед и назад, преодолевая сопротивление воды; приучать действовать организованно, не толкать друг друга.</w:t>
            </w:r>
          </w:p>
        </w:tc>
        <w:tc>
          <w:tcPr>
            <w:tcW w:w="3544" w:type="dxa"/>
          </w:tcPr>
          <w:p w:rsidR="00D14FC0" w:rsidRPr="005F2866" w:rsidRDefault="00D14FC0" w:rsidP="00E03912">
            <w:pPr>
              <w:ind w:right="357"/>
            </w:pPr>
            <w:r w:rsidRPr="005F2866">
              <w:t>- ОРУ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окунуться;</w:t>
            </w:r>
          </w:p>
          <w:p w:rsidR="00D14FC0" w:rsidRDefault="00D14FC0" w:rsidP="00E03912">
            <w:pPr>
              <w:ind w:right="357"/>
            </w:pPr>
            <w:r>
              <w:t>- «лягушата»;</w:t>
            </w:r>
          </w:p>
          <w:p w:rsidR="00D14FC0" w:rsidRDefault="00D14FC0" w:rsidP="00E03912">
            <w:pPr>
              <w:ind w:right="357"/>
            </w:pPr>
            <w:r>
              <w:t>- «лодочки»;</w:t>
            </w:r>
          </w:p>
          <w:p w:rsidR="00D14FC0" w:rsidRDefault="00D14FC0" w:rsidP="00E03912">
            <w:pPr>
              <w:ind w:right="357"/>
            </w:pPr>
            <w:r>
              <w:t>- «спрячемся под воду»;</w:t>
            </w:r>
          </w:p>
          <w:p w:rsidR="00D14FC0" w:rsidRPr="005F2866" w:rsidRDefault="00D14FC0" w:rsidP="00E03912">
            <w:pPr>
              <w:ind w:right="357"/>
            </w:pPr>
            <w:r>
              <w:t>- «веселые пузыри»;</w:t>
            </w:r>
          </w:p>
        </w:tc>
        <w:tc>
          <w:tcPr>
            <w:tcW w:w="1842" w:type="dxa"/>
          </w:tcPr>
          <w:p w:rsidR="00D14FC0" w:rsidRDefault="00D14FC0" w:rsidP="00E03912">
            <w:pPr>
              <w:ind w:right="357"/>
            </w:pPr>
          </w:p>
          <w:p w:rsidR="00D14FC0" w:rsidRDefault="00D14FC0" w:rsidP="00E03912">
            <w:pPr>
              <w:ind w:right="357"/>
            </w:pPr>
            <w:r>
              <w:t>«Хоровод»</w:t>
            </w:r>
          </w:p>
          <w:p w:rsidR="00D14FC0" w:rsidRPr="00BC61BB" w:rsidRDefault="00D14FC0" w:rsidP="00E03912">
            <w:r w:rsidRPr="00BC61BB">
              <w:t>«Солнышко и дождик»</w:t>
            </w: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596EB7" w:rsidRDefault="00D14FC0" w:rsidP="00E03912">
            <w:pPr>
              <w:ind w:right="357"/>
              <w:jc w:val="both"/>
              <w:rPr>
                <w:b/>
              </w:rPr>
            </w:pPr>
            <w:r>
              <w:t>У</w:t>
            </w:r>
            <w:r w:rsidRPr="0072659A">
              <w:t>чить детей погружаться в воду с головой; продолжать учить отрывать ноги от дна; упражнять в ходьбе с наклоном туловища вперед; воспитывать смелость.</w:t>
            </w:r>
          </w:p>
        </w:tc>
        <w:tc>
          <w:tcPr>
            <w:tcW w:w="3544" w:type="dxa"/>
          </w:tcPr>
          <w:p w:rsidR="00D14FC0" w:rsidRPr="005F2866" w:rsidRDefault="00D14FC0" w:rsidP="00E03912">
            <w:pPr>
              <w:ind w:right="357"/>
            </w:pPr>
            <w:r w:rsidRPr="005F2866">
              <w:t>- ОРУ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по бассейну с наклоном туловища вперед;</w:t>
            </w:r>
          </w:p>
          <w:p w:rsidR="00D14FC0" w:rsidRDefault="00D14FC0" w:rsidP="00E03912">
            <w:pPr>
              <w:ind w:right="357"/>
            </w:pPr>
            <w:r>
              <w:t>- «мячики;</w:t>
            </w:r>
          </w:p>
          <w:p w:rsidR="00D14FC0" w:rsidRPr="005F2866" w:rsidRDefault="00D14FC0" w:rsidP="00E03912">
            <w:pPr>
              <w:ind w:right="357"/>
            </w:pPr>
            <w:r>
              <w:t>- «спрячемся под воду»;</w:t>
            </w:r>
          </w:p>
        </w:tc>
        <w:tc>
          <w:tcPr>
            <w:tcW w:w="1842" w:type="dxa"/>
          </w:tcPr>
          <w:p w:rsidR="00D14FC0" w:rsidRDefault="00D14FC0" w:rsidP="00E03912">
            <w:pPr>
              <w:ind w:right="357"/>
            </w:pPr>
          </w:p>
          <w:p w:rsidR="00D14FC0" w:rsidRPr="005F2866" w:rsidRDefault="00D14FC0" w:rsidP="00E03912">
            <w:pPr>
              <w:ind w:right="357"/>
            </w:pPr>
            <w:r>
              <w:t>«Лодочки плывут»</w:t>
            </w:r>
          </w:p>
        </w:tc>
      </w:tr>
    </w:tbl>
    <w:p w:rsidR="00D14FC0" w:rsidRDefault="00D14FC0" w:rsidP="00D14FC0">
      <w:pPr>
        <w:spacing w:line="360" w:lineRule="auto"/>
        <w:ind w:right="357"/>
        <w:jc w:val="center"/>
        <w:rPr>
          <w:b/>
          <w:sz w:val="28"/>
          <w:szCs w:val="28"/>
        </w:rPr>
      </w:pPr>
      <w:r>
        <w:rPr>
          <w:b/>
          <w:sz w:val="28"/>
          <w:szCs w:val="28"/>
        </w:rPr>
        <w:t>ОКТЯБРЬ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72659A" w:rsidRDefault="00D14FC0" w:rsidP="00E03912">
            <w:pPr>
              <w:jc w:val="both"/>
            </w:pPr>
            <w:r w:rsidRPr="00116FC5">
              <w:t>Учить детей подпрыгивать и падать на воду; учить лежать на груди с поддержкой; воспитывать умение выполнять правило: помогать товарищам, не мешать выполнять упражнения.</w:t>
            </w:r>
          </w:p>
        </w:tc>
        <w:tc>
          <w:tcPr>
            <w:tcW w:w="3544" w:type="dxa"/>
          </w:tcPr>
          <w:p w:rsidR="00D14FC0" w:rsidRPr="005F2866" w:rsidRDefault="00D14FC0" w:rsidP="00E03912">
            <w:pPr>
              <w:ind w:right="357"/>
            </w:pPr>
            <w:r w:rsidRPr="005F2866">
              <w:t>- ОРУ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«намочим спинки»;</w:t>
            </w:r>
          </w:p>
          <w:p w:rsidR="00D14FC0" w:rsidRDefault="00D14FC0" w:rsidP="00E03912">
            <w:pPr>
              <w:ind w:right="357"/>
            </w:pPr>
            <w:r>
              <w:t>- выпрыгивания с падением на воду;</w:t>
            </w:r>
          </w:p>
          <w:p w:rsidR="00D14FC0" w:rsidRDefault="00D14FC0" w:rsidP="00E03912">
            <w:pPr>
              <w:ind w:right="357"/>
            </w:pPr>
            <w:r>
              <w:t>- лечь в горизонтальное положение на груди с поддержкой;</w:t>
            </w:r>
          </w:p>
          <w:p w:rsidR="00D14FC0" w:rsidRPr="00F37990" w:rsidRDefault="00D14FC0" w:rsidP="00E03912">
            <w:pPr>
              <w:ind w:right="357"/>
            </w:pPr>
            <w:r>
              <w:t>- свободные передвижения по бассейну с доской в руках;</w:t>
            </w:r>
          </w:p>
        </w:tc>
        <w:tc>
          <w:tcPr>
            <w:tcW w:w="1842" w:type="dxa"/>
          </w:tcPr>
          <w:p w:rsidR="00D14FC0" w:rsidRDefault="00D14FC0" w:rsidP="00E03912">
            <w:pPr>
              <w:ind w:right="357"/>
            </w:pPr>
          </w:p>
          <w:p w:rsidR="00D14FC0" w:rsidRDefault="00D14FC0" w:rsidP="00E03912">
            <w:pPr>
              <w:ind w:right="357"/>
            </w:pPr>
            <w:r>
              <w:t>«Хоровод»</w:t>
            </w:r>
          </w:p>
          <w:p w:rsidR="00D14FC0" w:rsidRPr="00F37990" w:rsidRDefault="00D14FC0" w:rsidP="00E03912">
            <w:pPr>
              <w:ind w:right="357"/>
            </w:pPr>
            <w:r>
              <w:t>«Водопад»</w:t>
            </w:r>
          </w:p>
        </w:tc>
      </w:tr>
      <w:tr w:rsidR="00D14FC0" w:rsidRPr="00596EB7">
        <w:tc>
          <w:tcPr>
            <w:tcW w:w="1589" w:type="dxa"/>
          </w:tcPr>
          <w:p w:rsidR="00D14FC0" w:rsidRPr="005E1545" w:rsidRDefault="00D14FC0" w:rsidP="00E03912">
            <w:pPr>
              <w:ind w:right="357"/>
              <w:jc w:val="center"/>
            </w:pPr>
            <w:r>
              <w:t>2 неделя</w:t>
            </w:r>
          </w:p>
        </w:tc>
        <w:tc>
          <w:tcPr>
            <w:tcW w:w="2772" w:type="dxa"/>
          </w:tcPr>
          <w:p w:rsidR="00D14FC0" w:rsidRPr="0072659A" w:rsidRDefault="00D14FC0" w:rsidP="00E03912">
            <w:pPr>
              <w:jc w:val="both"/>
            </w:pPr>
            <w:r w:rsidRPr="00116FC5">
              <w:t xml:space="preserve">Продолжать приучать </w:t>
            </w:r>
            <w:r w:rsidRPr="00116FC5">
              <w:lastRenderedPageBreak/>
              <w:t>детей не бояться погружаться в воду, не вытирать лицо руками после погружения; учить выполнять выдох в воду; закреплять умение энергично выполнять движения; воспитывать смелость.</w:t>
            </w:r>
          </w:p>
        </w:tc>
        <w:tc>
          <w:tcPr>
            <w:tcW w:w="3544" w:type="dxa"/>
          </w:tcPr>
          <w:p w:rsidR="00D14FC0" w:rsidRPr="005F2866" w:rsidRDefault="00D14FC0" w:rsidP="00E03912">
            <w:pPr>
              <w:ind w:right="357"/>
            </w:pPr>
            <w:r w:rsidRPr="005F2866">
              <w:lastRenderedPageBreak/>
              <w:t>- ОРУ на суше;</w:t>
            </w:r>
          </w:p>
          <w:p w:rsidR="00D14FC0" w:rsidRDefault="00D14FC0" w:rsidP="00E03912">
            <w:pPr>
              <w:ind w:right="357"/>
            </w:pPr>
            <w:r w:rsidRPr="005F2866">
              <w:lastRenderedPageBreak/>
              <w:t>-</w:t>
            </w:r>
            <w:r>
              <w:t xml:space="preserve"> вход в воду, построение у бортика;</w:t>
            </w:r>
          </w:p>
          <w:p w:rsidR="00D14FC0" w:rsidRDefault="00D14FC0" w:rsidP="00E03912">
            <w:pPr>
              <w:ind w:right="357"/>
            </w:pPr>
            <w:r>
              <w:t>- передвижения шагом, бегом с различным положением рук;</w:t>
            </w:r>
          </w:p>
          <w:p w:rsidR="00D14FC0" w:rsidRDefault="00D14FC0" w:rsidP="00E03912">
            <w:pPr>
              <w:ind w:right="357"/>
            </w:pPr>
            <w:r>
              <w:t>- «прятки»;</w:t>
            </w:r>
          </w:p>
          <w:p w:rsidR="00D14FC0" w:rsidRDefault="00D14FC0" w:rsidP="00E03912">
            <w:pPr>
              <w:ind w:right="357"/>
            </w:pPr>
            <w:r>
              <w:t>- «пускаем пузыри»;</w:t>
            </w:r>
          </w:p>
          <w:p w:rsidR="00D14FC0" w:rsidRPr="005F2866" w:rsidRDefault="00D14FC0" w:rsidP="00E03912">
            <w:pPr>
              <w:ind w:right="357"/>
            </w:pPr>
            <w:r>
              <w:t>- действия с мячами;</w:t>
            </w:r>
          </w:p>
        </w:tc>
        <w:tc>
          <w:tcPr>
            <w:tcW w:w="1842" w:type="dxa"/>
          </w:tcPr>
          <w:p w:rsidR="00D14FC0" w:rsidRDefault="00D14FC0" w:rsidP="00E03912">
            <w:pPr>
              <w:ind w:right="357"/>
            </w:pPr>
          </w:p>
          <w:p w:rsidR="00D14FC0" w:rsidRDefault="00D14FC0" w:rsidP="00E03912">
            <w:pPr>
              <w:ind w:right="357"/>
            </w:pPr>
            <w:r>
              <w:lastRenderedPageBreak/>
              <w:t>«Жучок-паучок»</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lastRenderedPageBreak/>
              <w:t>3 неделя</w:t>
            </w:r>
          </w:p>
        </w:tc>
        <w:tc>
          <w:tcPr>
            <w:tcW w:w="2772" w:type="dxa"/>
          </w:tcPr>
          <w:p w:rsidR="00D14FC0" w:rsidRPr="001476EB" w:rsidRDefault="00D14FC0" w:rsidP="00E03912">
            <w:pPr>
              <w:jc w:val="both"/>
            </w:pPr>
            <w:r w:rsidRPr="001476EB">
              <w:t>Продолжать учить детей лежать на груди с поддержкой; упражнять в погружении в воду с головой; рассматривать предметы в воде; активизировать внимание детей.</w:t>
            </w:r>
          </w:p>
        </w:tc>
        <w:tc>
          <w:tcPr>
            <w:tcW w:w="3544" w:type="dxa"/>
          </w:tcPr>
          <w:p w:rsidR="00D14FC0" w:rsidRPr="005F2866" w:rsidRDefault="00D14FC0" w:rsidP="00E03912">
            <w:pPr>
              <w:ind w:right="357"/>
            </w:pPr>
            <w:r w:rsidRPr="005F2866">
              <w:t>- ОРУ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«намочим спинки»;</w:t>
            </w:r>
          </w:p>
          <w:p w:rsidR="00D14FC0" w:rsidRDefault="00D14FC0" w:rsidP="00E03912">
            <w:pPr>
              <w:ind w:right="357"/>
            </w:pPr>
            <w:r>
              <w:t>- «стрелка» с поддержкой;</w:t>
            </w:r>
          </w:p>
          <w:p w:rsidR="00D14FC0" w:rsidRDefault="00D14FC0" w:rsidP="00E03912">
            <w:pPr>
              <w:ind w:right="357"/>
            </w:pPr>
            <w:r>
              <w:t>- погружение в воду с задержкой дыхания;</w:t>
            </w:r>
          </w:p>
          <w:p w:rsidR="00D14FC0" w:rsidRPr="005F2866" w:rsidRDefault="00D14FC0" w:rsidP="00E03912">
            <w:pPr>
              <w:ind w:right="357"/>
            </w:pPr>
            <w:r>
              <w:t>- рассматривание предметов на дне;</w:t>
            </w:r>
          </w:p>
        </w:tc>
        <w:tc>
          <w:tcPr>
            <w:tcW w:w="1842" w:type="dxa"/>
          </w:tcPr>
          <w:p w:rsidR="00D14FC0" w:rsidRDefault="00D14FC0" w:rsidP="00E03912">
            <w:pPr>
              <w:ind w:right="357"/>
            </w:pPr>
          </w:p>
          <w:p w:rsidR="00D14FC0" w:rsidRDefault="00D14FC0" w:rsidP="00E03912">
            <w:pPr>
              <w:ind w:right="357"/>
            </w:pPr>
            <w:r>
              <w:t>«Бабочка»</w:t>
            </w:r>
          </w:p>
          <w:p w:rsidR="00D14FC0" w:rsidRDefault="00D14FC0" w:rsidP="00E03912">
            <w:pPr>
              <w:ind w:right="357"/>
            </w:pPr>
            <w:r w:rsidRPr="001367CD">
              <w:t>«Карусели»,</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1476EB" w:rsidRDefault="00D14FC0" w:rsidP="00E03912">
            <w:pPr>
              <w:jc w:val="both"/>
            </w:pPr>
            <w:r w:rsidRPr="001476EB">
              <w:t>Учить детей доставать игрушки со дна, открывая глаза в воде; упражнять в правильном выдохе; использовать разновидности ходьбы, бега, прыжков; воспитывать дисциплинированность.</w:t>
            </w:r>
          </w:p>
        </w:tc>
        <w:tc>
          <w:tcPr>
            <w:tcW w:w="3544" w:type="dxa"/>
          </w:tcPr>
          <w:p w:rsidR="00D14FC0" w:rsidRPr="005F2866" w:rsidRDefault="00D14FC0" w:rsidP="00E03912">
            <w:pPr>
              <w:ind w:right="357"/>
            </w:pPr>
            <w:r w:rsidRPr="005F2866">
              <w:t>- ОРУ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с использованием разновидности ходьбы, бега, прыжков;</w:t>
            </w:r>
          </w:p>
          <w:p w:rsidR="00D14FC0" w:rsidRDefault="00D14FC0" w:rsidP="00E03912">
            <w:pPr>
              <w:ind w:right="357"/>
            </w:pPr>
            <w:r>
              <w:t>- «ветерок»;</w:t>
            </w:r>
          </w:p>
          <w:p w:rsidR="00D14FC0" w:rsidRDefault="00D14FC0" w:rsidP="00E03912">
            <w:pPr>
              <w:ind w:right="357"/>
            </w:pPr>
            <w:r>
              <w:t>- погружение в воду с рассматриванием предметов на дне;</w:t>
            </w:r>
          </w:p>
          <w:p w:rsidR="00D14FC0" w:rsidRPr="005F2866" w:rsidRDefault="00D14FC0" w:rsidP="00E03912">
            <w:pPr>
              <w:ind w:right="357"/>
            </w:pPr>
            <w:r>
              <w:t>- «пускаем пузыри»;</w:t>
            </w:r>
          </w:p>
        </w:tc>
        <w:tc>
          <w:tcPr>
            <w:tcW w:w="1842" w:type="dxa"/>
          </w:tcPr>
          <w:p w:rsidR="00D14FC0" w:rsidRDefault="00D14FC0" w:rsidP="00E03912">
            <w:pPr>
              <w:ind w:right="357"/>
            </w:pPr>
          </w:p>
          <w:p w:rsidR="00D14FC0" w:rsidRPr="005F2866" w:rsidRDefault="00D14FC0" w:rsidP="00E03912">
            <w:pPr>
              <w:ind w:right="357"/>
            </w:pPr>
            <w:r>
              <w:t>«Достань колечко»</w:t>
            </w:r>
          </w:p>
        </w:tc>
      </w:tr>
    </w:tbl>
    <w:p w:rsidR="00D14FC0" w:rsidRDefault="00D14FC0" w:rsidP="00D14FC0">
      <w:pPr>
        <w:spacing w:line="360" w:lineRule="auto"/>
        <w:ind w:right="357"/>
        <w:jc w:val="center"/>
        <w:rPr>
          <w:b/>
          <w:sz w:val="28"/>
          <w:szCs w:val="28"/>
        </w:rPr>
      </w:pPr>
      <w:r>
        <w:rPr>
          <w:b/>
          <w:sz w:val="28"/>
          <w:szCs w:val="28"/>
        </w:rPr>
        <w:t>НОЯБРЬ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72659A" w:rsidRDefault="00D14FC0" w:rsidP="00E03912">
            <w:pPr>
              <w:jc w:val="both"/>
            </w:pPr>
            <w:r w:rsidRPr="00477F19">
              <w:t>Учить детей лежать на спине с поддержкой; упражнять в продолжительном выдохе в воду; воспитывать настойчивость.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«воробышки»;</w:t>
            </w:r>
          </w:p>
          <w:p w:rsidR="00D14FC0" w:rsidRDefault="00D14FC0" w:rsidP="00E03912">
            <w:pPr>
              <w:ind w:right="357"/>
            </w:pPr>
            <w:r>
              <w:t>- «спрячемся под воду»;</w:t>
            </w:r>
          </w:p>
          <w:p w:rsidR="00D14FC0" w:rsidRDefault="00D14FC0" w:rsidP="00E03912">
            <w:pPr>
              <w:ind w:right="357"/>
            </w:pPr>
            <w:r>
              <w:t>- «у кого больше пузырей»;</w:t>
            </w:r>
          </w:p>
          <w:p w:rsidR="00D14FC0" w:rsidRPr="00F37990" w:rsidRDefault="00D14FC0" w:rsidP="00E03912">
            <w:pPr>
              <w:ind w:right="357"/>
            </w:pPr>
            <w:r>
              <w:t>- лечь в горизонтальное положение на спину с поддержкой;</w:t>
            </w:r>
          </w:p>
        </w:tc>
        <w:tc>
          <w:tcPr>
            <w:tcW w:w="1842" w:type="dxa"/>
          </w:tcPr>
          <w:p w:rsidR="00D14FC0" w:rsidRDefault="00D14FC0" w:rsidP="00E03912">
            <w:pPr>
              <w:ind w:right="357"/>
            </w:pPr>
          </w:p>
          <w:p w:rsidR="00D14FC0" w:rsidRPr="00F37990" w:rsidRDefault="00D14FC0" w:rsidP="00E03912">
            <w:pPr>
              <w:ind w:right="357"/>
            </w:pPr>
            <w:r>
              <w:t>«У кого больше пузырей»</w:t>
            </w:r>
          </w:p>
        </w:tc>
      </w:tr>
      <w:tr w:rsidR="00D14FC0" w:rsidRPr="00596EB7">
        <w:tc>
          <w:tcPr>
            <w:tcW w:w="1589" w:type="dxa"/>
          </w:tcPr>
          <w:p w:rsidR="00D14FC0" w:rsidRPr="005E1545" w:rsidRDefault="00D14FC0" w:rsidP="00E03912">
            <w:pPr>
              <w:ind w:right="357"/>
              <w:jc w:val="center"/>
            </w:pPr>
            <w:r>
              <w:t>2 неделя</w:t>
            </w:r>
          </w:p>
        </w:tc>
        <w:tc>
          <w:tcPr>
            <w:tcW w:w="2772" w:type="dxa"/>
          </w:tcPr>
          <w:p w:rsidR="00D14FC0" w:rsidRPr="0072659A" w:rsidRDefault="00D14FC0" w:rsidP="00E03912">
            <w:pPr>
              <w:jc w:val="both"/>
            </w:pPr>
            <w:r w:rsidRPr="00477F19">
              <w:t>Продолжать учить детей доставать предметы со дна; учить двигаться вправо, влево с выполнением различных заданий; воспитывать умение слушать указания взрослого.</w:t>
            </w:r>
          </w:p>
        </w:tc>
        <w:tc>
          <w:tcPr>
            <w:tcW w:w="3544" w:type="dxa"/>
          </w:tcPr>
          <w:p w:rsidR="00D14FC0" w:rsidRPr="005F2866" w:rsidRDefault="00D14FC0" w:rsidP="00E03912">
            <w:pPr>
              <w:ind w:right="357"/>
            </w:pPr>
            <w:r w:rsidRPr="005F2866">
              <w:t>- ОРУ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вправо, влево, преодолевая сопротивление воды;</w:t>
            </w:r>
          </w:p>
          <w:p w:rsidR="00D14FC0" w:rsidRDefault="00D14FC0" w:rsidP="00E03912">
            <w:pPr>
              <w:ind w:right="357"/>
            </w:pPr>
            <w:r>
              <w:t>- «фонтаны»;</w:t>
            </w:r>
          </w:p>
          <w:p w:rsidR="00D14FC0" w:rsidRDefault="00D14FC0" w:rsidP="00E03912">
            <w:pPr>
              <w:ind w:right="357"/>
            </w:pPr>
            <w:r>
              <w:t xml:space="preserve">- «до пяти» погружение с </w:t>
            </w:r>
            <w:r>
              <w:lastRenderedPageBreak/>
              <w:t>задержкой дыхания;</w:t>
            </w:r>
          </w:p>
          <w:p w:rsidR="00D14FC0" w:rsidRDefault="00D14FC0" w:rsidP="00E03912">
            <w:pPr>
              <w:ind w:right="357"/>
            </w:pPr>
            <w:r>
              <w:t>- «ветерок»;</w:t>
            </w:r>
          </w:p>
          <w:p w:rsidR="00D14FC0" w:rsidRPr="005F2866" w:rsidRDefault="00D14FC0" w:rsidP="00E03912">
            <w:pPr>
              <w:ind w:right="357"/>
            </w:pPr>
            <w:r>
              <w:t>- «достань клад»;</w:t>
            </w:r>
          </w:p>
        </w:tc>
        <w:tc>
          <w:tcPr>
            <w:tcW w:w="1842" w:type="dxa"/>
          </w:tcPr>
          <w:p w:rsidR="00D14FC0" w:rsidRDefault="00D14FC0" w:rsidP="00E03912">
            <w:pPr>
              <w:ind w:right="357"/>
            </w:pPr>
          </w:p>
          <w:p w:rsidR="00D14FC0" w:rsidRDefault="00D14FC0" w:rsidP="00E03912">
            <w:pPr>
              <w:ind w:right="357"/>
            </w:pPr>
            <w:r>
              <w:t>«Найди себе пару»</w:t>
            </w:r>
          </w:p>
          <w:p w:rsidR="00D14FC0" w:rsidRPr="005F2866" w:rsidRDefault="00D14FC0" w:rsidP="00E03912">
            <w:pPr>
              <w:ind w:right="357"/>
            </w:pPr>
            <w:r>
              <w:t>«У кого больше пузырей»</w:t>
            </w:r>
          </w:p>
        </w:tc>
      </w:tr>
      <w:tr w:rsidR="00D14FC0" w:rsidRPr="00596EB7">
        <w:tc>
          <w:tcPr>
            <w:tcW w:w="1589" w:type="dxa"/>
          </w:tcPr>
          <w:p w:rsidR="00D14FC0" w:rsidRPr="005E1545" w:rsidRDefault="00D14FC0" w:rsidP="00E03912">
            <w:pPr>
              <w:ind w:right="357"/>
              <w:jc w:val="center"/>
            </w:pPr>
            <w:r>
              <w:lastRenderedPageBreak/>
              <w:t>3 неделя</w:t>
            </w:r>
          </w:p>
        </w:tc>
        <w:tc>
          <w:tcPr>
            <w:tcW w:w="2772" w:type="dxa"/>
          </w:tcPr>
          <w:p w:rsidR="00D14FC0" w:rsidRPr="00596EB7" w:rsidRDefault="00D14FC0" w:rsidP="00E03912">
            <w:pPr>
              <w:ind w:right="357"/>
              <w:jc w:val="both"/>
              <w:rPr>
                <w:b/>
              </w:rPr>
            </w:pPr>
            <w:r w:rsidRPr="00477F19">
              <w:t>Продолжать учить детей погружаться в воду, выполняя задания; упражнять в правильном вдохе-выдохе; воспитывать смелость.</w:t>
            </w:r>
          </w:p>
        </w:tc>
        <w:tc>
          <w:tcPr>
            <w:tcW w:w="3544" w:type="dxa"/>
          </w:tcPr>
          <w:p w:rsidR="00D14FC0" w:rsidRPr="005F2866" w:rsidRDefault="00D14FC0" w:rsidP="00E03912">
            <w:pPr>
              <w:ind w:right="357"/>
            </w:pPr>
            <w:r w:rsidRPr="005F2866">
              <w:t>-</w:t>
            </w:r>
            <w:r>
              <w:t xml:space="preserve"> Разминка</w:t>
            </w:r>
            <w:r w:rsidRPr="005F2866">
              <w:t xml:space="preserve"> на суше;</w:t>
            </w:r>
            <w:r>
              <w:t xml:space="preserve"> </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по бассейну, по команде найти себе пару;</w:t>
            </w:r>
          </w:p>
          <w:p w:rsidR="00D14FC0" w:rsidRDefault="00D14FC0" w:rsidP="00E03912">
            <w:pPr>
              <w:ind w:right="357"/>
            </w:pPr>
            <w:r>
              <w:t>- «крокодилы»;</w:t>
            </w:r>
          </w:p>
          <w:p w:rsidR="00D14FC0" w:rsidRDefault="00D14FC0" w:rsidP="00E03912">
            <w:pPr>
              <w:ind w:right="357"/>
            </w:pPr>
            <w:r>
              <w:t>- «спрячемся под воду»;</w:t>
            </w:r>
          </w:p>
          <w:p w:rsidR="00D14FC0" w:rsidRPr="005F2866" w:rsidRDefault="00D14FC0" w:rsidP="00E03912">
            <w:pPr>
              <w:ind w:right="357"/>
            </w:pPr>
            <w:r>
              <w:t>- «резвый мячик»;</w:t>
            </w:r>
          </w:p>
        </w:tc>
        <w:tc>
          <w:tcPr>
            <w:tcW w:w="1842" w:type="dxa"/>
          </w:tcPr>
          <w:p w:rsidR="00D14FC0" w:rsidRDefault="00D14FC0" w:rsidP="00E03912">
            <w:pPr>
              <w:ind w:right="357"/>
            </w:pPr>
          </w:p>
          <w:p w:rsidR="00D14FC0" w:rsidRDefault="00D14FC0" w:rsidP="00E03912">
            <w:pPr>
              <w:ind w:right="357"/>
            </w:pPr>
            <w:r>
              <w:t>«Достань игрушку»</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596EB7" w:rsidRDefault="00D14FC0" w:rsidP="00E03912">
            <w:pPr>
              <w:ind w:right="357"/>
              <w:jc w:val="both"/>
              <w:rPr>
                <w:b/>
              </w:rPr>
            </w:pPr>
            <w:r>
              <w:t>У</w:t>
            </w:r>
            <w:r w:rsidRPr="00477F19">
              <w:t>чить детей выполнять плавательные движения руками; продолжать учить лежать на спине; упражнять в беге змейкой; воспитывать умение выполнять правило: в воде не толкать товарища.</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плавательные движения руками в ходьбе (кроль, брас);</w:t>
            </w:r>
          </w:p>
          <w:p w:rsidR="00D14FC0" w:rsidRDefault="00D14FC0" w:rsidP="00E03912">
            <w:pPr>
              <w:ind w:right="357"/>
            </w:pPr>
            <w:r>
              <w:t>- бег по бассейну в разных направлениях;</w:t>
            </w:r>
          </w:p>
          <w:p w:rsidR="00D14FC0" w:rsidRDefault="00D14FC0" w:rsidP="00E03912">
            <w:pPr>
              <w:ind w:right="357"/>
            </w:pPr>
            <w:r>
              <w:t>- «дождик»;</w:t>
            </w:r>
          </w:p>
          <w:p w:rsidR="00D14FC0" w:rsidRDefault="00D14FC0" w:rsidP="00E03912">
            <w:pPr>
              <w:ind w:right="357"/>
            </w:pPr>
            <w:r>
              <w:t>- «насос»;</w:t>
            </w:r>
          </w:p>
          <w:p w:rsidR="00D14FC0" w:rsidRPr="005F2866" w:rsidRDefault="00D14FC0" w:rsidP="00E03912">
            <w:pPr>
              <w:ind w:right="357"/>
            </w:pPr>
            <w:r>
              <w:t>- «стрелка» с поддержкой»;</w:t>
            </w:r>
          </w:p>
        </w:tc>
        <w:tc>
          <w:tcPr>
            <w:tcW w:w="1842" w:type="dxa"/>
          </w:tcPr>
          <w:p w:rsidR="00D14FC0" w:rsidRDefault="00D14FC0" w:rsidP="00E03912">
            <w:pPr>
              <w:ind w:right="357"/>
            </w:pPr>
            <w:r>
              <w:t>«Веселые брызги»</w:t>
            </w:r>
            <w:r w:rsidRPr="001367CD">
              <w:t xml:space="preserve"> </w:t>
            </w:r>
          </w:p>
          <w:p w:rsidR="00D14FC0" w:rsidRPr="005F2866" w:rsidRDefault="00D14FC0" w:rsidP="00E03912">
            <w:pPr>
              <w:ind w:right="357"/>
            </w:pPr>
            <w:r>
              <w:t>«Щука»</w:t>
            </w:r>
          </w:p>
        </w:tc>
      </w:tr>
    </w:tbl>
    <w:p w:rsidR="00D14FC0" w:rsidRDefault="00D14FC0" w:rsidP="00D14FC0">
      <w:pPr>
        <w:spacing w:line="360" w:lineRule="auto"/>
        <w:ind w:right="357"/>
        <w:jc w:val="center"/>
        <w:rPr>
          <w:b/>
          <w:sz w:val="28"/>
          <w:szCs w:val="28"/>
        </w:rPr>
      </w:pPr>
      <w:r>
        <w:rPr>
          <w:b/>
          <w:sz w:val="28"/>
          <w:szCs w:val="28"/>
        </w:rPr>
        <w:t>ДЕКАБРЬ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72659A" w:rsidRDefault="00D14FC0" w:rsidP="00E03912">
            <w:pPr>
              <w:jc w:val="both"/>
            </w:pPr>
            <w:r w:rsidRPr="009420F9">
              <w:t>Учить детей активно работать прямыми ногами; выполнять упражнения в различном темпе; правильно делать выдох; воспитывать организованность.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«окуналки»;</w:t>
            </w:r>
          </w:p>
          <w:p w:rsidR="00D14FC0" w:rsidRDefault="00D14FC0" w:rsidP="00E03912">
            <w:pPr>
              <w:ind w:right="357"/>
            </w:pPr>
            <w:r>
              <w:t>- «обливаемся из ведерка»;</w:t>
            </w:r>
          </w:p>
          <w:p w:rsidR="00D14FC0" w:rsidRDefault="00D14FC0" w:rsidP="00E03912">
            <w:pPr>
              <w:ind w:right="357"/>
            </w:pPr>
            <w:r>
              <w:t>- «до пяти»;</w:t>
            </w:r>
          </w:p>
          <w:p w:rsidR="00D14FC0" w:rsidRDefault="00D14FC0" w:rsidP="00E03912">
            <w:pPr>
              <w:ind w:right="357"/>
            </w:pPr>
            <w:r>
              <w:t>- «веселые пузыри»;</w:t>
            </w:r>
          </w:p>
          <w:p w:rsidR="00D14FC0" w:rsidRDefault="00D14FC0" w:rsidP="00E03912">
            <w:pPr>
              <w:ind w:right="357"/>
            </w:pPr>
            <w:r>
              <w:t>- «фонтаны»;</w:t>
            </w:r>
          </w:p>
          <w:p w:rsidR="00D14FC0" w:rsidRPr="00F37990" w:rsidRDefault="00D14FC0" w:rsidP="00E03912">
            <w:pPr>
              <w:ind w:right="357"/>
            </w:pPr>
            <w:r>
              <w:t>- «карусели»;</w:t>
            </w:r>
          </w:p>
        </w:tc>
        <w:tc>
          <w:tcPr>
            <w:tcW w:w="1842" w:type="dxa"/>
          </w:tcPr>
          <w:p w:rsidR="00D14FC0" w:rsidRDefault="00D14FC0" w:rsidP="00E03912">
            <w:pPr>
              <w:ind w:right="357"/>
            </w:pPr>
          </w:p>
          <w:p w:rsidR="00D14FC0" w:rsidRPr="00F37990" w:rsidRDefault="00D14FC0" w:rsidP="00E03912">
            <w:pPr>
              <w:ind w:right="357"/>
            </w:pPr>
            <w:r>
              <w:t>«Рыбки резвятся»</w:t>
            </w:r>
          </w:p>
        </w:tc>
      </w:tr>
      <w:tr w:rsidR="00D14FC0" w:rsidRPr="00596EB7">
        <w:tc>
          <w:tcPr>
            <w:tcW w:w="1589" w:type="dxa"/>
          </w:tcPr>
          <w:p w:rsidR="00D14FC0" w:rsidRPr="005E1545" w:rsidRDefault="00D14FC0" w:rsidP="00E03912">
            <w:pPr>
              <w:ind w:right="357"/>
              <w:jc w:val="center"/>
            </w:pPr>
            <w:r>
              <w:t>2 неделя</w:t>
            </w:r>
          </w:p>
        </w:tc>
        <w:tc>
          <w:tcPr>
            <w:tcW w:w="2772" w:type="dxa"/>
          </w:tcPr>
          <w:p w:rsidR="00D14FC0" w:rsidRPr="0072659A" w:rsidRDefault="00D14FC0" w:rsidP="00E03912">
            <w:pPr>
              <w:jc w:val="both"/>
            </w:pPr>
            <w:r w:rsidRPr="009420F9">
              <w:t>Продолжать формировать умение делать глубокий вдох и продолжительный полный выдох; подготавливать к выполнению скольжения на груди (ходьба, держась за доску руками); воспитывать желание заниматься.</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«ветерок»;</w:t>
            </w:r>
          </w:p>
          <w:p w:rsidR="00D14FC0" w:rsidRDefault="00D14FC0" w:rsidP="00E03912">
            <w:pPr>
              <w:ind w:right="357"/>
            </w:pPr>
            <w:r>
              <w:t>- «водопад»;</w:t>
            </w:r>
          </w:p>
          <w:p w:rsidR="00D14FC0" w:rsidRDefault="00D14FC0" w:rsidP="00E03912">
            <w:pPr>
              <w:ind w:right="357"/>
            </w:pPr>
            <w:r>
              <w:t>- «спрячемся под воду»;</w:t>
            </w:r>
          </w:p>
          <w:p w:rsidR="00D14FC0" w:rsidRDefault="00D14FC0" w:rsidP="00E03912">
            <w:pPr>
              <w:ind w:right="357"/>
            </w:pPr>
            <w:r>
              <w:t>- «у кого больше пузырей»;</w:t>
            </w:r>
          </w:p>
          <w:p w:rsidR="00D14FC0" w:rsidRPr="005F2866" w:rsidRDefault="00D14FC0" w:rsidP="00E03912">
            <w:pPr>
              <w:ind w:right="357"/>
            </w:pPr>
            <w:r>
              <w:t>- ходьба по бассейну с плавательной доской в руках;</w:t>
            </w:r>
          </w:p>
        </w:tc>
        <w:tc>
          <w:tcPr>
            <w:tcW w:w="1842" w:type="dxa"/>
          </w:tcPr>
          <w:p w:rsidR="00D14FC0" w:rsidRDefault="00D14FC0" w:rsidP="00E03912">
            <w:pPr>
              <w:ind w:right="357"/>
            </w:pPr>
          </w:p>
          <w:p w:rsidR="00D14FC0" w:rsidRDefault="00D14FC0" w:rsidP="00E03912">
            <w:pPr>
              <w:ind w:right="357"/>
            </w:pPr>
            <w:r>
              <w:t>«Фонтан»</w:t>
            </w:r>
          </w:p>
          <w:p w:rsidR="00D14FC0" w:rsidRPr="005F2866" w:rsidRDefault="00D14FC0" w:rsidP="00E03912">
            <w:pPr>
              <w:ind w:right="357"/>
            </w:pPr>
            <w:r>
              <w:t>«Хоровод»</w:t>
            </w:r>
          </w:p>
        </w:tc>
      </w:tr>
      <w:tr w:rsidR="00D14FC0" w:rsidRPr="00596EB7">
        <w:tc>
          <w:tcPr>
            <w:tcW w:w="1589" w:type="dxa"/>
          </w:tcPr>
          <w:p w:rsidR="00D14FC0" w:rsidRPr="005E1545" w:rsidRDefault="00D14FC0" w:rsidP="00E03912">
            <w:pPr>
              <w:ind w:right="357"/>
              <w:jc w:val="center"/>
            </w:pPr>
            <w:r>
              <w:t>3 неделя</w:t>
            </w:r>
          </w:p>
        </w:tc>
        <w:tc>
          <w:tcPr>
            <w:tcW w:w="2772" w:type="dxa"/>
          </w:tcPr>
          <w:p w:rsidR="00D14FC0" w:rsidRPr="00596EB7" w:rsidRDefault="00D14FC0" w:rsidP="00E03912">
            <w:pPr>
              <w:ind w:right="357"/>
              <w:jc w:val="both"/>
              <w:rPr>
                <w:b/>
              </w:rPr>
            </w:pPr>
            <w:r w:rsidRPr="009420F9">
              <w:t xml:space="preserve">Продолжать разучивать движения ногами; упражнять в </w:t>
            </w:r>
            <w:r w:rsidRPr="009420F9">
              <w:lastRenderedPageBreak/>
              <w:t>ходьбе по бассейну, держась руками з</w:t>
            </w:r>
            <w:r>
              <w:t>а доску; воспитывать умение слушать взрослого.</w:t>
            </w:r>
          </w:p>
        </w:tc>
        <w:tc>
          <w:tcPr>
            <w:tcW w:w="3544"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lastRenderedPageBreak/>
              <w:t>- подпрыгнуть и упасть на воду;</w:t>
            </w:r>
          </w:p>
          <w:p w:rsidR="00D14FC0" w:rsidRDefault="00D14FC0" w:rsidP="00E03912">
            <w:pPr>
              <w:ind w:right="357"/>
            </w:pPr>
            <w:r>
              <w:t>- «крокодилы»;</w:t>
            </w:r>
          </w:p>
          <w:p w:rsidR="00D14FC0" w:rsidRDefault="00D14FC0" w:rsidP="00E03912">
            <w:pPr>
              <w:ind w:right="357"/>
            </w:pPr>
            <w:r>
              <w:t>- «фонтаны»;</w:t>
            </w:r>
          </w:p>
          <w:p w:rsidR="00D14FC0" w:rsidRDefault="00D14FC0" w:rsidP="00E03912">
            <w:pPr>
              <w:ind w:right="357"/>
            </w:pPr>
            <w:r>
              <w:t>- подготовительные упражнения к скольжению (ходьба с доской в руках);</w:t>
            </w:r>
          </w:p>
          <w:p w:rsidR="00D14FC0" w:rsidRPr="005F2866" w:rsidRDefault="00D14FC0" w:rsidP="00E03912">
            <w:pPr>
              <w:ind w:right="357"/>
            </w:pPr>
            <w:r>
              <w:t>- свободные действия с мячами;</w:t>
            </w:r>
          </w:p>
        </w:tc>
        <w:tc>
          <w:tcPr>
            <w:tcW w:w="1842" w:type="dxa"/>
          </w:tcPr>
          <w:p w:rsidR="00D14FC0" w:rsidRDefault="00D14FC0" w:rsidP="00E03912">
            <w:pPr>
              <w:ind w:right="357"/>
            </w:pPr>
          </w:p>
          <w:p w:rsidR="00D14FC0" w:rsidRDefault="00D14FC0" w:rsidP="00E03912">
            <w:pPr>
              <w:ind w:right="357"/>
            </w:pPr>
            <w:r>
              <w:t>«Карусели»</w:t>
            </w:r>
          </w:p>
          <w:p w:rsidR="00D14FC0" w:rsidRPr="005F2866" w:rsidRDefault="00D14FC0" w:rsidP="00E03912">
            <w:pPr>
              <w:ind w:right="357"/>
            </w:pPr>
            <w:r>
              <w:t xml:space="preserve">«Найди вой </w:t>
            </w:r>
            <w:r>
              <w:lastRenderedPageBreak/>
              <w:t>домик»</w:t>
            </w:r>
          </w:p>
        </w:tc>
      </w:tr>
      <w:tr w:rsidR="00D14FC0" w:rsidRPr="00596EB7">
        <w:tc>
          <w:tcPr>
            <w:tcW w:w="1589" w:type="dxa"/>
          </w:tcPr>
          <w:p w:rsidR="00D14FC0" w:rsidRPr="005E1545" w:rsidRDefault="00D14FC0" w:rsidP="00E03912">
            <w:pPr>
              <w:ind w:right="357"/>
              <w:jc w:val="center"/>
            </w:pPr>
            <w:r>
              <w:lastRenderedPageBreak/>
              <w:t>4 неделя</w:t>
            </w:r>
          </w:p>
        </w:tc>
        <w:tc>
          <w:tcPr>
            <w:tcW w:w="2772" w:type="dxa"/>
          </w:tcPr>
          <w:p w:rsidR="00D14FC0" w:rsidRPr="00596EB7" w:rsidRDefault="00D14FC0" w:rsidP="00E03912">
            <w:pPr>
              <w:ind w:right="357"/>
              <w:jc w:val="both"/>
              <w:rPr>
                <w:b/>
              </w:rPr>
            </w:pPr>
            <w:r w:rsidRPr="009420F9">
              <w:t>Учить детей передвигаться и ориентироваться под водой; лежать на воде с поддержкой; учить подныривать в обруч, лежащий на воде; воспитывать инициативу и находчивость.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окунуться;</w:t>
            </w:r>
          </w:p>
          <w:p w:rsidR="00D14FC0" w:rsidRDefault="00D14FC0" w:rsidP="00E03912">
            <w:pPr>
              <w:ind w:right="357"/>
            </w:pPr>
            <w:r>
              <w:t>- доставать игрушки, лежащие на дне;</w:t>
            </w:r>
          </w:p>
          <w:p w:rsidR="00D14FC0" w:rsidRDefault="00D14FC0" w:rsidP="00E03912">
            <w:pPr>
              <w:ind w:right="357"/>
            </w:pPr>
            <w:r>
              <w:t>- выдохи в воду в парах, держась за руки;</w:t>
            </w:r>
          </w:p>
          <w:p w:rsidR="00D14FC0" w:rsidRDefault="00D14FC0" w:rsidP="00E03912">
            <w:pPr>
              <w:ind w:right="357"/>
            </w:pPr>
            <w:r>
              <w:t>- стрелка на груди с поддержкой;</w:t>
            </w:r>
          </w:p>
          <w:p w:rsidR="00D14FC0" w:rsidRDefault="00D14FC0" w:rsidP="00E03912">
            <w:pPr>
              <w:ind w:right="357"/>
            </w:pPr>
            <w:r>
              <w:t>- стрелка на спине с поддержкой;</w:t>
            </w:r>
          </w:p>
          <w:p w:rsidR="00D14FC0" w:rsidRPr="005F2866" w:rsidRDefault="00D14FC0" w:rsidP="00E03912">
            <w:pPr>
              <w:ind w:right="357"/>
            </w:pPr>
            <w:r>
              <w:t>- сделать вдох и пройти в обруч, вертикально расположенный в воде;</w:t>
            </w:r>
          </w:p>
        </w:tc>
        <w:tc>
          <w:tcPr>
            <w:tcW w:w="1842" w:type="dxa"/>
          </w:tcPr>
          <w:p w:rsidR="00D14FC0" w:rsidRDefault="00D14FC0" w:rsidP="00E03912">
            <w:pPr>
              <w:ind w:right="357"/>
            </w:pPr>
          </w:p>
          <w:p w:rsidR="00D14FC0" w:rsidRDefault="00D14FC0" w:rsidP="00E03912">
            <w:pPr>
              <w:ind w:right="357"/>
            </w:pPr>
            <w:r w:rsidRPr="00094940">
              <w:t>«Нырни в обруч»</w:t>
            </w:r>
          </w:p>
          <w:p w:rsidR="00D14FC0" w:rsidRPr="00094940" w:rsidRDefault="00D14FC0" w:rsidP="00E03912">
            <w:pPr>
              <w:ind w:right="357"/>
            </w:pPr>
          </w:p>
        </w:tc>
      </w:tr>
    </w:tbl>
    <w:p w:rsidR="00D14FC0" w:rsidRDefault="00D14FC0" w:rsidP="00D14FC0">
      <w:pPr>
        <w:spacing w:line="360" w:lineRule="auto"/>
        <w:ind w:right="357"/>
        <w:jc w:val="center"/>
        <w:rPr>
          <w:b/>
          <w:sz w:val="28"/>
          <w:szCs w:val="28"/>
        </w:rPr>
      </w:pPr>
      <w:r>
        <w:rPr>
          <w:b/>
          <w:sz w:val="28"/>
          <w:szCs w:val="28"/>
        </w:rPr>
        <w:t xml:space="preserve">ЯНВАРЬ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72659A" w:rsidRDefault="00D14FC0" w:rsidP="00E03912">
            <w:pPr>
              <w:jc w:val="both"/>
            </w:pPr>
            <w:r>
              <w:t>У</w:t>
            </w:r>
            <w:r w:rsidRPr="004C6A00">
              <w:t>чить детей ложиться на воду, держась руками за доску; учить погружаться в воду с задержкой дыхания на 2-3 сек; воспитывать смелость.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выпрыгивания у бортика;</w:t>
            </w:r>
          </w:p>
          <w:p w:rsidR="00D14FC0" w:rsidRDefault="00D14FC0" w:rsidP="00E03912">
            <w:pPr>
              <w:ind w:right="357"/>
            </w:pPr>
            <w:r>
              <w:t>- прыжок вверх, погружение в воду с задержкой дыхания;</w:t>
            </w:r>
          </w:p>
          <w:p w:rsidR="00D14FC0" w:rsidRDefault="00D14FC0" w:rsidP="00E03912">
            <w:pPr>
              <w:ind w:right="357"/>
            </w:pPr>
            <w:r>
              <w:t>- «кто быстрее» - бег спиной вперед;</w:t>
            </w:r>
          </w:p>
          <w:p w:rsidR="00D14FC0" w:rsidRDefault="00D14FC0" w:rsidP="00E03912">
            <w:pPr>
              <w:ind w:right="357"/>
            </w:pPr>
            <w:r>
              <w:t>- ложиться на воду, держась руками за доску;</w:t>
            </w:r>
          </w:p>
          <w:p w:rsidR="00D14FC0" w:rsidRPr="00F37990" w:rsidRDefault="00D14FC0" w:rsidP="00E03912">
            <w:pPr>
              <w:ind w:right="357"/>
            </w:pPr>
            <w:r>
              <w:t>- свободное плавание;</w:t>
            </w:r>
          </w:p>
        </w:tc>
        <w:tc>
          <w:tcPr>
            <w:tcW w:w="1842" w:type="dxa"/>
          </w:tcPr>
          <w:p w:rsidR="00D14FC0" w:rsidRDefault="00D14FC0" w:rsidP="00E03912">
            <w:pPr>
              <w:ind w:right="357"/>
            </w:pPr>
          </w:p>
          <w:p w:rsidR="00D14FC0" w:rsidRDefault="00D14FC0" w:rsidP="00E03912">
            <w:pPr>
              <w:ind w:right="357"/>
            </w:pPr>
            <w:r>
              <w:t>«Смелые ребята»</w:t>
            </w:r>
          </w:p>
          <w:p w:rsidR="00D14FC0" w:rsidRPr="00F37990" w:rsidRDefault="00D14FC0" w:rsidP="00E03912">
            <w:pPr>
              <w:ind w:right="357"/>
            </w:pPr>
          </w:p>
        </w:tc>
      </w:tr>
      <w:tr w:rsidR="00D14FC0" w:rsidRPr="00596EB7">
        <w:tc>
          <w:tcPr>
            <w:tcW w:w="1589" w:type="dxa"/>
          </w:tcPr>
          <w:p w:rsidR="00D14FC0" w:rsidRPr="005E1545" w:rsidRDefault="00D14FC0" w:rsidP="00E03912">
            <w:pPr>
              <w:ind w:right="357"/>
              <w:jc w:val="center"/>
            </w:pPr>
            <w:r>
              <w:t>2 неделя</w:t>
            </w:r>
          </w:p>
        </w:tc>
        <w:tc>
          <w:tcPr>
            <w:tcW w:w="2772" w:type="dxa"/>
          </w:tcPr>
          <w:p w:rsidR="00D14FC0" w:rsidRPr="0072659A" w:rsidRDefault="00D14FC0" w:rsidP="00E03912">
            <w:pPr>
              <w:jc w:val="both"/>
            </w:pPr>
            <w:r w:rsidRPr="004C6A00">
              <w:t>Уч</w:t>
            </w:r>
            <w:r>
              <w:t>ить детей принимать безопорное положение в воде</w:t>
            </w:r>
            <w:r w:rsidRPr="004C6A00">
              <w:t>; двигаться в воде прямо, боком; упражнять в работе ног; воспитывать настойчивость.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в воде шагом, бегом, влево, вправо;</w:t>
            </w:r>
          </w:p>
          <w:p w:rsidR="00D14FC0" w:rsidRDefault="00D14FC0" w:rsidP="00E03912">
            <w:pPr>
              <w:ind w:right="357"/>
            </w:pPr>
            <w:r>
              <w:t>- погружение с выдохом «пускаем пузыри»;</w:t>
            </w:r>
          </w:p>
          <w:p w:rsidR="00D14FC0" w:rsidRDefault="00D14FC0" w:rsidP="00E03912">
            <w:pPr>
              <w:ind w:right="357"/>
            </w:pPr>
            <w:r>
              <w:t>- «звездочка» на груди;</w:t>
            </w:r>
          </w:p>
          <w:p w:rsidR="00D14FC0" w:rsidRDefault="00D14FC0" w:rsidP="00E03912">
            <w:pPr>
              <w:ind w:right="357"/>
            </w:pPr>
            <w:r>
              <w:t>- «звездочка» на спине;</w:t>
            </w:r>
          </w:p>
          <w:p w:rsidR="00D14FC0" w:rsidRPr="005F2866" w:rsidRDefault="00D14FC0" w:rsidP="00E03912">
            <w:pPr>
              <w:ind w:right="357"/>
            </w:pPr>
            <w:r>
              <w:t>- «фонтаны», держась за поручень;</w:t>
            </w:r>
          </w:p>
        </w:tc>
        <w:tc>
          <w:tcPr>
            <w:tcW w:w="1842" w:type="dxa"/>
          </w:tcPr>
          <w:p w:rsidR="00D14FC0" w:rsidRDefault="00D14FC0" w:rsidP="00E03912">
            <w:pPr>
              <w:ind w:right="357"/>
            </w:pPr>
          </w:p>
          <w:p w:rsidR="00D14FC0" w:rsidRDefault="00D14FC0" w:rsidP="00E03912">
            <w:pPr>
              <w:ind w:right="357"/>
            </w:pPr>
            <w:r>
              <w:t>«Карусели»</w:t>
            </w:r>
          </w:p>
          <w:p w:rsidR="00D14FC0" w:rsidRPr="005F2866" w:rsidRDefault="00D14FC0" w:rsidP="00E03912">
            <w:pPr>
              <w:ind w:right="357"/>
            </w:pPr>
            <w:r>
              <w:t>«Оса»</w:t>
            </w:r>
          </w:p>
        </w:tc>
      </w:tr>
      <w:tr w:rsidR="00D14FC0" w:rsidRPr="0022104D">
        <w:tc>
          <w:tcPr>
            <w:tcW w:w="1589" w:type="dxa"/>
          </w:tcPr>
          <w:p w:rsidR="00D14FC0" w:rsidRPr="0022104D" w:rsidRDefault="00D14FC0" w:rsidP="00E03912">
            <w:r>
              <w:t>3 не</w:t>
            </w:r>
            <w:r w:rsidRPr="0022104D">
              <w:t>деля</w:t>
            </w:r>
          </w:p>
        </w:tc>
        <w:tc>
          <w:tcPr>
            <w:tcW w:w="2772" w:type="dxa"/>
          </w:tcPr>
          <w:p w:rsidR="00D14FC0" w:rsidRPr="001476EB" w:rsidRDefault="00D14FC0" w:rsidP="00E03912">
            <w:pPr>
              <w:jc w:val="both"/>
            </w:pPr>
            <w:r w:rsidRPr="001476EB">
              <w:t xml:space="preserve">Учить детей выполнять скольжение на груди; продолжать закреплять </w:t>
            </w:r>
            <w:r w:rsidRPr="001476EB">
              <w:lastRenderedPageBreak/>
              <w:t xml:space="preserve">умение погружаться в воду с головой, открывать глаза в воде; двигаться в воде в разных направлениях; приучать детей действовать по сигналу. </w:t>
            </w:r>
          </w:p>
        </w:tc>
        <w:tc>
          <w:tcPr>
            <w:tcW w:w="3544"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врассыпную;</w:t>
            </w:r>
          </w:p>
          <w:p w:rsidR="00D14FC0" w:rsidRDefault="00D14FC0" w:rsidP="00E03912">
            <w:pPr>
              <w:ind w:right="357"/>
            </w:pPr>
            <w:r>
              <w:lastRenderedPageBreak/>
              <w:t>- по сигналу передвигаться с различными  заданиями в разных направлениях;</w:t>
            </w:r>
          </w:p>
          <w:p w:rsidR="00D14FC0" w:rsidRDefault="00D14FC0" w:rsidP="00E03912">
            <w:pPr>
              <w:ind w:right="357"/>
            </w:pPr>
            <w:r>
              <w:t>- погружение в воду с головой с рассматриванием предметов на дне;</w:t>
            </w:r>
          </w:p>
          <w:p w:rsidR="00D14FC0" w:rsidRPr="005F2866" w:rsidRDefault="00D14FC0" w:rsidP="00E03912">
            <w:pPr>
              <w:ind w:right="357"/>
            </w:pPr>
            <w:r>
              <w:t>- «стрелочка» на груди с плавательной доской;</w:t>
            </w:r>
          </w:p>
        </w:tc>
        <w:tc>
          <w:tcPr>
            <w:tcW w:w="1842" w:type="dxa"/>
          </w:tcPr>
          <w:p w:rsidR="00D14FC0" w:rsidRDefault="00D14FC0" w:rsidP="00E03912">
            <w:pPr>
              <w:ind w:right="357"/>
            </w:pPr>
          </w:p>
          <w:p w:rsidR="00D14FC0" w:rsidRDefault="00D14FC0" w:rsidP="00E03912">
            <w:pPr>
              <w:ind w:right="357"/>
            </w:pPr>
            <w:r>
              <w:t>«Сколько пальцев»</w:t>
            </w:r>
          </w:p>
          <w:p w:rsidR="00D14FC0" w:rsidRPr="005F2866" w:rsidRDefault="00D14FC0" w:rsidP="00E03912">
            <w:pPr>
              <w:ind w:right="357"/>
            </w:pPr>
            <w:r>
              <w:lastRenderedPageBreak/>
              <w:t>«Я плыву»</w:t>
            </w:r>
          </w:p>
        </w:tc>
      </w:tr>
      <w:tr w:rsidR="00D14FC0" w:rsidRPr="0022104D">
        <w:tc>
          <w:tcPr>
            <w:tcW w:w="1589" w:type="dxa"/>
          </w:tcPr>
          <w:p w:rsidR="00D14FC0" w:rsidRPr="0022104D" w:rsidRDefault="00D14FC0" w:rsidP="00E03912">
            <w:r>
              <w:lastRenderedPageBreak/>
              <w:t>4 неделя</w:t>
            </w:r>
          </w:p>
        </w:tc>
        <w:tc>
          <w:tcPr>
            <w:tcW w:w="2772" w:type="dxa"/>
          </w:tcPr>
          <w:p w:rsidR="00D14FC0" w:rsidRPr="0022104D" w:rsidRDefault="00D14FC0" w:rsidP="00E03912">
            <w:r>
              <w:t>Мониторинг двигательных умений и навыков детей</w:t>
            </w:r>
          </w:p>
        </w:tc>
        <w:tc>
          <w:tcPr>
            <w:tcW w:w="3544" w:type="dxa"/>
          </w:tcPr>
          <w:p w:rsidR="00D14FC0" w:rsidRDefault="00D14FC0" w:rsidP="00E03912">
            <w:r>
              <w:t>- Разминка на суше;</w:t>
            </w:r>
          </w:p>
          <w:p w:rsidR="00D14FC0" w:rsidRDefault="00D14FC0" w:rsidP="00E03912">
            <w:r>
              <w:t>- погружение с выдохом;</w:t>
            </w:r>
          </w:p>
          <w:p w:rsidR="00D14FC0" w:rsidRDefault="00D14FC0" w:rsidP="00E03912">
            <w:r>
              <w:t>- умение лежать на груди;</w:t>
            </w:r>
          </w:p>
          <w:p w:rsidR="00D14FC0" w:rsidRDefault="00D14FC0" w:rsidP="00E03912">
            <w:r>
              <w:t>- умение лежать на спине;</w:t>
            </w:r>
          </w:p>
          <w:p w:rsidR="00D14FC0" w:rsidRPr="0022104D" w:rsidRDefault="00D14FC0" w:rsidP="00E03912">
            <w:r>
              <w:t>- свободное плавание.</w:t>
            </w:r>
          </w:p>
        </w:tc>
        <w:tc>
          <w:tcPr>
            <w:tcW w:w="1842" w:type="dxa"/>
          </w:tcPr>
          <w:p w:rsidR="00D14FC0" w:rsidRPr="0022104D" w:rsidRDefault="00D14FC0" w:rsidP="00E03912"/>
        </w:tc>
      </w:tr>
    </w:tbl>
    <w:p w:rsidR="00D14FC0" w:rsidRDefault="00D14FC0" w:rsidP="00D14FC0">
      <w:pPr>
        <w:spacing w:line="360" w:lineRule="auto"/>
        <w:ind w:right="357"/>
        <w:jc w:val="center"/>
        <w:rPr>
          <w:b/>
          <w:sz w:val="28"/>
          <w:szCs w:val="28"/>
        </w:rPr>
      </w:pPr>
      <w:r>
        <w:rPr>
          <w:b/>
          <w:sz w:val="28"/>
          <w:szCs w:val="28"/>
        </w:rPr>
        <w:t xml:space="preserve">ФЕВРАЛЬ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95"/>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95"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72659A" w:rsidRDefault="00D14FC0" w:rsidP="00E03912">
            <w:pPr>
              <w:jc w:val="both"/>
            </w:pPr>
            <w:r w:rsidRPr="003220C2">
              <w:t>Отрабатывать движения ногами; продолжать открывать глаза в воде, замечать находящиеся на дне предметы, доставать их; воспитывать интерес к занятиям.</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выпрыгивания с приседанием;</w:t>
            </w:r>
          </w:p>
          <w:p w:rsidR="00D14FC0" w:rsidRDefault="00D14FC0" w:rsidP="00E03912">
            <w:pPr>
              <w:ind w:right="357"/>
            </w:pPr>
            <w:r>
              <w:t>- «ветерок»;</w:t>
            </w:r>
          </w:p>
          <w:p w:rsidR="00D14FC0" w:rsidRDefault="00D14FC0" w:rsidP="00E03912">
            <w:pPr>
              <w:ind w:right="357"/>
            </w:pPr>
            <w:r>
              <w:t>- «насос»;</w:t>
            </w:r>
          </w:p>
          <w:p w:rsidR="00D14FC0" w:rsidRDefault="00D14FC0" w:rsidP="00E03912">
            <w:pPr>
              <w:ind w:right="357"/>
            </w:pPr>
            <w:r>
              <w:t>- собрать предметы, лежащие на дне;</w:t>
            </w:r>
          </w:p>
          <w:p w:rsidR="00D14FC0" w:rsidRPr="00F37990" w:rsidRDefault="00D14FC0" w:rsidP="00E03912">
            <w:pPr>
              <w:ind w:right="357"/>
            </w:pPr>
            <w:r>
              <w:t>- «фонтаны»;</w:t>
            </w:r>
          </w:p>
        </w:tc>
        <w:tc>
          <w:tcPr>
            <w:tcW w:w="1895" w:type="dxa"/>
          </w:tcPr>
          <w:p w:rsidR="00D14FC0" w:rsidRDefault="00D14FC0" w:rsidP="00E03912">
            <w:pPr>
              <w:ind w:right="357"/>
            </w:pPr>
          </w:p>
          <w:p w:rsidR="00D14FC0" w:rsidRDefault="00D14FC0" w:rsidP="00E03912">
            <w:pPr>
              <w:ind w:right="357"/>
            </w:pPr>
            <w:r>
              <w:t>«Найди клад»</w:t>
            </w:r>
          </w:p>
          <w:p w:rsidR="00D14FC0" w:rsidRPr="00F37990" w:rsidRDefault="00D14FC0" w:rsidP="00E03912">
            <w:pPr>
              <w:ind w:right="357"/>
            </w:pPr>
          </w:p>
        </w:tc>
      </w:tr>
      <w:tr w:rsidR="00D14FC0" w:rsidRPr="00596EB7">
        <w:tc>
          <w:tcPr>
            <w:tcW w:w="1589" w:type="dxa"/>
          </w:tcPr>
          <w:p w:rsidR="00D14FC0" w:rsidRPr="005E1545" w:rsidRDefault="00D14FC0" w:rsidP="00E03912">
            <w:pPr>
              <w:ind w:right="357"/>
              <w:jc w:val="center"/>
            </w:pPr>
            <w:r>
              <w:t>2 неделя</w:t>
            </w:r>
          </w:p>
        </w:tc>
        <w:tc>
          <w:tcPr>
            <w:tcW w:w="2772" w:type="dxa"/>
          </w:tcPr>
          <w:p w:rsidR="00D14FC0" w:rsidRPr="0072659A" w:rsidRDefault="00D14FC0" w:rsidP="00E03912">
            <w:pPr>
              <w:jc w:val="both"/>
            </w:pPr>
            <w:r w:rsidRPr="003220C2">
              <w:t>Закреплять умение  лежать на груди; продолжать учить детей свободно ориентироваться в воде; выполнять упражнения, меняя направление; воспитывать организованность.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в воде шагом, бегом со сменой направления по сигналу;</w:t>
            </w:r>
          </w:p>
          <w:p w:rsidR="00D14FC0" w:rsidRDefault="00D14FC0" w:rsidP="00E03912">
            <w:pPr>
              <w:ind w:right="357"/>
            </w:pPr>
            <w:r>
              <w:t>- «спрячемся под воду»;</w:t>
            </w:r>
          </w:p>
          <w:p w:rsidR="00D14FC0" w:rsidRDefault="00D14FC0" w:rsidP="00E03912">
            <w:pPr>
              <w:ind w:right="357"/>
            </w:pPr>
            <w:r>
              <w:t>- «звездочка»;</w:t>
            </w:r>
          </w:p>
          <w:p w:rsidR="00D14FC0" w:rsidRPr="005F2866" w:rsidRDefault="00D14FC0" w:rsidP="00E03912">
            <w:pPr>
              <w:ind w:right="357"/>
            </w:pPr>
            <w:r>
              <w:t>- упражнения с мячом;</w:t>
            </w:r>
          </w:p>
        </w:tc>
        <w:tc>
          <w:tcPr>
            <w:tcW w:w="1895" w:type="dxa"/>
          </w:tcPr>
          <w:p w:rsidR="00D14FC0" w:rsidRDefault="00D14FC0" w:rsidP="00E03912">
            <w:pPr>
              <w:ind w:right="357"/>
            </w:pPr>
          </w:p>
          <w:p w:rsidR="00D14FC0" w:rsidRDefault="00D14FC0" w:rsidP="00E03912">
            <w:pPr>
              <w:ind w:right="357"/>
            </w:pPr>
            <w:r>
              <w:t>«Хоровод»</w:t>
            </w:r>
          </w:p>
          <w:p w:rsidR="00D14FC0" w:rsidRPr="005F2866" w:rsidRDefault="00D14FC0" w:rsidP="00E03912">
            <w:pPr>
              <w:ind w:right="357"/>
            </w:pPr>
            <w:r>
              <w:t>«Паровая машина»</w:t>
            </w:r>
          </w:p>
        </w:tc>
      </w:tr>
      <w:tr w:rsidR="00D14FC0" w:rsidRPr="00596EB7">
        <w:tc>
          <w:tcPr>
            <w:tcW w:w="1589" w:type="dxa"/>
          </w:tcPr>
          <w:p w:rsidR="00D14FC0" w:rsidRPr="005E1545" w:rsidRDefault="00D14FC0" w:rsidP="00E03912">
            <w:pPr>
              <w:ind w:right="357"/>
              <w:jc w:val="center"/>
            </w:pPr>
            <w:r>
              <w:t>3 неделя</w:t>
            </w:r>
          </w:p>
        </w:tc>
        <w:tc>
          <w:tcPr>
            <w:tcW w:w="2772" w:type="dxa"/>
          </w:tcPr>
          <w:p w:rsidR="00D14FC0" w:rsidRPr="00596EB7" w:rsidRDefault="00D14FC0" w:rsidP="00E03912">
            <w:pPr>
              <w:ind w:right="357"/>
              <w:jc w:val="both"/>
              <w:rPr>
                <w:b/>
              </w:rPr>
            </w:pPr>
            <w:r w:rsidRPr="003220C2">
              <w:t>Закреплять умение лежать на спине; подготавливать к разучиванию движений руками; приучать ориентироваться в воде во время движения.</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«лягушата»;</w:t>
            </w:r>
          </w:p>
          <w:p w:rsidR="00D14FC0" w:rsidRDefault="00D14FC0" w:rsidP="00E03912">
            <w:pPr>
              <w:ind w:right="357"/>
            </w:pPr>
            <w:r>
              <w:t>- «остудим чай»;</w:t>
            </w:r>
          </w:p>
          <w:p w:rsidR="00D14FC0" w:rsidRDefault="00D14FC0" w:rsidP="00E03912">
            <w:pPr>
              <w:ind w:right="357"/>
            </w:pPr>
            <w:r>
              <w:t>- «прятки»;</w:t>
            </w:r>
          </w:p>
          <w:p w:rsidR="00D14FC0" w:rsidRDefault="00D14FC0" w:rsidP="00E03912">
            <w:pPr>
              <w:ind w:right="357"/>
            </w:pPr>
            <w:r>
              <w:t>- лежать на спине;</w:t>
            </w:r>
          </w:p>
          <w:p w:rsidR="00D14FC0" w:rsidRPr="005F2866" w:rsidRDefault="00D14FC0" w:rsidP="00E03912">
            <w:pPr>
              <w:ind w:right="357"/>
            </w:pPr>
            <w:r>
              <w:t>- пройти в обруч, поставленный вертикально;</w:t>
            </w:r>
          </w:p>
        </w:tc>
        <w:tc>
          <w:tcPr>
            <w:tcW w:w="1895" w:type="dxa"/>
          </w:tcPr>
          <w:p w:rsidR="00D14FC0" w:rsidRDefault="00D14FC0" w:rsidP="00E03912">
            <w:pPr>
              <w:ind w:right="357"/>
            </w:pPr>
          </w:p>
          <w:p w:rsidR="00D14FC0" w:rsidRPr="005F2866" w:rsidRDefault="00D14FC0" w:rsidP="00E03912">
            <w:pPr>
              <w:ind w:right="357"/>
            </w:pPr>
            <w:r>
              <w:t xml:space="preserve"> «Переправа»</w:t>
            </w: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596EB7" w:rsidRDefault="00D14FC0" w:rsidP="00E03912">
            <w:pPr>
              <w:ind w:right="357"/>
              <w:jc w:val="both"/>
              <w:rPr>
                <w:b/>
              </w:rPr>
            </w:pPr>
            <w:r w:rsidRPr="003220C2">
              <w:t xml:space="preserve">Продолжать учить скольжению на груди; учить детей садиться на дно, держась за бортик руками; объяснить, </w:t>
            </w:r>
            <w:r w:rsidRPr="003220C2">
              <w:lastRenderedPageBreak/>
              <w:t>что вода выталкивает тело; воспитывать смелость.</w:t>
            </w:r>
          </w:p>
        </w:tc>
        <w:tc>
          <w:tcPr>
            <w:tcW w:w="3544"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выпрыгивания «кто выше?» с падением на воду;</w:t>
            </w:r>
          </w:p>
          <w:p w:rsidR="00D14FC0" w:rsidRDefault="00D14FC0" w:rsidP="00E03912">
            <w:pPr>
              <w:ind w:right="357"/>
            </w:pPr>
            <w:r>
              <w:t xml:space="preserve">- скольжение на груди с </w:t>
            </w:r>
            <w:r>
              <w:lastRenderedPageBreak/>
              <w:t>доской;</w:t>
            </w:r>
          </w:p>
          <w:p w:rsidR="00D14FC0" w:rsidRDefault="00D14FC0" w:rsidP="00E03912">
            <w:pPr>
              <w:ind w:right="357"/>
            </w:pPr>
            <w:r>
              <w:t>- «сядь на дно»;</w:t>
            </w:r>
          </w:p>
          <w:p w:rsidR="00D14FC0" w:rsidRPr="005F2866" w:rsidRDefault="00D14FC0" w:rsidP="00E03912">
            <w:pPr>
              <w:ind w:right="357"/>
            </w:pPr>
            <w:r>
              <w:t>- игры с надувными игрушками;</w:t>
            </w:r>
          </w:p>
        </w:tc>
        <w:tc>
          <w:tcPr>
            <w:tcW w:w="1895" w:type="dxa"/>
          </w:tcPr>
          <w:p w:rsidR="00D14FC0" w:rsidRDefault="00D14FC0" w:rsidP="00E03912">
            <w:pPr>
              <w:ind w:right="357"/>
            </w:pPr>
          </w:p>
          <w:p w:rsidR="00D14FC0" w:rsidRDefault="00D14FC0" w:rsidP="00E03912">
            <w:pPr>
              <w:ind w:right="357"/>
            </w:pPr>
            <w:r>
              <w:t>«Удочка»</w:t>
            </w:r>
          </w:p>
          <w:p w:rsidR="00D14FC0" w:rsidRPr="00094940" w:rsidRDefault="00D14FC0" w:rsidP="00E03912">
            <w:pPr>
              <w:ind w:right="357"/>
            </w:pPr>
            <w:r>
              <w:t>«Сядь на дно»»</w:t>
            </w:r>
          </w:p>
        </w:tc>
      </w:tr>
    </w:tbl>
    <w:p w:rsidR="00B9321A" w:rsidRDefault="00B9321A" w:rsidP="00D14FC0">
      <w:pPr>
        <w:spacing w:line="360" w:lineRule="auto"/>
        <w:ind w:right="357"/>
        <w:jc w:val="center"/>
        <w:rPr>
          <w:b/>
          <w:sz w:val="28"/>
          <w:szCs w:val="28"/>
        </w:rPr>
      </w:pPr>
    </w:p>
    <w:p w:rsidR="00D14FC0" w:rsidRDefault="00D14FC0" w:rsidP="00D14FC0">
      <w:pPr>
        <w:spacing w:line="360" w:lineRule="auto"/>
        <w:ind w:right="357"/>
        <w:jc w:val="center"/>
        <w:rPr>
          <w:b/>
          <w:sz w:val="28"/>
          <w:szCs w:val="28"/>
        </w:rPr>
      </w:pPr>
      <w:r>
        <w:rPr>
          <w:b/>
          <w:sz w:val="28"/>
          <w:szCs w:val="28"/>
        </w:rPr>
        <w:t xml:space="preserve">МАРТ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72659A" w:rsidRDefault="00D14FC0" w:rsidP="00E03912">
            <w:pPr>
              <w:jc w:val="both"/>
            </w:pPr>
            <w:r w:rsidRPr="00714FD9">
              <w:t>Продолжать учить детей лежать на груди и на спине; погружаться в воду после прыжков; тренировать в выполнении упражнений в ускоренном темпе; развивать силу мышц.</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выпрыгнуть из воды с последующим погружением;</w:t>
            </w:r>
          </w:p>
          <w:p w:rsidR="00D14FC0" w:rsidRDefault="00D14FC0" w:rsidP="00E03912">
            <w:pPr>
              <w:ind w:right="357"/>
            </w:pPr>
            <w:r>
              <w:t>- «пускаем пузыри»;</w:t>
            </w:r>
          </w:p>
          <w:p w:rsidR="00D14FC0" w:rsidRDefault="00D14FC0" w:rsidP="00E03912">
            <w:pPr>
              <w:ind w:right="357"/>
            </w:pPr>
            <w:r>
              <w:t>- «стрелка» на груди;</w:t>
            </w:r>
          </w:p>
          <w:p w:rsidR="00D14FC0" w:rsidRPr="00F37990" w:rsidRDefault="00D14FC0" w:rsidP="00E03912">
            <w:pPr>
              <w:ind w:right="357"/>
            </w:pPr>
            <w:r>
              <w:t xml:space="preserve">- «стрелка» на спине; </w:t>
            </w:r>
          </w:p>
        </w:tc>
        <w:tc>
          <w:tcPr>
            <w:tcW w:w="1842" w:type="dxa"/>
          </w:tcPr>
          <w:p w:rsidR="00D14FC0" w:rsidRDefault="00D14FC0" w:rsidP="00E03912">
            <w:pPr>
              <w:ind w:right="357"/>
            </w:pPr>
          </w:p>
          <w:p w:rsidR="00D14FC0" w:rsidRDefault="00D14FC0" w:rsidP="00E03912">
            <w:pPr>
              <w:ind w:right="357"/>
            </w:pPr>
            <w:r>
              <w:t>«Сердитая рыбка»</w:t>
            </w:r>
          </w:p>
          <w:p w:rsidR="00D14FC0" w:rsidRPr="00F37990" w:rsidRDefault="00D14FC0" w:rsidP="00E03912">
            <w:pPr>
              <w:ind w:right="357"/>
            </w:pPr>
            <w:r>
              <w:t>«Кто быстрее до мяча»</w:t>
            </w:r>
          </w:p>
        </w:tc>
      </w:tr>
      <w:tr w:rsidR="00D14FC0" w:rsidRPr="00596EB7">
        <w:tc>
          <w:tcPr>
            <w:tcW w:w="1589" w:type="dxa"/>
          </w:tcPr>
          <w:p w:rsidR="00D14FC0" w:rsidRPr="005E1545" w:rsidRDefault="00D14FC0" w:rsidP="00E03912">
            <w:pPr>
              <w:ind w:right="357"/>
              <w:jc w:val="center"/>
            </w:pPr>
            <w:r>
              <w:t>2 неделя</w:t>
            </w:r>
          </w:p>
        </w:tc>
        <w:tc>
          <w:tcPr>
            <w:tcW w:w="2772" w:type="dxa"/>
          </w:tcPr>
          <w:p w:rsidR="00D14FC0" w:rsidRPr="0072659A" w:rsidRDefault="00D14FC0" w:rsidP="00E03912">
            <w:pPr>
              <w:jc w:val="both"/>
            </w:pPr>
            <w:r w:rsidRPr="00714FD9">
              <w:t>Совершенствовать умение делать полный выдох после погружения в воду; упражнять в доставании предметов со дна; упражнять в свободном передвижении по бассейну; воспитывать выносливость.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«воробышки»;</w:t>
            </w:r>
          </w:p>
          <w:p w:rsidR="00D14FC0" w:rsidRDefault="00D14FC0" w:rsidP="00E03912">
            <w:pPr>
              <w:ind w:right="357"/>
            </w:pPr>
            <w:r>
              <w:t>- «спрячемся под воду»;</w:t>
            </w:r>
          </w:p>
          <w:p w:rsidR="00D14FC0" w:rsidRDefault="00D14FC0" w:rsidP="00E03912">
            <w:pPr>
              <w:ind w:right="357"/>
            </w:pPr>
            <w:r>
              <w:t>- «у кого больше пузырей»;</w:t>
            </w:r>
          </w:p>
          <w:p w:rsidR="00D14FC0" w:rsidRDefault="00D14FC0" w:rsidP="00E03912">
            <w:pPr>
              <w:ind w:right="357"/>
            </w:pPr>
            <w:r>
              <w:t>- «кто быстрее» - бег;</w:t>
            </w:r>
          </w:p>
          <w:p w:rsidR="00D14FC0" w:rsidRDefault="00D14FC0" w:rsidP="00E03912">
            <w:pPr>
              <w:ind w:right="357"/>
            </w:pPr>
            <w:r>
              <w:t>- «на лодочках»;</w:t>
            </w:r>
          </w:p>
          <w:p w:rsidR="00D14FC0" w:rsidRPr="005F2866" w:rsidRDefault="00D14FC0" w:rsidP="00E03912">
            <w:pPr>
              <w:ind w:right="357"/>
            </w:pPr>
            <w:r>
              <w:t>- «достань клад»;</w:t>
            </w:r>
          </w:p>
        </w:tc>
        <w:tc>
          <w:tcPr>
            <w:tcW w:w="1842" w:type="dxa"/>
          </w:tcPr>
          <w:p w:rsidR="00D14FC0" w:rsidRDefault="00D14FC0" w:rsidP="00E03912">
            <w:pPr>
              <w:ind w:right="357"/>
            </w:pPr>
          </w:p>
          <w:p w:rsidR="00D14FC0" w:rsidRPr="005F2866" w:rsidRDefault="00D14FC0" w:rsidP="00E03912">
            <w:pPr>
              <w:ind w:right="357"/>
            </w:pPr>
            <w:r>
              <w:t xml:space="preserve"> «Паровоз»</w:t>
            </w:r>
          </w:p>
        </w:tc>
      </w:tr>
      <w:tr w:rsidR="00D14FC0" w:rsidRPr="00596EB7">
        <w:tc>
          <w:tcPr>
            <w:tcW w:w="1589" w:type="dxa"/>
          </w:tcPr>
          <w:p w:rsidR="00D14FC0" w:rsidRPr="005E1545" w:rsidRDefault="00D14FC0" w:rsidP="00E03912">
            <w:pPr>
              <w:ind w:right="357"/>
              <w:jc w:val="center"/>
            </w:pPr>
            <w:r>
              <w:t>3 неделя</w:t>
            </w:r>
          </w:p>
        </w:tc>
        <w:tc>
          <w:tcPr>
            <w:tcW w:w="2772" w:type="dxa"/>
          </w:tcPr>
          <w:p w:rsidR="00D14FC0" w:rsidRPr="00596EB7" w:rsidRDefault="00D14FC0" w:rsidP="00E03912">
            <w:pPr>
              <w:ind w:right="357"/>
              <w:jc w:val="both"/>
              <w:rPr>
                <w:b/>
              </w:rPr>
            </w:pPr>
            <w:r w:rsidRPr="00714FD9">
              <w:t>Тренировать в скольжении на груди, отталкиваясь от стенки бассейна; разучивать движения руками; упражнять в доставании предметов со дна; воспитывать организованность.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ходьба вдоль бортиков с гребковыми движениями рук;</w:t>
            </w:r>
          </w:p>
          <w:p w:rsidR="00D14FC0" w:rsidRDefault="00D14FC0" w:rsidP="00E03912">
            <w:pPr>
              <w:ind w:right="357"/>
            </w:pPr>
            <w:r>
              <w:t>- «резвый мячик»;</w:t>
            </w:r>
          </w:p>
          <w:p w:rsidR="00D14FC0" w:rsidRDefault="00D14FC0" w:rsidP="00E03912">
            <w:pPr>
              <w:ind w:right="357"/>
            </w:pPr>
            <w:r>
              <w:t>- «стрелочка» с доской, отталкиваясь от стенки бассейна;</w:t>
            </w:r>
          </w:p>
          <w:p w:rsidR="00D14FC0" w:rsidRPr="005F2866" w:rsidRDefault="00D14FC0" w:rsidP="00E03912">
            <w:pPr>
              <w:ind w:right="357"/>
            </w:pPr>
            <w:r>
              <w:t>- «достань колечко»;</w:t>
            </w:r>
          </w:p>
        </w:tc>
        <w:tc>
          <w:tcPr>
            <w:tcW w:w="1842" w:type="dxa"/>
          </w:tcPr>
          <w:p w:rsidR="00D14FC0" w:rsidRDefault="00D14FC0" w:rsidP="00E03912">
            <w:pPr>
              <w:ind w:right="357"/>
            </w:pPr>
          </w:p>
          <w:p w:rsidR="00D14FC0" w:rsidRDefault="00D14FC0" w:rsidP="00E03912">
            <w:pPr>
              <w:ind w:right="357"/>
            </w:pPr>
            <w:r>
              <w:t>«Бабочка»</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18268A" w:rsidRDefault="00D14FC0" w:rsidP="00E03912">
            <w:pPr>
              <w:jc w:val="both"/>
            </w:pPr>
            <w:r w:rsidRPr="0018268A">
              <w:t>Продолжать учить задерживать дыхание на 4-5 сек; разучивать скольжение на спине с поддержкой; продолжать учить садиться на дно, держась за бортик руками; воспитывать смелость.</w:t>
            </w:r>
          </w:p>
        </w:tc>
        <w:tc>
          <w:tcPr>
            <w:tcW w:w="3544" w:type="dxa"/>
          </w:tcPr>
          <w:p w:rsidR="00D14FC0" w:rsidRPr="0018268A" w:rsidRDefault="00D14FC0" w:rsidP="00E03912">
            <w:r>
              <w:t>- Разминка</w:t>
            </w:r>
            <w:r w:rsidRPr="0018268A">
              <w:t xml:space="preserve"> на суше;</w:t>
            </w:r>
          </w:p>
          <w:p w:rsidR="00D14FC0" w:rsidRPr="0018268A" w:rsidRDefault="00D14FC0" w:rsidP="00E03912">
            <w:r w:rsidRPr="0018268A">
              <w:t>- вход в воду, построение в круг;</w:t>
            </w:r>
          </w:p>
          <w:p w:rsidR="00D14FC0" w:rsidRPr="0018268A" w:rsidRDefault="00D14FC0" w:rsidP="00E03912">
            <w:r w:rsidRPr="0018268A">
              <w:t>- прыжки в круге с погружением;</w:t>
            </w:r>
          </w:p>
          <w:p w:rsidR="00D14FC0" w:rsidRPr="0018268A" w:rsidRDefault="00D14FC0" w:rsidP="00E03912">
            <w:r w:rsidRPr="0018268A">
              <w:t>- погружение с задержкой дыхания на 4-5 сек;</w:t>
            </w:r>
          </w:p>
          <w:p w:rsidR="00D14FC0" w:rsidRPr="0018268A" w:rsidRDefault="00D14FC0" w:rsidP="00E03912">
            <w:r w:rsidRPr="0018268A">
              <w:t>- скольжение на спине с поддержкой;</w:t>
            </w:r>
          </w:p>
          <w:p w:rsidR="00D14FC0" w:rsidRPr="005F2866" w:rsidRDefault="00D14FC0" w:rsidP="00E03912">
            <w:r w:rsidRPr="0018268A">
              <w:t>-</w:t>
            </w:r>
            <w:r>
              <w:t xml:space="preserve"> постараться сесть на дно, держась руками за поручень;</w:t>
            </w:r>
          </w:p>
        </w:tc>
        <w:tc>
          <w:tcPr>
            <w:tcW w:w="1842" w:type="dxa"/>
          </w:tcPr>
          <w:p w:rsidR="00D14FC0" w:rsidRDefault="00D14FC0" w:rsidP="00E03912">
            <w:pPr>
              <w:ind w:right="357"/>
            </w:pPr>
          </w:p>
          <w:p w:rsidR="00D14FC0" w:rsidRDefault="00D14FC0" w:rsidP="00E03912">
            <w:pPr>
              <w:ind w:right="357"/>
            </w:pPr>
            <w:r>
              <w:t>«Сядь на дно»</w:t>
            </w:r>
          </w:p>
          <w:p w:rsidR="00D14FC0" w:rsidRPr="00094940" w:rsidRDefault="00D14FC0" w:rsidP="00E03912">
            <w:pPr>
              <w:ind w:right="357"/>
            </w:pPr>
            <w:r>
              <w:t>«Пузырь»</w:t>
            </w:r>
          </w:p>
        </w:tc>
      </w:tr>
    </w:tbl>
    <w:p w:rsidR="00D14FC0" w:rsidRDefault="00D14FC0" w:rsidP="00D14FC0">
      <w:pPr>
        <w:spacing w:line="360" w:lineRule="auto"/>
        <w:ind w:right="357"/>
        <w:jc w:val="center"/>
        <w:rPr>
          <w:b/>
          <w:sz w:val="28"/>
          <w:szCs w:val="28"/>
        </w:rPr>
      </w:pPr>
      <w:r>
        <w:rPr>
          <w:b/>
          <w:sz w:val="28"/>
          <w:szCs w:val="28"/>
        </w:rPr>
        <w:lastRenderedPageBreak/>
        <w:t xml:space="preserve">АПРЕЛЬ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E74B39" w:rsidRDefault="00D14FC0" w:rsidP="00E03912">
            <w:pPr>
              <w:jc w:val="both"/>
            </w:pPr>
            <w:r w:rsidRPr="00E74B39">
              <w:t>Учить скольжению на спине, с поддержкой; тренировать в выполнении упражнений на дыхание; воспитывать настойчивость.</w:t>
            </w:r>
          </w:p>
          <w:p w:rsidR="00D14FC0" w:rsidRPr="0072659A" w:rsidRDefault="00D14FC0" w:rsidP="00E03912"/>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прыжки на двух ногах с продвижением  от бортика к бортику;</w:t>
            </w:r>
          </w:p>
          <w:p w:rsidR="00D14FC0" w:rsidRDefault="00D14FC0" w:rsidP="00E03912">
            <w:pPr>
              <w:ind w:right="357"/>
            </w:pPr>
            <w:r>
              <w:t>- «ветерок»;</w:t>
            </w:r>
          </w:p>
          <w:p w:rsidR="00D14FC0" w:rsidRDefault="00D14FC0" w:rsidP="00E03912">
            <w:pPr>
              <w:ind w:right="357"/>
            </w:pPr>
            <w:r>
              <w:t>- «резвый мячик»;</w:t>
            </w:r>
          </w:p>
          <w:p w:rsidR="00D14FC0" w:rsidRDefault="00D14FC0" w:rsidP="00E03912">
            <w:pPr>
              <w:ind w:right="357"/>
            </w:pPr>
            <w:r>
              <w:t>- «насос»;</w:t>
            </w:r>
          </w:p>
          <w:p w:rsidR="00D14FC0" w:rsidRDefault="00D14FC0" w:rsidP="00E03912">
            <w:pPr>
              <w:ind w:right="357"/>
            </w:pPr>
            <w:r>
              <w:t>- движения ногами «кроль», держась за поручень руками;</w:t>
            </w:r>
          </w:p>
          <w:p w:rsidR="00D14FC0" w:rsidRPr="005F2866" w:rsidRDefault="00D14FC0" w:rsidP="00E03912">
            <w:pPr>
              <w:ind w:right="357"/>
            </w:pPr>
            <w:r>
              <w:t>- «стрелочка» на спине с поддержкой;</w:t>
            </w:r>
          </w:p>
        </w:tc>
        <w:tc>
          <w:tcPr>
            <w:tcW w:w="1842" w:type="dxa"/>
          </w:tcPr>
          <w:p w:rsidR="00D14FC0" w:rsidRDefault="00D14FC0" w:rsidP="00E03912">
            <w:pPr>
              <w:ind w:right="357"/>
            </w:pPr>
          </w:p>
          <w:p w:rsidR="00D14FC0" w:rsidRDefault="00D14FC0" w:rsidP="00E03912">
            <w:pPr>
              <w:ind w:right="357"/>
            </w:pPr>
            <w:r>
              <w:t>«Караси и щука»</w:t>
            </w:r>
          </w:p>
          <w:p w:rsidR="00D14FC0" w:rsidRPr="00F37990" w:rsidRDefault="00D14FC0" w:rsidP="00E03912">
            <w:pPr>
              <w:ind w:right="357"/>
            </w:pPr>
            <w:r>
              <w:t>«Водопад»</w:t>
            </w:r>
          </w:p>
        </w:tc>
      </w:tr>
      <w:tr w:rsidR="00D14FC0" w:rsidRPr="00596EB7">
        <w:tc>
          <w:tcPr>
            <w:tcW w:w="1589" w:type="dxa"/>
          </w:tcPr>
          <w:p w:rsidR="00D14FC0" w:rsidRPr="005E1545" w:rsidRDefault="00D14FC0" w:rsidP="00E03912">
            <w:pPr>
              <w:ind w:right="357"/>
              <w:jc w:val="center"/>
            </w:pPr>
            <w:r>
              <w:t>2 неделя</w:t>
            </w:r>
          </w:p>
        </w:tc>
        <w:tc>
          <w:tcPr>
            <w:tcW w:w="2772" w:type="dxa"/>
          </w:tcPr>
          <w:p w:rsidR="00D14FC0" w:rsidRPr="00E74B39" w:rsidRDefault="00D14FC0" w:rsidP="00E03912">
            <w:pPr>
              <w:jc w:val="both"/>
            </w:pPr>
            <w:r w:rsidRPr="00E74B39">
              <w:t>Продолжать учить скольжение на груди, отталкиваясь от стенки бассейна; упражнять в погружении в воду с выдохом; развивать умение ориентироваться в воде.</w:t>
            </w:r>
          </w:p>
          <w:p w:rsidR="00D14FC0" w:rsidRPr="0072659A" w:rsidRDefault="00D14FC0" w:rsidP="00E03912"/>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«утка и утята»;</w:t>
            </w:r>
          </w:p>
          <w:p w:rsidR="00D14FC0" w:rsidRDefault="00D14FC0" w:rsidP="00E03912">
            <w:pPr>
              <w:ind w:right="357"/>
            </w:pPr>
            <w:r>
              <w:t>- «лягушата»;</w:t>
            </w:r>
          </w:p>
          <w:p w:rsidR="00D14FC0" w:rsidRDefault="00D14FC0" w:rsidP="00E03912">
            <w:pPr>
              <w:ind w:right="357"/>
            </w:pPr>
            <w:r>
              <w:t>- погружения в воду в парах;</w:t>
            </w:r>
          </w:p>
          <w:p w:rsidR="00D14FC0" w:rsidRDefault="00D14FC0" w:rsidP="00E03912">
            <w:pPr>
              <w:ind w:right="357"/>
            </w:pPr>
            <w:r>
              <w:t>- «у кого больше пузырей»;</w:t>
            </w:r>
          </w:p>
          <w:p w:rsidR="00D14FC0" w:rsidRDefault="00D14FC0" w:rsidP="00E03912">
            <w:pPr>
              <w:ind w:right="357"/>
            </w:pPr>
            <w:r>
              <w:t>- выполнить скольжение на груди, отталкиваясь от стенки бассейна;</w:t>
            </w:r>
          </w:p>
          <w:p w:rsidR="00D14FC0" w:rsidRPr="005F2866" w:rsidRDefault="00D14FC0" w:rsidP="00E03912">
            <w:pPr>
              <w:ind w:right="357"/>
            </w:pPr>
            <w:r>
              <w:t>- поднырнуть в обруч, лежащий на воде;</w:t>
            </w:r>
          </w:p>
        </w:tc>
        <w:tc>
          <w:tcPr>
            <w:tcW w:w="1842" w:type="dxa"/>
          </w:tcPr>
          <w:p w:rsidR="00D14FC0" w:rsidRDefault="00D14FC0" w:rsidP="00E03912">
            <w:pPr>
              <w:ind w:right="357"/>
            </w:pPr>
          </w:p>
          <w:p w:rsidR="00D14FC0" w:rsidRPr="005F2866" w:rsidRDefault="00D14FC0" w:rsidP="00E03912">
            <w:pPr>
              <w:ind w:right="357"/>
            </w:pPr>
            <w:r>
              <w:t xml:space="preserve"> «Поливаем цветочки»</w:t>
            </w:r>
          </w:p>
        </w:tc>
      </w:tr>
      <w:tr w:rsidR="00D14FC0" w:rsidRPr="00596EB7">
        <w:tc>
          <w:tcPr>
            <w:tcW w:w="1589" w:type="dxa"/>
          </w:tcPr>
          <w:p w:rsidR="00D14FC0" w:rsidRPr="005E1545" w:rsidRDefault="00D14FC0" w:rsidP="00E03912">
            <w:pPr>
              <w:ind w:right="357"/>
              <w:jc w:val="center"/>
            </w:pPr>
            <w:r>
              <w:t>3 неделя</w:t>
            </w:r>
          </w:p>
        </w:tc>
        <w:tc>
          <w:tcPr>
            <w:tcW w:w="2772" w:type="dxa"/>
          </w:tcPr>
          <w:p w:rsidR="00D14FC0" w:rsidRPr="00E74B39" w:rsidRDefault="00D14FC0" w:rsidP="00E03912">
            <w:pPr>
              <w:jc w:val="both"/>
            </w:pPr>
            <w:r w:rsidRPr="00E74B39">
              <w:t>Продолжать разучивать движения ногами, держась за бортик; учить передвижению по бассейну с выполнением гребков руками; приучать помогать товарищам.</w:t>
            </w:r>
          </w:p>
          <w:p w:rsidR="00D14FC0" w:rsidRPr="00596EB7" w:rsidRDefault="00D14FC0" w:rsidP="00E03912">
            <w:pPr>
              <w:ind w:right="357"/>
              <w:rPr>
                <w:b/>
              </w:rPr>
            </w:pPr>
          </w:p>
        </w:tc>
        <w:tc>
          <w:tcPr>
            <w:tcW w:w="3544" w:type="dxa"/>
          </w:tcPr>
          <w:p w:rsidR="00D14FC0" w:rsidRPr="005F2866" w:rsidRDefault="00D14FC0" w:rsidP="00E03912">
            <w:pPr>
              <w:ind w:right="357"/>
            </w:pPr>
            <w:r w:rsidRPr="005F2866">
              <w:t xml:space="preserve">- </w:t>
            </w:r>
            <w:r>
              <w:t>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несколько погружений в воду с выдохом;</w:t>
            </w:r>
          </w:p>
          <w:p w:rsidR="00D14FC0" w:rsidRDefault="00D14FC0" w:rsidP="00E03912">
            <w:pPr>
              <w:ind w:right="357"/>
            </w:pPr>
            <w:r>
              <w:t>- ходьба, бег с выполнением гребков руками;</w:t>
            </w:r>
          </w:p>
          <w:p w:rsidR="00D14FC0" w:rsidRDefault="00D14FC0" w:rsidP="00E03912">
            <w:pPr>
              <w:ind w:right="357"/>
            </w:pPr>
            <w:r>
              <w:t>- «фонтаны», держась за поручень;</w:t>
            </w:r>
          </w:p>
          <w:p w:rsidR="00D14FC0" w:rsidRPr="005F2866" w:rsidRDefault="00D14FC0" w:rsidP="00E03912">
            <w:pPr>
              <w:ind w:right="357"/>
            </w:pPr>
            <w:r>
              <w:t>- «крокодилы»;</w:t>
            </w:r>
          </w:p>
        </w:tc>
        <w:tc>
          <w:tcPr>
            <w:tcW w:w="1842" w:type="dxa"/>
          </w:tcPr>
          <w:p w:rsidR="00D14FC0" w:rsidRDefault="00D14FC0" w:rsidP="00E03912">
            <w:pPr>
              <w:ind w:right="357"/>
            </w:pPr>
          </w:p>
          <w:p w:rsidR="00D14FC0" w:rsidRDefault="00D14FC0" w:rsidP="00E03912">
            <w:pPr>
              <w:ind w:right="357"/>
            </w:pPr>
            <w:r>
              <w:t>«Бегом за мячом»</w:t>
            </w:r>
          </w:p>
          <w:p w:rsidR="00D14FC0" w:rsidRPr="005F2866" w:rsidRDefault="00D14FC0" w:rsidP="00E03912">
            <w:pPr>
              <w:ind w:right="357"/>
            </w:pPr>
            <w:r>
              <w:t>«Поймай лодочку»</w:t>
            </w: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E74B39" w:rsidRDefault="00D14FC0" w:rsidP="00E03912">
            <w:pPr>
              <w:jc w:val="both"/>
            </w:pPr>
            <w:r w:rsidRPr="00E74B39">
              <w:t>Познакомить детей с упражнением «Звездочка»; продолжать учить скольжение с доской; воспитывать уверенность в своих силах.</w:t>
            </w:r>
          </w:p>
          <w:p w:rsidR="00D14FC0" w:rsidRPr="0018268A" w:rsidRDefault="00D14FC0" w:rsidP="00E03912"/>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r>
              <w:t>- выпрыгивание с падением на воду;</w:t>
            </w:r>
          </w:p>
          <w:p w:rsidR="00D14FC0" w:rsidRDefault="00D14FC0" w:rsidP="00E03912">
            <w:r>
              <w:t>- «кто дольше просидит под водой»;</w:t>
            </w:r>
          </w:p>
          <w:p w:rsidR="00D14FC0" w:rsidRDefault="00D14FC0" w:rsidP="00E03912">
            <w:r>
              <w:t>- лечь в положение «звездочка» на груди;</w:t>
            </w:r>
          </w:p>
          <w:p w:rsidR="00D14FC0" w:rsidRDefault="00D14FC0" w:rsidP="00E03912">
            <w:r>
              <w:t>- скольжение на груди с доской;</w:t>
            </w:r>
          </w:p>
          <w:p w:rsidR="00D14FC0" w:rsidRPr="005F2866" w:rsidRDefault="00D14FC0" w:rsidP="00E03912">
            <w:r>
              <w:t>- действия с мячами;</w:t>
            </w:r>
          </w:p>
        </w:tc>
        <w:tc>
          <w:tcPr>
            <w:tcW w:w="1842" w:type="dxa"/>
          </w:tcPr>
          <w:p w:rsidR="00D14FC0" w:rsidRDefault="00D14FC0" w:rsidP="00E03912">
            <w:pPr>
              <w:ind w:right="357"/>
            </w:pPr>
          </w:p>
          <w:p w:rsidR="00D14FC0" w:rsidRDefault="00D14FC0" w:rsidP="00E03912">
            <w:pPr>
              <w:ind w:right="357"/>
            </w:pPr>
            <w:r>
              <w:t>«Я плыву»</w:t>
            </w:r>
          </w:p>
          <w:p w:rsidR="00D14FC0" w:rsidRPr="00094940" w:rsidRDefault="00D14FC0" w:rsidP="00E03912">
            <w:pPr>
              <w:ind w:right="357"/>
            </w:pPr>
          </w:p>
        </w:tc>
      </w:tr>
    </w:tbl>
    <w:p w:rsidR="00D14FC0" w:rsidRDefault="00D14FC0" w:rsidP="00D14FC0">
      <w:pPr>
        <w:spacing w:line="360" w:lineRule="auto"/>
        <w:ind w:right="357"/>
        <w:jc w:val="center"/>
        <w:rPr>
          <w:b/>
          <w:sz w:val="28"/>
          <w:szCs w:val="28"/>
        </w:rPr>
      </w:pPr>
      <w:r>
        <w:rPr>
          <w:b/>
          <w:sz w:val="28"/>
          <w:szCs w:val="28"/>
        </w:rPr>
        <w:lastRenderedPageBreak/>
        <w:t xml:space="preserve">МАЙ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rPr>
          <w:trHeight w:val="456"/>
        </w:trPr>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72659A" w:rsidRDefault="00D14FC0" w:rsidP="00E03912">
            <w:pPr>
              <w:jc w:val="both"/>
            </w:pPr>
            <w:r w:rsidRPr="001476EB">
              <w:t>Учить детей делать полный выдох после погружения в воду; упражнять в доставании предметов со дна; воспитывать настойчивость.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погружение с задержкой дыхания;</w:t>
            </w:r>
          </w:p>
          <w:p w:rsidR="00D14FC0" w:rsidRDefault="00D14FC0" w:rsidP="00E03912">
            <w:pPr>
              <w:ind w:right="357"/>
            </w:pPr>
            <w:r>
              <w:t>- «пускаем пузыри»;</w:t>
            </w:r>
          </w:p>
          <w:p w:rsidR="00D14FC0" w:rsidRDefault="00D14FC0" w:rsidP="00E03912">
            <w:pPr>
              <w:ind w:right="357"/>
            </w:pPr>
            <w:r>
              <w:t>- «достань игрушку»;</w:t>
            </w:r>
          </w:p>
          <w:p w:rsidR="00D14FC0" w:rsidRDefault="00D14FC0" w:rsidP="00E03912">
            <w:pPr>
              <w:ind w:right="357"/>
            </w:pPr>
            <w:r>
              <w:t>- «пройди под мостом»;</w:t>
            </w:r>
          </w:p>
          <w:p w:rsidR="00D14FC0" w:rsidRPr="005F2866" w:rsidRDefault="00D14FC0" w:rsidP="00E03912">
            <w:pPr>
              <w:ind w:right="357"/>
            </w:pPr>
            <w:r>
              <w:t>- свободные игры с надувными игрушками;</w:t>
            </w:r>
          </w:p>
        </w:tc>
        <w:tc>
          <w:tcPr>
            <w:tcW w:w="1842" w:type="dxa"/>
          </w:tcPr>
          <w:p w:rsidR="00D14FC0" w:rsidRDefault="00D14FC0" w:rsidP="00E03912">
            <w:pPr>
              <w:ind w:right="357"/>
            </w:pPr>
          </w:p>
          <w:p w:rsidR="00D14FC0" w:rsidRPr="00F37990" w:rsidRDefault="00D14FC0" w:rsidP="00E03912">
            <w:pPr>
              <w:ind w:right="357"/>
            </w:pPr>
            <w:r>
              <w:t>«У кого больше пузырей»</w:t>
            </w:r>
          </w:p>
        </w:tc>
      </w:tr>
      <w:tr w:rsidR="00D14FC0" w:rsidRPr="00596EB7">
        <w:tc>
          <w:tcPr>
            <w:tcW w:w="1589" w:type="dxa"/>
          </w:tcPr>
          <w:p w:rsidR="00D14FC0" w:rsidRPr="005E1545" w:rsidRDefault="00D14FC0" w:rsidP="00E03912">
            <w:pPr>
              <w:ind w:right="357"/>
              <w:jc w:val="center"/>
            </w:pPr>
            <w:r>
              <w:t>2 неделя</w:t>
            </w:r>
          </w:p>
        </w:tc>
        <w:tc>
          <w:tcPr>
            <w:tcW w:w="2772" w:type="dxa"/>
          </w:tcPr>
          <w:p w:rsidR="00D14FC0" w:rsidRPr="0072659A" w:rsidRDefault="00D14FC0" w:rsidP="00E03912">
            <w:pPr>
              <w:jc w:val="both"/>
            </w:pPr>
            <w:r w:rsidRPr="001476EB">
              <w:t>Совершенствовать умение лежать на груди и на спине; продолжать учить скольжение на груди с доской; воспитывать выносливость.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по бассейну в разных направлениях с заданиями по сигналу;</w:t>
            </w:r>
          </w:p>
          <w:p w:rsidR="00D14FC0" w:rsidRDefault="00D14FC0" w:rsidP="00E03912">
            <w:pPr>
              <w:ind w:right="357"/>
            </w:pPr>
            <w:r>
              <w:t>- «звездочка» на груди;</w:t>
            </w:r>
          </w:p>
          <w:p w:rsidR="00D14FC0" w:rsidRDefault="00D14FC0" w:rsidP="00E03912">
            <w:pPr>
              <w:ind w:right="357"/>
            </w:pPr>
            <w:r>
              <w:t>- «звездочка» на спине;</w:t>
            </w:r>
          </w:p>
          <w:p w:rsidR="00D14FC0" w:rsidRPr="005F2866" w:rsidRDefault="00D14FC0" w:rsidP="00E03912">
            <w:pPr>
              <w:ind w:right="357"/>
            </w:pPr>
            <w:r>
              <w:t>- подныривание в обруч;</w:t>
            </w:r>
          </w:p>
        </w:tc>
        <w:tc>
          <w:tcPr>
            <w:tcW w:w="1842" w:type="dxa"/>
          </w:tcPr>
          <w:p w:rsidR="00D14FC0" w:rsidRDefault="00D14FC0" w:rsidP="00E03912">
            <w:pPr>
              <w:ind w:right="357"/>
            </w:pPr>
          </w:p>
          <w:p w:rsidR="00D14FC0" w:rsidRPr="005F2866" w:rsidRDefault="00D14FC0" w:rsidP="00E03912">
            <w:pPr>
              <w:ind w:right="357"/>
            </w:pPr>
            <w:r>
              <w:t>«Караси и щука»</w:t>
            </w:r>
          </w:p>
        </w:tc>
      </w:tr>
      <w:tr w:rsidR="00D14FC0" w:rsidRPr="00596EB7">
        <w:tc>
          <w:tcPr>
            <w:tcW w:w="1589" w:type="dxa"/>
          </w:tcPr>
          <w:p w:rsidR="00D14FC0" w:rsidRPr="005E1545" w:rsidRDefault="00D14FC0" w:rsidP="00E03912">
            <w:pPr>
              <w:ind w:right="357"/>
              <w:jc w:val="center"/>
            </w:pPr>
            <w:r>
              <w:t>3 неделя</w:t>
            </w:r>
          </w:p>
        </w:tc>
        <w:tc>
          <w:tcPr>
            <w:tcW w:w="2772" w:type="dxa"/>
          </w:tcPr>
          <w:p w:rsidR="00D14FC0" w:rsidRPr="001476EB" w:rsidRDefault="00D14FC0" w:rsidP="00E03912">
            <w:pPr>
              <w:jc w:val="both"/>
            </w:pPr>
            <w:r w:rsidRPr="001476EB">
              <w:t>Продолжать разучивать движения ногами, держась руками за бортик; отрабатывать полный выдох в воду; упражнять в свободном передвижении по бассейну; воспитывать организованность.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«резвый мячик»;</w:t>
            </w:r>
          </w:p>
          <w:p w:rsidR="00D14FC0" w:rsidRDefault="00D14FC0" w:rsidP="00E03912">
            <w:pPr>
              <w:ind w:right="357"/>
            </w:pPr>
            <w:r>
              <w:t>- «сядь на дно»;</w:t>
            </w:r>
          </w:p>
          <w:p w:rsidR="00D14FC0" w:rsidRDefault="00D14FC0" w:rsidP="00E03912">
            <w:pPr>
              <w:ind w:right="357"/>
            </w:pPr>
            <w:r>
              <w:t>- «фонтаны»;</w:t>
            </w:r>
          </w:p>
          <w:p w:rsidR="00D14FC0" w:rsidRDefault="00D14FC0" w:rsidP="00E03912">
            <w:pPr>
              <w:ind w:right="357"/>
            </w:pPr>
            <w:r>
              <w:t>- «кто дольше просидит под водой»;</w:t>
            </w:r>
          </w:p>
          <w:p w:rsidR="00D14FC0" w:rsidRPr="005F2866" w:rsidRDefault="00D14FC0" w:rsidP="00E03912">
            <w:pPr>
              <w:ind w:right="357"/>
            </w:pPr>
            <w:r>
              <w:t>= «догоните меня»;</w:t>
            </w:r>
          </w:p>
        </w:tc>
        <w:tc>
          <w:tcPr>
            <w:tcW w:w="1842" w:type="dxa"/>
          </w:tcPr>
          <w:p w:rsidR="00D14FC0" w:rsidRDefault="00D14FC0" w:rsidP="00E03912">
            <w:pPr>
              <w:ind w:right="357"/>
            </w:pPr>
          </w:p>
          <w:p w:rsidR="00D14FC0" w:rsidRDefault="00D14FC0" w:rsidP="00E03912">
            <w:pPr>
              <w:ind w:right="357"/>
            </w:pPr>
            <w:r>
              <w:t>«Смелые ребята»</w:t>
            </w:r>
          </w:p>
          <w:p w:rsidR="00D14FC0" w:rsidRPr="005F2866" w:rsidRDefault="00D14FC0" w:rsidP="00E03912">
            <w:pPr>
              <w:ind w:right="357"/>
            </w:pPr>
            <w:r>
              <w:t>«Водопад»</w:t>
            </w: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18268A" w:rsidRDefault="00D14FC0" w:rsidP="00E03912">
            <w:pPr>
              <w:jc w:val="both"/>
            </w:pPr>
            <w:r>
              <w:t>Мониторинг двигательных умений и навыков детей</w:t>
            </w:r>
          </w:p>
        </w:tc>
        <w:tc>
          <w:tcPr>
            <w:tcW w:w="3544" w:type="dxa"/>
          </w:tcPr>
          <w:p w:rsidR="00D14FC0" w:rsidRDefault="00D14FC0" w:rsidP="00E03912">
            <w:r>
              <w:t>- Разминка на суше;</w:t>
            </w:r>
          </w:p>
          <w:p w:rsidR="00D14FC0" w:rsidRDefault="00D14FC0" w:rsidP="00E03912">
            <w:r>
              <w:t>- погружение с выдохом;</w:t>
            </w:r>
          </w:p>
          <w:p w:rsidR="00D14FC0" w:rsidRDefault="00D14FC0" w:rsidP="00E03912">
            <w:r>
              <w:t>- умение лежать на спине;</w:t>
            </w:r>
          </w:p>
          <w:p w:rsidR="00D14FC0" w:rsidRDefault="00D14FC0" w:rsidP="00E03912">
            <w:r>
              <w:t>- умение лежать на груди;</w:t>
            </w:r>
          </w:p>
          <w:p w:rsidR="00D14FC0" w:rsidRPr="005F2866" w:rsidRDefault="00D14FC0" w:rsidP="00E03912">
            <w:r>
              <w:t>- свободное плавание.</w:t>
            </w:r>
          </w:p>
        </w:tc>
        <w:tc>
          <w:tcPr>
            <w:tcW w:w="1842" w:type="dxa"/>
          </w:tcPr>
          <w:p w:rsidR="00D14FC0" w:rsidRPr="00094940" w:rsidRDefault="00D14FC0" w:rsidP="00E03912">
            <w:pPr>
              <w:ind w:right="357"/>
            </w:pPr>
          </w:p>
        </w:tc>
      </w:tr>
    </w:tbl>
    <w:p w:rsidR="00D14FC0" w:rsidRDefault="00D14FC0" w:rsidP="00D14FC0">
      <w:pPr>
        <w:spacing w:line="360" w:lineRule="auto"/>
        <w:ind w:right="357"/>
        <w:jc w:val="center"/>
        <w:rPr>
          <w:b/>
          <w:sz w:val="28"/>
          <w:szCs w:val="28"/>
        </w:rPr>
      </w:pPr>
      <w:r w:rsidRPr="00EA7A07">
        <w:rPr>
          <w:b/>
          <w:sz w:val="32"/>
          <w:szCs w:val="32"/>
        </w:rPr>
        <w:t>Перспективный план по о</w:t>
      </w:r>
      <w:r>
        <w:rPr>
          <w:b/>
          <w:sz w:val="32"/>
          <w:szCs w:val="32"/>
        </w:rPr>
        <w:t>бучению плаванию детей старшей</w:t>
      </w:r>
      <w:r w:rsidRPr="00EA7A07">
        <w:rPr>
          <w:b/>
          <w:sz w:val="32"/>
          <w:szCs w:val="32"/>
        </w:rPr>
        <w:t xml:space="preserve"> группы</w:t>
      </w:r>
    </w:p>
    <w:p w:rsidR="00D14FC0" w:rsidRDefault="00D14FC0" w:rsidP="00D14FC0">
      <w:pPr>
        <w:spacing w:line="360" w:lineRule="auto"/>
        <w:ind w:right="357"/>
        <w:jc w:val="center"/>
        <w:rPr>
          <w:b/>
          <w:sz w:val="28"/>
          <w:szCs w:val="28"/>
        </w:rPr>
      </w:pPr>
      <w:r>
        <w:rPr>
          <w:b/>
          <w:sz w:val="28"/>
          <w:szCs w:val="28"/>
        </w:rPr>
        <w:t>СЕНТЯБРЬ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C17AB0" w:rsidRDefault="00D14FC0" w:rsidP="00E03912">
            <w:pPr>
              <w:jc w:val="both"/>
            </w:pPr>
            <w:r w:rsidRPr="00C17AB0">
              <w:t xml:space="preserve">Напомнить детям о правилах поведения в бассейне и на воде; повторить погружение в воду с головой; выполнение вдоха и </w:t>
            </w:r>
            <w:r w:rsidRPr="00C17AB0">
              <w:lastRenderedPageBreak/>
              <w:t>выдоха в воду; учить принимать горизонтальное положение, держась руками за бортик; воспитывать дисциплинированность.</w:t>
            </w:r>
          </w:p>
          <w:p w:rsidR="00D14FC0" w:rsidRPr="0072659A" w:rsidRDefault="00D14FC0" w:rsidP="00E03912">
            <w:pPr>
              <w:jc w:val="both"/>
            </w:pPr>
          </w:p>
        </w:tc>
        <w:tc>
          <w:tcPr>
            <w:tcW w:w="3544"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выпрыгивания у бортика, держась руками за поручень;</w:t>
            </w:r>
          </w:p>
          <w:p w:rsidR="00D14FC0" w:rsidRDefault="00D14FC0" w:rsidP="00E03912">
            <w:pPr>
              <w:ind w:right="357"/>
            </w:pPr>
            <w:r>
              <w:lastRenderedPageBreak/>
              <w:t>- погружение с головой с задержкой дыхания;</w:t>
            </w:r>
          </w:p>
          <w:p w:rsidR="00D14FC0" w:rsidRDefault="00D14FC0" w:rsidP="00E03912">
            <w:pPr>
              <w:ind w:right="357"/>
            </w:pPr>
            <w:r>
              <w:t>- «пускаем пузыри»;</w:t>
            </w:r>
          </w:p>
          <w:p w:rsidR="00D14FC0" w:rsidRPr="00F37990" w:rsidRDefault="00D14FC0" w:rsidP="00E03912">
            <w:pPr>
              <w:ind w:right="357"/>
            </w:pPr>
            <w:r>
              <w:t>- держась за бортик руками, лечь в горизонтальное положение;</w:t>
            </w:r>
          </w:p>
        </w:tc>
        <w:tc>
          <w:tcPr>
            <w:tcW w:w="1842" w:type="dxa"/>
          </w:tcPr>
          <w:p w:rsidR="00D14FC0" w:rsidRDefault="00D14FC0" w:rsidP="00E03912">
            <w:pPr>
              <w:ind w:right="357"/>
            </w:pPr>
          </w:p>
          <w:p w:rsidR="00D14FC0" w:rsidRDefault="00D14FC0" w:rsidP="00E03912">
            <w:pPr>
              <w:ind w:right="357"/>
            </w:pPr>
            <w:r>
              <w:t>«Караси и карпы»</w:t>
            </w:r>
          </w:p>
          <w:p w:rsidR="00D14FC0" w:rsidRPr="00F37990" w:rsidRDefault="00D14FC0" w:rsidP="00E03912">
            <w:pPr>
              <w:ind w:right="357"/>
            </w:pPr>
          </w:p>
        </w:tc>
      </w:tr>
      <w:tr w:rsidR="00D14FC0" w:rsidRPr="00596EB7">
        <w:tc>
          <w:tcPr>
            <w:tcW w:w="1589" w:type="dxa"/>
          </w:tcPr>
          <w:p w:rsidR="00D14FC0" w:rsidRPr="005E1545" w:rsidRDefault="00D14FC0" w:rsidP="00E03912">
            <w:pPr>
              <w:ind w:right="357"/>
              <w:jc w:val="center"/>
            </w:pPr>
            <w:r>
              <w:lastRenderedPageBreak/>
              <w:t>2 неделя</w:t>
            </w:r>
          </w:p>
        </w:tc>
        <w:tc>
          <w:tcPr>
            <w:tcW w:w="2772" w:type="dxa"/>
          </w:tcPr>
          <w:p w:rsidR="00D14FC0" w:rsidRPr="00C17AB0" w:rsidRDefault="00D14FC0" w:rsidP="00E03912">
            <w:pPr>
              <w:jc w:val="both"/>
            </w:pPr>
            <w:r w:rsidRPr="00C17AB0">
              <w:t>Учить детей работать прямыми ногами, как при плавании кролем, держась за бортик; учить прыжкам с погружением в воду; воспитывать смелость.</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по бассейну, по сигналу выпрыгивание с погружением;</w:t>
            </w:r>
          </w:p>
          <w:p w:rsidR="00D14FC0" w:rsidRDefault="00D14FC0" w:rsidP="00E03912">
            <w:pPr>
              <w:ind w:right="357"/>
            </w:pPr>
            <w:r>
              <w:t>- «веселые пузыри»;</w:t>
            </w:r>
          </w:p>
          <w:p w:rsidR="00D14FC0" w:rsidRDefault="00D14FC0" w:rsidP="00E03912">
            <w:pPr>
              <w:ind w:right="357"/>
            </w:pPr>
            <w:r>
              <w:t>- держась за бортик руками, работать ногами «кроль»;</w:t>
            </w:r>
          </w:p>
          <w:p w:rsidR="00D14FC0" w:rsidRPr="005F2866" w:rsidRDefault="00D14FC0" w:rsidP="00E03912">
            <w:pPr>
              <w:ind w:right="357"/>
            </w:pPr>
            <w:r>
              <w:t>- подныривания в обручи;</w:t>
            </w:r>
          </w:p>
        </w:tc>
        <w:tc>
          <w:tcPr>
            <w:tcW w:w="1842" w:type="dxa"/>
          </w:tcPr>
          <w:p w:rsidR="00D14FC0" w:rsidRDefault="00D14FC0" w:rsidP="00E03912">
            <w:pPr>
              <w:ind w:right="357"/>
            </w:pPr>
          </w:p>
          <w:p w:rsidR="00D14FC0" w:rsidRDefault="00D14FC0" w:rsidP="00E03912">
            <w:pPr>
              <w:ind w:right="357"/>
            </w:pPr>
            <w:r>
              <w:t>«Насос»</w:t>
            </w:r>
          </w:p>
          <w:p w:rsidR="00D14FC0" w:rsidRPr="005F2866" w:rsidRDefault="00D14FC0" w:rsidP="00E03912">
            <w:pPr>
              <w:ind w:right="357"/>
            </w:pPr>
            <w:r>
              <w:t>«Мы веселые ребята»</w:t>
            </w:r>
          </w:p>
        </w:tc>
      </w:tr>
      <w:tr w:rsidR="00D14FC0" w:rsidRPr="00596EB7">
        <w:tc>
          <w:tcPr>
            <w:tcW w:w="1589" w:type="dxa"/>
          </w:tcPr>
          <w:p w:rsidR="00D14FC0" w:rsidRPr="005E1545" w:rsidRDefault="00D14FC0" w:rsidP="00E03912">
            <w:pPr>
              <w:ind w:right="357"/>
              <w:jc w:val="center"/>
            </w:pPr>
            <w:r>
              <w:t>3 неделя</w:t>
            </w:r>
          </w:p>
        </w:tc>
        <w:tc>
          <w:tcPr>
            <w:tcW w:w="2772" w:type="dxa"/>
          </w:tcPr>
          <w:p w:rsidR="00D14FC0" w:rsidRPr="00C17AB0" w:rsidRDefault="00D14FC0" w:rsidP="00E03912">
            <w:pPr>
              <w:jc w:val="both"/>
            </w:pPr>
            <w:r w:rsidRPr="00C17AB0">
              <w:t>Учить детей скольжению на груди; упражнять в ходьбе и беге с гребковыми движениями рук; продолжать закреплять умение погружаться в воду с задержкой дыхания; воспитывать настойчивость.</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«плывем на лодочках с веслами»;</w:t>
            </w:r>
          </w:p>
          <w:p w:rsidR="00D14FC0" w:rsidRDefault="00D14FC0" w:rsidP="00E03912">
            <w:pPr>
              <w:ind w:right="357"/>
            </w:pPr>
            <w:r>
              <w:t>- погружение с задержкой дыхания</w:t>
            </w:r>
            <w:proofErr w:type="gramStart"/>
            <w:r>
              <w:t xml:space="preserve"> ;</w:t>
            </w:r>
            <w:proofErr w:type="gramEnd"/>
          </w:p>
          <w:p w:rsidR="00D14FC0" w:rsidRDefault="00D14FC0" w:rsidP="00E03912">
            <w:pPr>
              <w:ind w:right="357"/>
            </w:pPr>
            <w:r>
              <w:t>- несколько выдохов в оду;</w:t>
            </w:r>
          </w:p>
          <w:p w:rsidR="00D14FC0" w:rsidRPr="005F2866" w:rsidRDefault="00D14FC0" w:rsidP="00E03912">
            <w:pPr>
              <w:ind w:right="357"/>
            </w:pPr>
            <w:r>
              <w:t>- скольжение на груди с доской;</w:t>
            </w:r>
          </w:p>
        </w:tc>
        <w:tc>
          <w:tcPr>
            <w:tcW w:w="1842" w:type="dxa"/>
          </w:tcPr>
          <w:p w:rsidR="00D14FC0" w:rsidRDefault="00D14FC0" w:rsidP="00E03912">
            <w:pPr>
              <w:ind w:right="357"/>
            </w:pPr>
          </w:p>
          <w:p w:rsidR="00D14FC0" w:rsidRPr="005F2866" w:rsidRDefault="00D14FC0" w:rsidP="00E03912">
            <w:pPr>
              <w:ind w:right="357"/>
            </w:pPr>
            <w:r>
              <w:t xml:space="preserve"> «Удочка»</w:t>
            </w: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C17AB0" w:rsidRDefault="00D14FC0" w:rsidP="00E03912">
            <w:pPr>
              <w:jc w:val="both"/>
            </w:pPr>
            <w:r w:rsidRPr="00C17AB0">
              <w:t>Продолжать учить детей скольжению на груди с доской; упражнять в выполнении вдоха и выдоха в воду; воспитывать решительность.</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«лягушата»;</w:t>
            </w:r>
          </w:p>
          <w:p w:rsidR="00D14FC0" w:rsidRDefault="00D14FC0" w:rsidP="00E03912">
            <w:pPr>
              <w:ind w:right="357"/>
            </w:pPr>
            <w:r>
              <w:t>- «веселые пузыри»;</w:t>
            </w:r>
          </w:p>
          <w:p w:rsidR="00D14FC0" w:rsidRDefault="00D14FC0" w:rsidP="00E03912">
            <w:pPr>
              <w:ind w:right="357"/>
            </w:pPr>
            <w:r>
              <w:t>- скольжение на груди с доской;</w:t>
            </w:r>
          </w:p>
          <w:p w:rsidR="00D14FC0" w:rsidRDefault="00D14FC0" w:rsidP="00E03912">
            <w:pPr>
              <w:ind w:right="357"/>
            </w:pPr>
            <w:r>
              <w:t>- «пройди под мостом»;</w:t>
            </w:r>
          </w:p>
          <w:p w:rsidR="00D14FC0" w:rsidRPr="005F2866" w:rsidRDefault="00D14FC0" w:rsidP="00E03912">
            <w:pPr>
              <w:ind w:right="357"/>
            </w:pPr>
            <w:r>
              <w:t>- свободные действия с мячами;</w:t>
            </w:r>
          </w:p>
        </w:tc>
        <w:tc>
          <w:tcPr>
            <w:tcW w:w="1842" w:type="dxa"/>
          </w:tcPr>
          <w:p w:rsidR="00D14FC0" w:rsidRDefault="00D14FC0" w:rsidP="00E03912">
            <w:pPr>
              <w:ind w:right="357"/>
            </w:pPr>
          </w:p>
          <w:p w:rsidR="00D14FC0" w:rsidRDefault="00D14FC0" w:rsidP="00E03912">
            <w:pPr>
              <w:ind w:right="357"/>
            </w:pPr>
            <w:r>
              <w:t>«Сосчитай пальцы»</w:t>
            </w:r>
          </w:p>
          <w:p w:rsidR="00D14FC0" w:rsidRPr="005F2866" w:rsidRDefault="00D14FC0" w:rsidP="00E03912">
            <w:pPr>
              <w:ind w:right="357"/>
            </w:pPr>
            <w:r>
              <w:t>«Хоровод»</w:t>
            </w:r>
          </w:p>
        </w:tc>
      </w:tr>
    </w:tbl>
    <w:p w:rsidR="00D14FC0" w:rsidRDefault="00D14FC0" w:rsidP="00D14FC0">
      <w:pPr>
        <w:spacing w:line="360" w:lineRule="auto"/>
        <w:ind w:right="357"/>
        <w:jc w:val="center"/>
        <w:rPr>
          <w:b/>
          <w:sz w:val="28"/>
          <w:szCs w:val="28"/>
        </w:rPr>
      </w:pPr>
      <w:r>
        <w:rPr>
          <w:b/>
          <w:sz w:val="28"/>
          <w:szCs w:val="28"/>
        </w:rPr>
        <w:t>ОКТЯБРЬ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2203A2" w:rsidRDefault="00D14FC0" w:rsidP="00E03912">
            <w:pPr>
              <w:jc w:val="both"/>
            </w:pPr>
            <w:r w:rsidRPr="002203A2">
              <w:t>Продолжать учить детей скольжению на груди с доской; упражнять в доставании предметов со дна; развивать ориентировку в воде.</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«окуналки»;</w:t>
            </w:r>
          </w:p>
          <w:p w:rsidR="00D14FC0" w:rsidRDefault="00D14FC0" w:rsidP="00E03912">
            <w:pPr>
              <w:ind w:right="357"/>
            </w:pPr>
            <w:r>
              <w:t>- «у кого больше пузырей»;</w:t>
            </w:r>
          </w:p>
          <w:p w:rsidR="00D14FC0" w:rsidRDefault="00D14FC0" w:rsidP="00E03912">
            <w:pPr>
              <w:ind w:right="357"/>
            </w:pPr>
            <w:r>
              <w:t>- скольжение на груди;</w:t>
            </w:r>
          </w:p>
          <w:p w:rsidR="00D14FC0" w:rsidRDefault="00D14FC0" w:rsidP="00E03912">
            <w:pPr>
              <w:ind w:right="357"/>
            </w:pPr>
            <w:r>
              <w:t>- ходьба с гребковыми движениями рук;</w:t>
            </w:r>
          </w:p>
          <w:p w:rsidR="00D14FC0" w:rsidRDefault="00D14FC0" w:rsidP="00E03912">
            <w:pPr>
              <w:ind w:right="357"/>
            </w:pPr>
            <w:r>
              <w:lastRenderedPageBreak/>
              <w:t>- собрать предметы, лежащие на дне;</w:t>
            </w:r>
          </w:p>
          <w:p w:rsidR="00D14FC0" w:rsidRPr="00F37990" w:rsidRDefault="00D14FC0" w:rsidP="00E03912">
            <w:pPr>
              <w:ind w:right="357"/>
            </w:pPr>
            <w:r>
              <w:t>- подныривание в обручи, расположенные на поверхности воды;</w:t>
            </w:r>
          </w:p>
        </w:tc>
        <w:tc>
          <w:tcPr>
            <w:tcW w:w="1842" w:type="dxa"/>
          </w:tcPr>
          <w:p w:rsidR="00D14FC0" w:rsidRDefault="00D14FC0" w:rsidP="00E03912">
            <w:pPr>
              <w:ind w:right="357"/>
            </w:pPr>
          </w:p>
          <w:p w:rsidR="00D14FC0" w:rsidRDefault="00D14FC0" w:rsidP="00E03912">
            <w:pPr>
              <w:ind w:right="357"/>
            </w:pPr>
            <w:r>
              <w:t>«Поезд в туннель»</w:t>
            </w:r>
          </w:p>
          <w:p w:rsidR="00D14FC0" w:rsidRPr="00F37990" w:rsidRDefault="00D14FC0" w:rsidP="00E03912">
            <w:pPr>
              <w:ind w:right="357"/>
            </w:pPr>
            <w:r>
              <w:t>«Спящий крокодил»</w:t>
            </w:r>
          </w:p>
        </w:tc>
      </w:tr>
      <w:tr w:rsidR="00D14FC0" w:rsidRPr="00596EB7">
        <w:tc>
          <w:tcPr>
            <w:tcW w:w="1589" w:type="dxa"/>
          </w:tcPr>
          <w:p w:rsidR="00D14FC0" w:rsidRPr="005E1545" w:rsidRDefault="00D14FC0" w:rsidP="00E03912">
            <w:pPr>
              <w:ind w:right="357"/>
              <w:jc w:val="center"/>
            </w:pPr>
            <w:r>
              <w:lastRenderedPageBreak/>
              <w:t>2 неделя</w:t>
            </w:r>
          </w:p>
        </w:tc>
        <w:tc>
          <w:tcPr>
            <w:tcW w:w="2772" w:type="dxa"/>
          </w:tcPr>
          <w:p w:rsidR="00D14FC0" w:rsidRPr="002203A2" w:rsidRDefault="00D14FC0" w:rsidP="00E03912">
            <w:pPr>
              <w:jc w:val="both"/>
            </w:pPr>
            <w:r w:rsidRPr="002203A2">
              <w:t xml:space="preserve">Учить детей лежать на </w:t>
            </w:r>
            <w:proofErr w:type="gramStart"/>
            <w:r w:rsidRPr="002203A2">
              <w:t>воде</w:t>
            </w:r>
            <w:proofErr w:type="gramEnd"/>
            <w:r w:rsidRPr="002203A2">
              <w:t xml:space="preserve"> на груди «звездочка»; учить в</w:t>
            </w:r>
            <w:r>
              <w:t>ыдоху и в</w:t>
            </w:r>
            <w:r w:rsidRPr="002203A2">
              <w:t>доху с поворотом головы; отрабатывать движения ногами у бортик</w:t>
            </w:r>
            <w:r>
              <w:t>а; воспитывать  настойчивость</w:t>
            </w:r>
            <w:r w:rsidRPr="002203A2">
              <w:t>.</w:t>
            </w:r>
          </w:p>
          <w:p w:rsidR="00D14FC0" w:rsidRPr="002203A2" w:rsidRDefault="00D14FC0" w:rsidP="00E03912">
            <w:pPr>
              <w:jc w:val="both"/>
            </w:pP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«водопад»;</w:t>
            </w:r>
          </w:p>
          <w:p w:rsidR="00D14FC0" w:rsidRDefault="00D14FC0" w:rsidP="00E03912">
            <w:pPr>
              <w:ind w:right="357"/>
            </w:pPr>
            <w:r>
              <w:t>- держась за поручень, наклониться, делать вдох с поворотом головы и выдох в воду;</w:t>
            </w:r>
          </w:p>
          <w:p w:rsidR="00D14FC0" w:rsidRDefault="00D14FC0" w:rsidP="00E03912">
            <w:pPr>
              <w:ind w:right="357"/>
            </w:pPr>
            <w:r>
              <w:t>- «фонтаны»;</w:t>
            </w:r>
          </w:p>
          <w:p w:rsidR="00D14FC0" w:rsidRPr="005F2866" w:rsidRDefault="00D14FC0" w:rsidP="00E03912">
            <w:pPr>
              <w:ind w:right="357"/>
            </w:pPr>
            <w:r>
              <w:t>- «звездочка» на груди;</w:t>
            </w:r>
          </w:p>
        </w:tc>
        <w:tc>
          <w:tcPr>
            <w:tcW w:w="1842" w:type="dxa"/>
          </w:tcPr>
          <w:p w:rsidR="00D14FC0" w:rsidRDefault="00D14FC0" w:rsidP="00E03912">
            <w:pPr>
              <w:ind w:right="357"/>
            </w:pPr>
          </w:p>
          <w:p w:rsidR="00D14FC0" w:rsidRPr="005F2866" w:rsidRDefault="00D14FC0" w:rsidP="00E03912">
            <w:pPr>
              <w:ind w:right="357"/>
            </w:pPr>
            <w:r>
              <w:t>«Карусели»</w:t>
            </w:r>
          </w:p>
        </w:tc>
      </w:tr>
      <w:tr w:rsidR="00D14FC0" w:rsidRPr="00596EB7">
        <w:tc>
          <w:tcPr>
            <w:tcW w:w="1589" w:type="dxa"/>
          </w:tcPr>
          <w:p w:rsidR="00D14FC0" w:rsidRPr="005E1545" w:rsidRDefault="00D14FC0" w:rsidP="00E03912">
            <w:pPr>
              <w:ind w:right="357"/>
              <w:jc w:val="center"/>
            </w:pPr>
            <w:r>
              <w:t>3 неделя</w:t>
            </w:r>
          </w:p>
        </w:tc>
        <w:tc>
          <w:tcPr>
            <w:tcW w:w="2772" w:type="dxa"/>
          </w:tcPr>
          <w:p w:rsidR="00D14FC0" w:rsidRPr="002203A2" w:rsidRDefault="00D14FC0" w:rsidP="00E03912">
            <w:pPr>
              <w:jc w:val="both"/>
            </w:pPr>
            <w:r w:rsidRPr="002203A2">
              <w:t xml:space="preserve">Учить детей лежать на </w:t>
            </w:r>
            <w:proofErr w:type="gramStart"/>
            <w:r w:rsidRPr="002203A2">
              <w:t>воде</w:t>
            </w:r>
            <w:proofErr w:type="gramEnd"/>
            <w:r w:rsidRPr="002203A2">
              <w:t xml:space="preserve"> на спине; закреплять умение делать полный выдох в воду; закреплять умение ходить и бегать с отгребанием воды руками; воспитывать смелость.</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ходьба, бег с гребковыми движениями рук;</w:t>
            </w:r>
          </w:p>
          <w:p w:rsidR="00D14FC0" w:rsidRDefault="00D14FC0" w:rsidP="00E03912">
            <w:pPr>
              <w:ind w:right="357"/>
            </w:pPr>
            <w:r>
              <w:t>- «насос»;</w:t>
            </w:r>
          </w:p>
          <w:p w:rsidR="00D14FC0" w:rsidRDefault="00D14FC0" w:rsidP="00E03912">
            <w:pPr>
              <w:ind w:right="357"/>
            </w:pPr>
            <w:r>
              <w:t>- «звездочка» на спине;</w:t>
            </w:r>
          </w:p>
          <w:p w:rsidR="00D14FC0" w:rsidRPr="005F2866" w:rsidRDefault="00D14FC0" w:rsidP="00E03912">
            <w:pPr>
              <w:ind w:right="357"/>
            </w:pPr>
            <w:r>
              <w:t>- свободное плавание с надувными игрушками;</w:t>
            </w:r>
          </w:p>
        </w:tc>
        <w:tc>
          <w:tcPr>
            <w:tcW w:w="1842" w:type="dxa"/>
          </w:tcPr>
          <w:p w:rsidR="00D14FC0" w:rsidRDefault="00D14FC0" w:rsidP="00E03912">
            <w:pPr>
              <w:ind w:right="357"/>
            </w:pPr>
          </w:p>
          <w:p w:rsidR="00D14FC0" w:rsidRDefault="00D14FC0" w:rsidP="00E03912">
            <w:pPr>
              <w:ind w:right="357"/>
            </w:pPr>
            <w:r>
              <w:t>«Водолазы»</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2203A2" w:rsidRDefault="00D14FC0" w:rsidP="00E03912">
            <w:pPr>
              <w:jc w:val="both"/>
            </w:pPr>
            <w:r w:rsidRPr="002203A2">
              <w:t>Продолжать учить детей скольжению на груди с доской; упражнять в прыжках с погружением; закреплять умение работать ногами у опоры; воспитывать смелость.</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выпрыгивание с погружением;</w:t>
            </w:r>
          </w:p>
          <w:p w:rsidR="00D14FC0" w:rsidRDefault="00D14FC0" w:rsidP="00E03912">
            <w:pPr>
              <w:ind w:right="357"/>
            </w:pPr>
            <w:r>
              <w:t>- движения ногами «кроль» у бортика;</w:t>
            </w:r>
          </w:p>
          <w:p w:rsidR="00D14FC0" w:rsidRDefault="00D14FC0" w:rsidP="00E03912">
            <w:pPr>
              <w:ind w:right="357"/>
            </w:pPr>
            <w:r>
              <w:t>- скольжение на груди с доской;</w:t>
            </w:r>
          </w:p>
          <w:p w:rsidR="00D14FC0" w:rsidRDefault="00D14FC0" w:rsidP="00E03912">
            <w:pPr>
              <w:ind w:right="357"/>
            </w:pPr>
            <w:r>
              <w:t>- нырнуть, пройти в обруч, расположенный вертикально;</w:t>
            </w:r>
          </w:p>
          <w:p w:rsidR="00D14FC0" w:rsidRPr="005F2866" w:rsidRDefault="00D14FC0" w:rsidP="00E03912">
            <w:pPr>
              <w:ind w:right="357"/>
            </w:pPr>
            <w:r>
              <w:t>- действия с мячами;</w:t>
            </w:r>
          </w:p>
        </w:tc>
        <w:tc>
          <w:tcPr>
            <w:tcW w:w="1842" w:type="dxa"/>
          </w:tcPr>
          <w:p w:rsidR="00D14FC0" w:rsidRDefault="00D14FC0" w:rsidP="00E03912">
            <w:pPr>
              <w:ind w:right="357"/>
            </w:pPr>
          </w:p>
          <w:p w:rsidR="00D14FC0" w:rsidRDefault="00D14FC0" w:rsidP="00E03912">
            <w:pPr>
              <w:ind w:right="357"/>
            </w:pPr>
            <w:r>
              <w:t>«Караси и щука»</w:t>
            </w:r>
          </w:p>
          <w:p w:rsidR="00D14FC0" w:rsidRPr="005F2866" w:rsidRDefault="00D14FC0" w:rsidP="00E03912">
            <w:pPr>
              <w:ind w:right="357"/>
            </w:pPr>
            <w:r>
              <w:t>«Я плыву»</w:t>
            </w:r>
          </w:p>
        </w:tc>
      </w:tr>
    </w:tbl>
    <w:p w:rsidR="00D14FC0" w:rsidRDefault="00D14FC0" w:rsidP="00D14FC0">
      <w:pPr>
        <w:spacing w:line="360" w:lineRule="auto"/>
        <w:ind w:right="357"/>
        <w:jc w:val="center"/>
        <w:rPr>
          <w:b/>
          <w:sz w:val="28"/>
          <w:szCs w:val="28"/>
        </w:rPr>
      </w:pPr>
      <w:r>
        <w:rPr>
          <w:b/>
          <w:sz w:val="28"/>
          <w:szCs w:val="28"/>
        </w:rPr>
        <w:t>НОЯБРЬ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63161B" w:rsidRDefault="00D14FC0" w:rsidP="00E03912">
            <w:pPr>
              <w:tabs>
                <w:tab w:val="left" w:pos="6280"/>
              </w:tabs>
              <w:jc w:val="both"/>
            </w:pPr>
            <w:r w:rsidRPr="0063161B">
              <w:t xml:space="preserve">Обучать детей погружаться в воду, обхватив ноги руками и всплывать; отрабатывать движения ногами как при плавании кролем у опоры; воспитывать </w:t>
            </w:r>
            <w:r w:rsidRPr="0063161B">
              <w:lastRenderedPageBreak/>
              <w:t>смелость.</w:t>
            </w:r>
          </w:p>
          <w:p w:rsidR="00D14FC0" w:rsidRPr="0072659A" w:rsidRDefault="00D14FC0" w:rsidP="00E03912">
            <w:pPr>
              <w:jc w:val="both"/>
            </w:pPr>
          </w:p>
        </w:tc>
        <w:tc>
          <w:tcPr>
            <w:tcW w:w="3544"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«спрячемся под воду»;</w:t>
            </w:r>
          </w:p>
          <w:p w:rsidR="00D14FC0" w:rsidRDefault="00D14FC0" w:rsidP="00E03912">
            <w:pPr>
              <w:ind w:right="357"/>
            </w:pPr>
            <w:r>
              <w:t>- «поплавок»;</w:t>
            </w:r>
          </w:p>
          <w:p w:rsidR="00D14FC0" w:rsidRDefault="00D14FC0" w:rsidP="00E03912">
            <w:pPr>
              <w:ind w:right="357"/>
            </w:pPr>
            <w:r>
              <w:t>- выдохи в воду;</w:t>
            </w:r>
          </w:p>
          <w:p w:rsidR="00D14FC0" w:rsidRDefault="00D14FC0" w:rsidP="00E03912">
            <w:pPr>
              <w:ind w:right="357"/>
            </w:pPr>
            <w:r>
              <w:t>- «фонтаны»;</w:t>
            </w:r>
          </w:p>
          <w:p w:rsidR="00D14FC0" w:rsidRPr="00F37990" w:rsidRDefault="00D14FC0" w:rsidP="00E03912">
            <w:pPr>
              <w:ind w:right="357"/>
            </w:pPr>
            <w:r>
              <w:t>- «сколько пальцев» в парах;</w:t>
            </w:r>
          </w:p>
        </w:tc>
        <w:tc>
          <w:tcPr>
            <w:tcW w:w="1842" w:type="dxa"/>
          </w:tcPr>
          <w:p w:rsidR="00D14FC0" w:rsidRDefault="00D14FC0" w:rsidP="00E03912">
            <w:pPr>
              <w:ind w:right="357"/>
            </w:pPr>
          </w:p>
          <w:p w:rsidR="00D14FC0" w:rsidRDefault="00D14FC0" w:rsidP="00E03912">
            <w:pPr>
              <w:ind w:right="357"/>
            </w:pPr>
            <w:r>
              <w:t>«Дружные ребята»</w:t>
            </w:r>
          </w:p>
          <w:p w:rsidR="00D14FC0" w:rsidRPr="00F37990" w:rsidRDefault="00D14FC0" w:rsidP="00E03912">
            <w:pPr>
              <w:ind w:right="357"/>
            </w:pPr>
            <w:r>
              <w:t>«Удочка»</w:t>
            </w:r>
          </w:p>
        </w:tc>
      </w:tr>
      <w:tr w:rsidR="00D14FC0" w:rsidRPr="00596EB7">
        <w:tc>
          <w:tcPr>
            <w:tcW w:w="1589" w:type="dxa"/>
          </w:tcPr>
          <w:p w:rsidR="00D14FC0" w:rsidRPr="005E1545" w:rsidRDefault="00D14FC0" w:rsidP="00E03912">
            <w:pPr>
              <w:ind w:right="357"/>
              <w:jc w:val="center"/>
            </w:pPr>
            <w:r>
              <w:lastRenderedPageBreak/>
              <w:t>2 неделя</w:t>
            </w:r>
          </w:p>
        </w:tc>
        <w:tc>
          <w:tcPr>
            <w:tcW w:w="2772" w:type="dxa"/>
          </w:tcPr>
          <w:p w:rsidR="00D14FC0" w:rsidRPr="0063161B" w:rsidRDefault="00D14FC0" w:rsidP="00E03912">
            <w:pPr>
              <w:tabs>
                <w:tab w:val="left" w:pos="6280"/>
              </w:tabs>
              <w:jc w:val="both"/>
            </w:pPr>
            <w:r w:rsidRPr="0063161B">
              <w:t>Продолжать учить скольжение на груди; закреплять умение ходить по бассейну с гребковыми движениями рук; воспитывать умение действовать по сигналу.</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«мельница» - ходьба с гребковыми движениями рук;</w:t>
            </w:r>
          </w:p>
          <w:p w:rsidR="00D14FC0" w:rsidRDefault="00D14FC0" w:rsidP="00E03912">
            <w:pPr>
              <w:ind w:right="357"/>
            </w:pPr>
            <w:r>
              <w:t>- «пускаем пузыри»;</w:t>
            </w:r>
          </w:p>
          <w:p w:rsidR="00D14FC0" w:rsidRDefault="00D14FC0" w:rsidP="00E03912">
            <w:pPr>
              <w:ind w:right="357"/>
            </w:pPr>
            <w:r>
              <w:t>- скольжение на груди;</w:t>
            </w:r>
          </w:p>
          <w:p w:rsidR="00D14FC0" w:rsidRPr="005F2866" w:rsidRDefault="00D14FC0" w:rsidP="00E03912">
            <w:pPr>
              <w:ind w:right="357"/>
            </w:pPr>
            <w:r>
              <w:t>- «кто быстрее до мяча»;</w:t>
            </w:r>
          </w:p>
        </w:tc>
        <w:tc>
          <w:tcPr>
            <w:tcW w:w="1842" w:type="dxa"/>
          </w:tcPr>
          <w:p w:rsidR="00D14FC0" w:rsidRDefault="00D14FC0" w:rsidP="00E03912">
            <w:pPr>
              <w:ind w:right="357"/>
            </w:pPr>
          </w:p>
          <w:p w:rsidR="00D14FC0" w:rsidRDefault="00D14FC0" w:rsidP="00E03912">
            <w:pPr>
              <w:ind w:right="357"/>
            </w:pPr>
            <w:r>
              <w:t>«Поезд в туннель»</w:t>
            </w:r>
          </w:p>
          <w:p w:rsidR="00D14FC0" w:rsidRPr="005F2866" w:rsidRDefault="00D14FC0" w:rsidP="00E03912">
            <w:pPr>
              <w:ind w:right="357"/>
            </w:pPr>
            <w:r>
              <w:t>«Мяч в воздухе»</w:t>
            </w:r>
          </w:p>
        </w:tc>
      </w:tr>
      <w:tr w:rsidR="00D14FC0" w:rsidRPr="00596EB7">
        <w:tc>
          <w:tcPr>
            <w:tcW w:w="1589" w:type="dxa"/>
          </w:tcPr>
          <w:p w:rsidR="00D14FC0" w:rsidRPr="005E1545" w:rsidRDefault="00D14FC0" w:rsidP="00E03912">
            <w:pPr>
              <w:ind w:right="357"/>
              <w:jc w:val="center"/>
            </w:pPr>
            <w:r>
              <w:t>3 неделя</w:t>
            </w:r>
          </w:p>
        </w:tc>
        <w:tc>
          <w:tcPr>
            <w:tcW w:w="2772" w:type="dxa"/>
          </w:tcPr>
          <w:p w:rsidR="00D14FC0" w:rsidRPr="0063161B" w:rsidRDefault="00D14FC0" w:rsidP="00E03912">
            <w:pPr>
              <w:tabs>
                <w:tab w:val="left" w:pos="6280"/>
              </w:tabs>
              <w:jc w:val="both"/>
            </w:pPr>
            <w:r w:rsidRPr="0063161B">
              <w:t>Продолжать учить детей вдоху и выдоху с поворотом головы; упражнять в доставании предметов со дна; отрабатывать движения ногами у бортика; учить выполнять правило: не нырять навстречу друг другу.</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держась за поручень, наклониться, делать вдох с поворотом головы и выдох в воду;</w:t>
            </w:r>
          </w:p>
          <w:p w:rsidR="00D14FC0" w:rsidRDefault="00D14FC0" w:rsidP="00E03912">
            <w:pPr>
              <w:ind w:right="357"/>
            </w:pPr>
            <w:r>
              <w:t>- движения ногами «кроль», держась за поручень руками;</w:t>
            </w:r>
          </w:p>
          <w:p w:rsidR="00D14FC0" w:rsidRDefault="00D14FC0" w:rsidP="00E03912">
            <w:pPr>
              <w:ind w:right="357"/>
            </w:pPr>
            <w:r>
              <w:t>- «достань клад»;</w:t>
            </w:r>
          </w:p>
          <w:p w:rsidR="00D14FC0" w:rsidRPr="005F2866" w:rsidRDefault="00D14FC0" w:rsidP="00E03912">
            <w:pPr>
              <w:ind w:right="357"/>
            </w:pPr>
            <w:r>
              <w:t>- «дельфины»;</w:t>
            </w:r>
          </w:p>
        </w:tc>
        <w:tc>
          <w:tcPr>
            <w:tcW w:w="1842" w:type="dxa"/>
          </w:tcPr>
          <w:p w:rsidR="00D14FC0" w:rsidRDefault="00D14FC0" w:rsidP="00E03912">
            <w:pPr>
              <w:ind w:right="357"/>
            </w:pPr>
          </w:p>
          <w:p w:rsidR="00D14FC0" w:rsidRPr="005F2866" w:rsidRDefault="00D14FC0" w:rsidP="00E03912">
            <w:pPr>
              <w:ind w:right="357"/>
            </w:pPr>
            <w:r>
              <w:t>«Чья команда быстрее соберется»</w:t>
            </w: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63161B" w:rsidRDefault="00D14FC0" w:rsidP="00E03912">
            <w:pPr>
              <w:tabs>
                <w:tab w:val="left" w:pos="6280"/>
              </w:tabs>
              <w:jc w:val="both"/>
            </w:pPr>
            <w:r w:rsidRPr="0063161B">
              <w:t>Продолжать обучать детей всплывать и лежать на воде; продолжать учить скольжение на груди с доской; воспитывать смелость.</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вдоль бортика, по сигналу погружение с выдохом;</w:t>
            </w:r>
          </w:p>
          <w:p w:rsidR="00D14FC0" w:rsidRDefault="00D14FC0" w:rsidP="00E03912">
            <w:pPr>
              <w:ind w:right="357"/>
            </w:pPr>
            <w:r>
              <w:t>- «поплавок»;</w:t>
            </w:r>
          </w:p>
          <w:p w:rsidR="00D14FC0" w:rsidRDefault="00D14FC0" w:rsidP="00E03912">
            <w:pPr>
              <w:ind w:right="357"/>
            </w:pPr>
            <w:r>
              <w:t>- скольжение на груди;</w:t>
            </w:r>
          </w:p>
          <w:p w:rsidR="00D14FC0" w:rsidRDefault="00D14FC0" w:rsidP="00E03912">
            <w:pPr>
              <w:ind w:right="357"/>
            </w:pPr>
            <w:r>
              <w:t>- «переправа»;</w:t>
            </w:r>
          </w:p>
          <w:p w:rsidR="00D14FC0" w:rsidRPr="005F2866" w:rsidRDefault="00D14FC0" w:rsidP="00E03912">
            <w:pPr>
              <w:ind w:right="357"/>
            </w:pPr>
            <w:r>
              <w:t>- «водопад»;</w:t>
            </w:r>
          </w:p>
        </w:tc>
        <w:tc>
          <w:tcPr>
            <w:tcW w:w="1842" w:type="dxa"/>
          </w:tcPr>
          <w:p w:rsidR="00D14FC0" w:rsidRDefault="00D14FC0" w:rsidP="00E03912">
            <w:pPr>
              <w:ind w:right="357"/>
            </w:pPr>
          </w:p>
          <w:p w:rsidR="00D14FC0" w:rsidRDefault="00D14FC0" w:rsidP="00E03912">
            <w:pPr>
              <w:ind w:right="357"/>
            </w:pPr>
            <w:r>
              <w:t>«Караси и карпы»</w:t>
            </w:r>
          </w:p>
          <w:p w:rsidR="00D14FC0" w:rsidRPr="005F2866" w:rsidRDefault="00D14FC0" w:rsidP="00E03912">
            <w:pPr>
              <w:ind w:right="357"/>
            </w:pPr>
          </w:p>
        </w:tc>
      </w:tr>
    </w:tbl>
    <w:p w:rsidR="00D14FC0" w:rsidRDefault="00D14FC0" w:rsidP="00D14FC0">
      <w:pPr>
        <w:spacing w:line="360" w:lineRule="auto"/>
        <w:ind w:right="357"/>
        <w:jc w:val="center"/>
        <w:rPr>
          <w:b/>
          <w:sz w:val="28"/>
          <w:szCs w:val="28"/>
        </w:rPr>
      </w:pPr>
      <w:r>
        <w:rPr>
          <w:b/>
          <w:sz w:val="28"/>
          <w:szCs w:val="28"/>
        </w:rPr>
        <w:t>ДЕКАБРЬ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95"/>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95"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DF20B5" w:rsidRDefault="00D14FC0" w:rsidP="00E03912">
            <w:pPr>
              <w:tabs>
                <w:tab w:val="left" w:pos="6280"/>
              </w:tabs>
              <w:jc w:val="both"/>
            </w:pPr>
            <w:r w:rsidRPr="00DF20B5">
              <w:t>Учить детей выполнять упражнение «звездочка»; закреплять умение погружаться в воду с задержкой дыхания; упражнять в скольжении на груди с доской; воспитывать смелость.</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«окуналки»;</w:t>
            </w:r>
          </w:p>
          <w:p w:rsidR="00D14FC0" w:rsidRDefault="00D14FC0" w:rsidP="00E03912">
            <w:pPr>
              <w:ind w:right="357"/>
            </w:pPr>
            <w:r>
              <w:t>- «кто дольше просидит под водой» (с задержкой дыхания);</w:t>
            </w:r>
          </w:p>
          <w:p w:rsidR="00D14FC0" w:rsidRDefault="00D14FC0" w:rsidP="00E03912">
            <w:pPr>
              <w:ind w:right="357"/>
            </w:pPr>
            <w:r>
              <w:t>- «звездочка»;</w:t>
            </w:r>
          </w:p>
          <w:p w:rsidR="00D14FC0" w:rsidRDefault="00D14FC0" w:rsidP="00E03912">
            <w:pPr>
              <w:ind w:right="357"/>
            </w:pPr>
            <w:r>
              <w:t>- скольжение на груди;</w:t>
            </w:r>
          </w:p>
          <w:p w:rsidR="00D14FC0" w:rsidRPr="00F37990" w:rsidRDefault="00D14FC0" w:rsidP="00E03912">
            <w:pPr>
              <w:ind w:right="357"/>
            </w:pPr>
            <w:r>
              <w:t>- свободное плавание;</w:t>
            </w:r>
          </w:p>
        </w:tc>
        <w:tc>
          <w:tcPr>
            <w:tcW w:w="1895" w:type="dxa"/>
          </w:tcPr>
          <w:p w:rsidR="00D14FC0" w:rsidRDefault="00D14FC0" w:rsidP="00E03912">
            <w:pPr>
              <w:ind w:right="357"/>
            </w:pPr>
          </w:p>
          <w:p w:rsidR="00D14FC0" w:rsidRPr="00F37990" w:rsidRDefault="00D14FC0" w:rsidP="00E03912">
            <w:pPr>
              <w:ind w:right="357"/>
            </w:pPr>
            <w:r>
              <w:t xml:space="preserve"> «Фонтан»</w:t>
            </w:r>
          </w:p>
        </w:tc>
      </w:tr>
      <w:tr w:rsidR="00D14FC0" w:rsidRPr="00596EB7">
        <w:tc>
          <w:tcPr>
            <w:tcW w:w="1589" w:type="dxa"/>
          </w:tcPr>
          <w:p w:rsidR="00D14FC0" w:rsidRPr="005E1545" w:rsidRDefault="00D14FC0" w:rsidP="00E03912">
            <w:pPr>
              <w:ind w:right="357"/>
              <w:jc w:val="center"/>
            </w:pPr>
            <w:r>
              <w:t>2 неделя</w:t>
            </w:r>
          </w:p>
        </w:tc>
        <w:tc>
          <w:tcPr>
            <w:tcW w:w="2772" w:type="dxa"/>
          </w:tcPr>
          <w:p w:rsidR="00D14FC0" w:rsidRPr="00DF20B5" w:rsidRDefault="00D14FC0" w:rsidP="00E03912">
            <w:pPr>
              <w:tabs>
                <w:tab w:val="left" w:pos="6280"/>
              </w:tabs>
              <w:jc w:val="both"/>
            </w:pPr>
            <w:r w:rsidRPr="00DF20B5">
              <w:t xml:space="preserve">Продолжать учить выполнять движения руками как при плавании способом </w:t>
            </w:r>
            <w:r w:rsidRPr="00DF20B5">
              <w:lastRenderedPageBreak/>
              <w:t xml:space="preserve">«кроль»; закреплять умение делать полный выдох в воду; упражнять в скольжении на груди; </w:t>
            </w:r>
            <w:r>
              <w:t>воспитывать желание заниматься</w:t>
            </w:r>
            <w:r w:rsidRPr="00DF20B5">
              <w:t>.</w:t>
            </w:r>
          </w:p>
          <w:p w:rsidR="00D14FC0" w:rsidRPr="0072659A" w:rsidRDefault="00D14FC0" w:rsidP="00E03912">
            <w:pPr>
              <w:jc w:val="both"/>
            </w:pPr>
          </w:p>
        </w:tc>
        <w:tc>
          <w:tcPr>
            <w:tcW w:w="3544"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xml:space="preserve">- передвижения по дну с </w:t>
            </w:r>
            <w:r>
              <w:lastRenderedPageBreak/>
              <w:t>круговыми движениями руками;</w:t>
            </w:r>
          </w:p>
          <w:p w:rsidR="00D14FC0" w:rsidRDefault="00D14FC0" w:rsidP="00E03912">
            <w:pPr>
              <w:ind w:right="357"/>
            </w:pPr>
            <w:r>
              <w:t>- «у кого больше пузырей»;</w:t>
            </w:r>
          </w:p>
          <w:p w:rsidR="00D14FC0" w:rsidRDefault="00D14FC0" w:rsidP="00E03912">
            <w:pPr>
              <w:ind w:right="357"/>
            </w:pPr>
            <w:r>
              <w:t>- стрелочка на груди с доской;</w:t>
            </w:r>
          </w:p>
          <w:p w:rsidR="00D14FC0" w:rsidRPr="005F2866" w:rsidRDefault="00D14FC0" w:rsidP="00E03912">
            <w:pPr>
              <w:ind w:right="357"/>
            </w:pPr>
            <w:r>
              <w:t>- «нырни в обруч»;</w:t>
            </w:r>
          </w:p>
        </w:tc>
        <w:tc>
          <w:tcPr>
            <w:tcW w:w="1895" w:type="dxa"/>
          </w:tcPr>
          <w:p w:rsidR="00D14FC0" w:rsidRDefault="00D14FC0" w:rsidP="00E03912">
            <w:pPr>
              <w:ind w:right="357"/>
            </w:pPr>
          </w:p>
          <w:p w:rsidR="00D14FC0" w:rsidRDefault="00D14FC0" w:rsidP="00E03912">
            <w:pPr>
              <w:ind w:right="357"/>
            </w:pPr>
            <w:r>
              <w:t>«Спящий крокодил»</w:t>
            </w:r>
          </w:p>
          <w:p w:rsidR="00D14FC0" w:rsidRPr="005F2866" w:rsidRDefault="00D14FC0" w:rsidP="00E03912">
            <w:pPr>
              <w:ind w:right="357"/>
            </w:pPr>
            <w:r>
              <w:t xml:space="preserve">«Смелые </w:t>
            </w:r>
            <w:r>
              <w:lastRenderedPageBreak/>
              <w:t>ребята»</w:t>
            </w:r>
          </w:p>
        </w:tc>
      </w:tr>
      <w:tr w:rsidR="00D14FC0" w:rsidRPr="00596EB7">
        <w:tc>
          <w:tcPr>
            <w:tcW w:w="1589" w:type="dxa"/>
          </w:tcPr>
          <w:p w:rsidR="00D14FC0" w:rsidRPr="005E1545" w:rsidRDefault="00D14FC0" w:rsidP="00E03912">
            <w:pPr>
              <w:ind w:right="357"/>
              <w:jc w:val="center"/>
            </w:pPr>
            <w:r>
              <w:lastRenderedPageBreak/>
              <w:t>3 неделя</w:t>
            </w:r>
          </w:p>
        </w:tc>
        <w:tc>
          <w:tcPr>
            <w:tcW w:w="2772" w:type="dxa"/>
          </w:tcPr>
          <w:p w:rsidR="00D14FC0" w:rsidRPr="00DF20B5" w:rsidRDefault="00D14FC0" w:rsidP="00E03912">
            <w:pPr>
              <w:tabs>
                <w:tab w:val="left" w:pos="6280"/>
              </w:tabs>
              <w:jc w:val="both"/>
            </w:pPr>
            <w:r w:rsidRPr="00DF20B5">
              <w:t>Учить детей нырять с продвижением вперед; продолжать учить правильному выполнению упражнения «поплавок»; упражнять в скольжении на груди; воспитывать решительность.</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в две колонны;</w:t>
            </w:r>
          </w:p>
          <w:p w:rsidR="00D14FC0" w:rsidRDefault="00D14FC0" w:rsidP="00E03912">
            <w:pPr>
              <w:ind w:right="357"/>
            </w:pPr>
            <w:r>
              <w:t>- «водопад»;</w:t>
            </w:r>
          </w:p>
          <w:p w:rsidR="00D14FC0" w:rsidRDefault="00D14FC0" w:rsidP="00E03912">
            <w:pPr>
              <w:ind w:right="357"/>
            </w:pPr>
            <w:r>
              <w:t>- «поплавок»;</w:t>
            </w:r>
          </w:p>
          <w:p w:rsidR="00D14FC0" w:rsidRDefault="00D14FC0" w:rsidP="00E03912">
            <w:pPr>
              <w:ind w:right="357"/>
            </w:pPr>
            <w:r>
              <w:t>- «кто дальше пронырнет под водой»;</w:t>
            </w:r>
          </w:p>
          <w:p w:rsidR="00D14FC0" w:rsidRDefault="00D14FC0" w:rsidP="00E03912">
            <w:pPr>
              <w:ind w:right="357"/>
            </w:pPr>
            <w:r>
              <w:t>- скольжение на груди;</w:t>
            </w:r>
          </w:p>
          <w:p w:rsidR="00D14FC0" w:rsidRPr="005F2866" w:rsidRDefault="00D14FC0" w:rsidP="00E03912">
            <w:pPr>
              <w:ind w:right="357"/>
            </w:pPr>
            <w:r>
              <w:t>- плавание с кругами;</w:t>
            </w:r>
          </w:p>
        </w:tc>
        <w:tc>
          <w:tcPr>
            <w:tcW w:w="1895" w:type="dxa"/>
          </w:tcPr>
          <w:p w:rsidR="00D14FC0" w:rsidRDefault="00D14FC0" w:rsidP="00E03912">
            <w:pPr>
              <w:ind w:right="357"/>
            </w:pPr>
          </w:p>
          <w:p w:rsidR="00D14FC0" w:rsidRDefault="00D14FC0" w:rsidP="00E03912">
            <w:pPr>
              <w:ind w:right="357"/>
            </w:pPr>
            <w:r>
              <w:t>«Зеркальце»</w:t>
            </w:r>
          </w:p>
          <w:p w:rsidR="00D14FC0" w:rsidRPr="005F2866" w:rsidRDefault="00D14FC0" w:rsidP="00E03912">
            <w:pPr>
              <w:ind w:right="357"/>
            </w:pPr>
            <w:r>
              <w:t>«Переправа»</w:t>
            </w: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DF20B5" w:rsidRDefault="00D14FC0" w:rsidP="00E03912">
            <w:pPr>
              <w:tabs>
                <w:tab w:val="left" w:pos="6280"/>
              </w:tabs>
              <w:jc w:val="both"/>
            </w:pPr>
            <w:r w:rsidRPr="00DF20B5">
              <w:t>Отрабатывать движения ногами как при плавании способом «кроль»; упражнять в нырянии и доставании предметов со дна; развивать выносливость.</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«зайцы на прогулке»;</w:t>
            </w:r>
          </w:p>
          <w:p w:rsidR="00D14FC0" w:rsidRDefault="00D14FC0" w:rsidP="00E03912">
            <w:pPr>
              <w:ind w:right="357"/>
            </w:pPr>
            <w:r>
              <w:t>- погружение с длительным выдохом;</w:t>
            </w:r>
          </w:p>
          <w:p w:rsidR="00D14FC0" w:rsidRDefault="00D14FC0" w:rsidP="00E03912">
            <w:pPr>
              <w:ind w:right="357"/>
            </w:pPr>
            <w:r>
              <w:t>- работа ног у бортика;</w:t>
            </w:r>
          </w:p>
          <w:p w:rsidR="00D14FC0" w:rsidRDefault="00D14FC0" w:rsidP="00E03912">
            <w:pPr>
              <w:ind w:right="357"/>
            </w:pPr>
            <w:r>
              <w:t>- «собери колечки» (кто больше);</w:t>
            </w:r>
          </w:p>
          <w:p w:rsidR="00D14FC0" w:rsidRDefault="00D14FC0" w:rsidP="00E03912">
            <w:pPr>
              <w:ind w:right="357"/>
            </w:pPr>
            <w:r>
              <w:t>- «проплыви под дорожкой»;</w:t>
            </w:r>
          </w:p>
          <w:p w:rsidR="00D14FC0" w:rsidRPr="005F2866" w:rsidRDefault="00D14FC0" w:rsidP="00E03912">
            <w:pPr>
              <w:ind w:right="357"/>
            </w:pPr>
            <w:r>
              <w:t>- свободное плавание;</w:t>
            </w:r>
          </w:p>
        </w:tc>
        <w:tc>
          <w:tcPr>
            <w:tcW w:w="1895" w:type="dxa"/>
          </w:tcPr>
          <w:p w:rsidR="00D14FC0" w:rsidRDefault="00D14FC0" w:rsidP="00E03912">
            <w:pPr>
              <w:ind w:right="357"/>
            </w:pPr>
          </w:p>
          <w:p w:rsidR="00D14FC0" w:rsidRDefault="00D14FC0" w:rsidP="00E03912">
            <w:pPr>
              <w:ind w:right="357"/>
            </w:pPr>
            <w:r>
              <w:t>«Общее дыхание»</w:t>
            </w:r>
          </w:p>
          <w:p w:rsidR="00D14FC0" w:rsidRPr="005F2866" w:rsidRDefault="00D14FC0" w:rsidP="00E03912">
            <w:pPr>
              <w:ind w:right="357"/>
            </w:pPr>
          </w:p>
        </w:tc>
      </w:tr>
    </w:tbl>
    <w:p w:rsidR="00D14FC0" w:rsidRDefault="00D14FC0" w:rsidP="00D14FC0">
      <w:pPr>
        <w:spacing w:line="360" w:lineRule="auto"/>
        <w:ind w:right="357"/>
        <w:jc w:val="center"/>
        <w:rPr>
          <w:b/>
          <w:sz w:val="28"/>
          <w:szCs w:val="28"/>
        </w:rPr>
      </w:pPr>
      <w:r>
        <w:rPr>
          <w:b/>
          <w:sz w:val="28"/>
          <w:szCs w:val="28"/>
        </w:rPr>
        <w:t>ЯНВАРЬ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772"/>
        <w:gridCol w:w="3544"/>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772"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772" w:type="dxa"/>
          </w:tcPr>
          <w:p w:rsidR="00D14FC0" w:rsidRPr="00BE4C22" w:rsidRDefault="00D14FC0" w:rsidP="00E03912">
            <w:pPr>
              <w:jc w:val="both"/>
            </w:pPr>
            <w:r w:rsidRPr="00BE4C22">
              <w:t xml:space="preserve">Учить детей выполнять скольжение на груди, руки вдоль туловища; продолжать учить работать ногами у опоры; закреплять умение делать полный выдох в воду; воспитывать смелость.      </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«лодочки»;</w:t>
            </w:r>
          </w:p>
          <w:p w:rsidR="00D14FC0" w:rsidRDefault="00D14FC0" w:rsidP="00E03912">
            <w:pPr>
              <w:ind w:right="357"/>
            </w:pPr>
            <w:r>
              <w:t>- «пускаем пузыри»;</w:t>
            </w:r>
          </w:p>
          <w:p w:rsidR="00D14FC0" w:rsidRDefault="00D14FC0" w:rsidP="00E03912">
            <w:pPr>
              <w:ind w:right="357"/>
            </w:pPr>
            <w:r>
              <w:t>- движения ногами «кроль» у опоры;</w:t>
            </w:r>
          </w:p>
          <w:p w:rsidR="00D14FC0" w:rsidRDefault="00D14FC0" w:rsidP="00E03912">
            <w:pPr>
              <w:ind w:right="357"/>
            </w:pPr>
            <w:r>
              <w:t>- скольжение на груди, руки прижаты к туловищу;</w:t>
            </w:r>
          </w:p>
          <w:p w:rsidR="00D14FC0" w:rsidRPr="00F37990" w:rsidRDefault="00D14FC0" w:rsidP="00E03912">
            <w:pPr>
              <w:ind w:right="357"/>
            </w:pPr>
            <w:r>
              <w:t>- «чей поплавок дольше продержится на воде»;</w:t>
            </w:r>
          </w:p>
        </w:tc>
        <w:tc>
          <w:tcPr>
            <w:tcW w:w="1842" w:type="dxa"/>
          </w:tcPr>
          <w:p w:rsidR="00D14FC0" w:rsidRDefault="00D14FC0" w:rsidP="00E03912">
            <w:pPr>
              <w:ind w:right="357"/>
            </w:pPr>
          </w:p>
          <w:p w:rsidR="00D14FC0" w:rsidRPr="00F37990" w:rsidRDefault="00D14FC0" w:rsidP="00E03912">
            <w:pPr>
              <w:ind w:right="357"/>
            </w:pPr>
            <w:r>
              <w:t xml:space="preserve"> «Рыбка в сетке»</w:t>
            </w:r>
          </w:p>
        </w:tc>
      </w:tr>
      <w:tr w:rsidR="00D14FC0" w:rsidRPr="00596EB7">
        <w:tc>
          <w:tcPr>
            <w:tcW w:w="1589" w:type="dxa"/>
          </w:tcPr>
          <w:p w:rsidR="00D14FC0" w:rsidRPr="005E1545" w:rsidRDefault="00D14FC0" w:rsidP="00E03912">
            <w:pPr>
              <w:ind w:right="357"/>
              <w:jc w:val="center"/>
            </w:pPr>
            <w:r>
              <w:t>2 неделя</w:t>
            </w:r>
          </w:p>
        </w:tc>
        <w:tc>
          <w:tcPr>
            <w:tcW w:w="2772" w:type="dxa"/>
          </w:tcPr>
          <w:p w:rsidR="00D14FC0" w:rsidRPr="00BE4C22" w:rsidRDefault="00D14FC0" w:rsidP="00E03912">
            <w:pPr>
              <w:jc w:val="both"/>
            </w:pPr>
            <w:r w:rsidRPr="00BE4C22">
              <w:t xml:space="preserve">Учить детей нырять с продвижением вперед; закреплять умение погружаться под воду, доставая дно руками; отрабатывать </w:t>
            </w:r>
            <w:r w:rsidRPr="00BE4C22">
              <w:lastRenderedPageBreak/>
              <w:t>скольжение на груди; воспитывать решительность.</w:t>
            </w:r>
          </w:p>
          <w:p w:rsidR="00D14FC0" w:rsidRPr="0072659A" w:rsidRDefault="00D14FC0" w:rsidP="00E03912">
            <w:pPr>
              <w:jc w:val="both"/>
            </w:pPr>
          </w:p>
        </w:tc>
        <w:tc>
          <w:tcPr>
            <w:tcW w:w="3544"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«спрячемся под воду»;</w:t>
            </w:r>
          </w:p>
          <w:p w:rsidR="00D14FC0" w:rsidRDefault="00D14FC0" w:rsidP="00E03912">
            <w:pPr>
              <w:ind w:right="357"/>
            </w:pPr>
            <w:r>
              <w:t>- «покажи пятки»;</w:t>
            </w:r>
          </w:p>
          <w:p w:rsidR="00D14FC0" w:rsidRDefault="00D14FC0" w:rsidP="00E03912">
            <w:pPr>
              <w:ind w:right="357"/>
            </w:pPr>
            <w:r>
              <w:t>- скольжение на груди;</w:t>
            </w:r>
          </w:p>
          <w:p w:rsidR="00D14FC0" w:rsidRDefault="00D14FC0" w:rsidP="00E03912">
            <w:pPr>
              <w:ind w:right="357"/>
            </w:pPr>
            <w:r>
              <w:lastRenderedPageBreak/>
              <w:t>- «пронырни в тоннель» (ныряние с продвижением);</w:t>
            </w:r>
          </w:p>
          <w:p w:rsidR="00D14FC0" w:rsidRPr="005F2866" w:rsidRDefault="00D14FC0" w:rsidP="00E03912">
            <w:pPr>
              <w:ind w:right="357"/>
            </w:pPr>
            <w:r>
              <w:t>- упр. на дыхание;</w:t>
            </w:r>
          </w:p>
        </w:tc>
        <w:tc>
          <w:tcPr>
            <w:tcW w:w="1842" w:type="dxa"/>
          </w:tcPr>
          <w:p w:rsidR="00D14FC0" w:rsidRPr="009F48B0" w:rsidRDefault="00D14FC0" w:rsidP="00E03912"/>
          <w:p w:rsidR="00D14FC0" w:rsidRPr="009F48B0" w:rsidRDefault="00D14FC0" w:rsidP="00E03912">
            <w:r w:rsidRPr="009F48B0">
              <w:t>«Пронырни в туннель»</w:t>
            </w:r>
          </w:p>
          <w:p w:rsidR="00D14FC0" w:rsidRPr="009F48B0" w:rsidRDefault="00D14FC0" w:rsidP="00E03912">
            <w:r w:rsidRPr="009F48B0">
              <w:t>«Буксир»</w:t>
            </w:r>
          </w:p>
        </w:tc>
      </w:tr>
      <w:tr w:rsidR="00D14FC0" w:rsidRPr="00596EB7">
        <w:tc>
          <w:tcPr>
            <w:tcW w:w="1589" w:type="dxa"/>
          </w:tcPr>
          <w:p w:rsidR="00D14FC0" w:rsidRPr="005E1545" w:rsidRDefault="00D14FC0" w:rsidP="00E03912">
            <w:pPr>
              <w:ind w:right="357"/>
              <w:jc w:val="center"/>
            </w:pPr>
            <w:r>
              <w:lastRenderedPageBreak/>
              <w:t>3 неделя</w:t>
            </w:r>
          </w:p>
        </w:tc>
        <w:tc>
          <w:tcPr>
            <w:tcW w:w="2772" w:type="dxa"/>
          </w:tcPr>
          <w:p w:rsidR="00D14FC0" w:rsidRPr="00BE4C22" w:rsidRDefault="00D14FC0" w:rsidP="00E03912">
            <w:pPr>
              <w:jc w:val="both"/>
            </w:pPr>
            <w:r w:rsidRPr="00BE4C22">
              <w:t>Учить детей скольжению на спине; продолжать учить скольжение на груди с прижатыми к туловищу руками; отрабатывать движения ногами у опоры; воспитывать смелость.</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с разным положением рук и ног;</w:t>
            </w:r>
          </w:p>
          <w:p w:rsidR="00D14FC0" w:rsidRDefault="00D14FC0" w:rsidP="00E03912">
            <w:pPr>
              <w:ind w:right="357"/>
            </w:pPr>
            <w:r>
              <w:t>- «насос»;</w:t>
            </w:r>
          </w:p>
          <w:p w:rsidR="00D14FC0" w:rsidRDefault="00D14FC0" w:rsidP="00E03912">
            <w:pPr>
              <w:ind w:right="357"/>
            </w:pPr>
            <w:r>
              <w:t>- «фонтан»;</w:t>
            </w:r>
          </w:p>
          <w:p w:rsidR="00D14FC0" w:rsidRPr="005F2866" w:rsidRDefault="00D14FC0" w:rsidP="00E03912">
            <w:pPr>
              <w:ind w:right="357"/>
            </w:pPr>
            <w:r>
              <w:t>- скольжение на груди с прижатыми руками, отталкиваясь от бортика;</w:t>
            </w:r>
          </w:p>
        </w:tc>
        <w:tc>
          <w:tcPr>
            <w:tcW w:w="1842" w:type="dxa"/>
          </w:tcPr>
          <w:p w:rsidR="00D14FC0" w:rsidRDefault="00D14FC0" w:rsidP="00E03912">
            <w:pPr>
              <w:ind w:right="357"/>
            </w:pPr>
          </w:p>
          <w:p w:rsidR="00D14FC0" w:rsidRPr="005F2866" w:rsidRDefault="00D14FC0" w:rsidP="00E03912">
            <w:pPr>
              <w:ind w:right="357"/>
            </w:pPr>
            <w:r>
              <w:t xml:space="preserve"> «Я плыву»</w:t>
            </w:r>
          </w:p>
        </w:tc>
      </w:tr>
      <w:tr w:rsidR="00D14FC0" w:rsidRPr="00596EB7">
        <w:tc>
          <w:tcPr>
            <w:tcW w:w="1589" w:type="dxa"/>
          </w:tcPr>
          <w:p w:rsidR="00D14FC0" w:rsidRPr="005E1545" w:rsidRDefault="00D14FC0" w:rsidP="00E03912">
            <w:pPr>
              <w:ind w:right="357"/>
              <w:jc w:val="center"/>
            </w:pPr>
            <w:r>
              <w:t>4 неделя</w:t>
            </w:r>
          </w:p>
        </w:tc>
        <w:tc>
          <w:tcPr>
            <w:tcW w:w="2772" w:type="dxa"/>
          </w:tcPr>
          <w:p w:rsidR="00D14FC0" w:rsidRPr="003966A5" w:rsidRDefault="00D14FC0" w:rsidP="00E03912">
            <w:pPr>
              <w:ind w:right="357"/>
              <w:jc w:val="both"/>
            </w:pPr>
            <w:r w:rsidRPr="003966A5">
              <w:t>Мониторинг двигательных умений и навыков детей</w:t>
            </w:r>
          </w:p>
        </w:tc>
        <w:tc>
          <w:tcPr>
            <w:tcW w:w="3544" w:type="dxa"/>
          </w:tcPr>
          <w:p w:rsidR="00D14FC0" w:rsidRDefault="00D14FC0" w:rsidP="00E03912">
            <w:pPr>
              <w:ind w:right="357"/>
            </w:pPr>
            <w:r>
              <w:t>- Разминка на суше;</w:t>
            </w:r>
          </w:p>
          <w:p w:rsidR="00D14FC0" w:rsidRDefault="00D14FC0" w:rsidP="00E03912">
            <w:pPr>
              <w:ind w:right="357"/>
            </w:pPr>
            <w:r>
              <w:t>- погружение с выдохом;</w:t>
            </w:r>
          </w:p>
          <w:p w:rsidR="00D14FC0" w:rsidRDefault="00D14FC0" w:rsidP="00E03912">
            <w:pPr>
              <w:ind w:right="357"/>
            </w:pPr>
            <w:r>
              <w:t>- умение лежать на груди;</w:t>
            </w:r>
          </w:p>
          <w:p w:rsidR="00D14FC0" w:rsidRDefault="00D14FC0" w:rsidP="00E03912">
            <w:pPr>
              <w:ind w:right="357"/>
            </w:pPr>
            <w:r>
              <w:t>- умение лежать на спине;</w:t>
            </w:r>
          </w:p>
          <w:p w:rsidR="00D14FC0" w:rsidRDefault="00D14FC0" w:rsidP="00E03912">
            <w:pPr>
              <w:ind w:right="357"/>
            </w:pPr>
            <w:r>
              <w:t>- скольжение на груди;</w:t>
            </w:r>
          </w:p>
          <w:p w:rsidR="00D14FC0" w:rsidRDefault="00D14FC0" w:rsidP="00E03912">
            <w:pPr>
              <w:ind w:right="357"/>
            </w:pPr>
            <w:r>
              <w:t>- скольжение на спине;</w:t>
            </w:r>
          </w:p>
          <w:p w:rsidR="00D14FC0" w:rsidRPr="005F2866" w:rsidRDefault="00D14FC0" w:rsidP="00E03912">
            <w:pPr>
              <w:ind w:right="357"/>
            </w:pPr>
            <w:r>
              <w:t>- свободное плавание;</w:t>
            </w:r>
          </w:p>
        </w:tc>
        <w:tc>
          <w:tcPr>
            <w:tcW w:w="1842" w:type="dxa"/>
          </w:tcPr>
          <w:p w:rsidR="00D14FC0" w:rsidRPr="005F2866" w:rsidRDefault="00D14FC0" w:rsidP="00E03912">
            <w:pPr>
              <w:ind w:right="357"/>
            </w:pPr>
          </w:p>
        </w:tc>
      </w:tr>
    </w:tbl>
    <w:p w:rsidR="00D14FC0" w:rsidRDefault="00D14FC0" w:rsidP="00D14FC0">
      <w:pPr>
        <w:spacing w:line="360" w:lineRule="auto"/>
        <w:ind w:right="357"/>
        <w:jc w:val="center"/>
        <w:rPr>
          <w:b/>
          <w:sz w:val="28"/>
          <w:szCs w:val="28"/>
        </w:rPr>
      </w:pPr>
      <w:r>
        <w:rPr>
          <w:b/>
          <w:sz w:val="28"/>
          <w:szCs w:val="28"/>
        </w:rPr>
        <w:t>ФЕВРАЛЬ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686"/>
        <w:gridCol w:w="1848"/>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686"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8"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4063F4" w:rsidRDefault="00D14FC0" w:rsidP="00E03912">
            <w:pPr>
              <w:jc w:val="both"/>
            </w:pPr>
            <w:r w:rsidRPr="004063F4">
              <w:t xml:space="preserve">Совершенствовать умение лежать на </w:t>
            </w:r>
            <w:proofErr w:type="gramStart"/>
            <w:r w:rsidRPr="004063F4">
              <w:t>воде</w:t>
            </w:r>
            <w:proofErr w:type="gramEnd"/>
            <w:r w:rsidRPr="004063F4">
              <w:t xml:space="preserve"> на груди и на спине; упражнять в скольжении на груди; упражнять в работе ног у бортика; воспитывать упорство, настойчивость.</w:t>
            </w:r>
          </w:p>
          <w:p w:rsidR="00D14FC0" w:rsidRPr="0072659A" w:rsidRDefault="00D14FC0" w:rsidP="00E03912">
            <w:pPr>
              <w:jc w:val="both"/>
            </w:pPr>
          </w:p>
        </w:tc>
        <w:tc>
          <w:tcPr>
            <w:tcW w:w="3686"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«насос»;</w:t>
            </w:r>
          </w:p>
          <w:p w:rsidR="00D14FC0" w:rsidRDefault="00D14FC0" w:rsidP="00E03912">
            <w:pPr>
              <w:ind w:right="357"/>
            </w:pPr>
            <w:r>
              <w:t>- «медуза на груди;</w:t>
            </w:r>
          </w:p>
          <w:p w:rsidR="00D14FC0" w:rsidRDefault="00D14FC0" w:rsidP="00E03912">
            <w:pPr>
              <w:ind w:right="357"/>
            </w:pPr>
            <w:r>
              <w:t>- «медуза на спине»;</w:t>
            </w:r>
          </w:p>
          <w:p w:rsidR="00D14FC0" w:rsidRDefault="00D14FC0" w:rsidP="00E03912">
            <w:pPr>
              <w:ind w:right="357"/>
            </w:pPr>
            <w:r>
              <w:t>- работа ног у бортика;</w:t>
            </w:r>
          </w:p>
          <w:p w:rsidR="00D14FC0" w:rsidRDefault="00D14FC0" w:rsidP="00E03912">
            <w:pPr>
              <w:ind w:right="357"/>
            </w:pPr>
            <w:r>
              <w:t>- «стрелочка» на груди;</w:t>
            </w:r>
          </w:p>
          <w:p w:rsidR="00D14FC0" w:rsidRDefault="00D14FC0" w:rsidP="00E03912">
            <w:pPr>
              <w:ind w:right="357"/>
            </w:pPr>
            <w:r>
              <w:t>- «стрелочка» на спине;</w:t>
            </w:r>
          </w:p>
          <w:p w:rsidR="00D14FC0" w:rsidRPr="00F37990" w:rsidRDefault="00D14FC0" w:rsidP="00E03912">
            <w:pPr>
              <w:ind w:right="357"/>
            </w:pPr>
            <w:r>
              <w:t>- игры с м</w:t>
            </w:r>
            <w:r w:rsidR="00672CBE">
              <w:t>я</w:t>
            </w:r>
            <w:r>
              <w:t>чами;</w:t>
            </w:r>
          </w:p>
        </w:tc>
        <w:tc>
          <w:tcPr>
            <w:tcW w:w="1848" w:type="dxa"/>
          </w:tcPr>
          <w:p w:rsidR="00D14FC0" w:rsidRDefault="00D14FC0" w:rsidP="00E03912">
            <w:pPr>
              <w:ind w:right="357"/>
            </w:pPr>
          </w:p>
          <w:p w:rsidR="00D14FC0" w:rsidRDefault="00D14FC0" w:rsidP="00E03912">
            <w:pPr>
              <w:ind w:right="357"/>
            </w:pPr>
            <w:r>
              <w:t>«Невод»</w:t>
            </w:r>
          </w:p>
          <w:p w:rsidR="00D14FC0" w:rsidRPr="00F37990" w:rsidRDefault="00D14FC0" w:rsidP="00E03912">
            <w:pPr>
              <w:ind w:right="357"/>
            </w:pPr>
            <w:r>
              <w:t>«Пройди под мостом»</w:t>
            </w: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4063F4" w:rsidRDefault="00D14FC0" w:rsidP="00E03912">
            <w:pPr>
              <w:jc w:val="both"/>
            </w:pPr>
            <w:r w:rsidRPr="004063F4">
              <w:t xml:space="preserve">Продолжать учить скольжение на спине; закреплять умение скользить на груди; упражнять в погружении с выдохом; </w:t>
            </w:r>
            <w:r>
              <w:t>воспитывать желание качественно выполнять упражнения.</w:t>
            </w:r>
          </w:p>
          <w:p w:rsidR="00D14FC0" w:rsidRPr="0072659A" w:rsidRDefault="00D14FC0" w:rsidP="00E03912">
            <w:pPr>
              <w:jc w:val="both"/>
            </w:pPr>
          </w:p>
        </w:tc>
        <w:tc>
          <w:tcPr>
            <w:tcW w:w="3686"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«мячики»;</w:t>
            </w:r>
          </w:p>
          <w:p w:rsidR="00D14FC0" w:rsidRDefault="00D14FC0" w:rsidP="00E03912">
            <w:pPr>
              <w:ind w:right="357"/>
            </w:pPr>
            <w:r>
              <w:t>- «веселые пузыри»;</w:t>
            </w:r>
          </w:p>
          <w:p w:rsidR="00D14FC0" w:rsidRDefault="00D14FC0" w:rsidP="00E03912">
            <w:pPr>
              <w:ind w:right="357"/>
            </w:pPr>
            <w:r>
              <w:t>- «стрелочка» на груди;</w:t>
            </w:r>
          </w:p>
          <w:p w:rsidR="00D14FC0" w:rsidRDefault="00D14FC0" w:rsidP="00E03912">
            <w:pPr>
              <w:ind w:right="357"/>
            </w:pPr>
            <w:r>
              <w:t>- «стрелочка» на спине;</w:t>
            </w:r>
          </w:p>
          <w:p w:rsidR="00D14FC0" w:rsidRPr="005F2866" w:rsidRDefault="00D14FC0" w:rsidP="00E03912">
            <w:pPr>
              <w:ind w:right="357"/>
            </w:pPr>
            <w:r>
              <w:t>- свободное плавание;</w:t>
            </w:r>
          </w:p>
        </w:tc>
        <w:tc>
          <w:tcPr>
            <w:tcW w:w="1848" w:type="dxa"/>
          </w:tcPr>
          <w:p w:rsidR="00D14FC0" w:rsidRDefault="00D14FC0" w:rsidP="00E03912">
            <w:pPr>
              <w:ind w:right="357"/>
            </w:pPr>
          </w:p>
          <w:p w:rsidR="00D14FC0" w:rsidRDefault="00D14FC0" w:rsidP="00E03912">
            <w:pPr>
              <w:ind w:right="357"/>
            </w:pPr>
            <w:r>
              <w:t>«Общее дыхание»</w:t>
            </w:r>
          </w:p>
          <w:p w:rsidR="00D14FC0" w:rsidRPr="005F2866" w:rsidRDefault="00D14FC0" w:rsidP="00E03912">
            <w:pPr>
              <w:ind w:right="357"/>
            </w:pPr>
            <w:r>
              <w:t>«Зеркальце»</w:t>
            </w: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596EB7" w:rsidRDefault="00D14FC0" w:rsidP="00E03912">
            <w:pPr>
              <w:ind w:right="357"/>
              <w:jc w:val="both"/>
              <w:rPr>
                <w:b/>
              </w:rPr>
            </w:pPr>
            <w:r w:rsidRPr="004063F4">
              <w:t xml:space="preserve">Учить детей скольжению на груди с работой ног; закреплять умение делать </w:t>
            </w:r>
            <w:r w:rsidRPr="004063F4">
              <w:lastRenderedPageBreak/>
              <w:t>полный выдох в воду; отрабатывать упражнение «поплавок»; воспитывать организованность</w:t>
            </w:r>
          </w:p>
        </w:tc>
        <w:tc>
          <w:tcPr>
            <w:tcW w:w="3686"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«чья пара быстрее»;</w:t>
            </w:r>
          </w:p>
          <w:p w:rsidR="00D14FC0" w:rsidRDefault="00D14FC0" w:rsidP="00E03912">
            <w:pPr>
              <w:ind w:right="357"/>
            </w:pPr>
            <w:r>
              <w:t>- «у кого больше пузырей»;</w:t>
            </w:r>
          </w:p>
          <w:p w:rsidR="00D14FC0" w:rsidRDefault="00D14FC0" w:rsidP="00E03912">
            <w:pPr>
              <w:ind w:right="357"/>
            </w:pPr>
            <w:r>
              <w:lastRenderedPageBreak/>
              <w:t>- «поплавок»;</w:t>
            </w:r>
          </w:p>
          <w:p w:rsidR="00D14FC0" w:rsidRPr="005F2866" w:rsidRDefault="00D14FC0" w:rsidP="00E03912">
            <w:pPr>
              <w:ind w:right="357"/>
            </w:pPr>
            <w:r>
              <w:t>- скольжение с работой ног как при плавании кролем;</w:t>
            </w:r>
          </w:p>
        </w:tc>
        <w:tc>
          <w:tcPr>
            <w:tcW w:w="1848" w:type="dxa"/>
          </w:tcPr>
          <w:p w:rsidR="00D14FC0" w:rsidRDefault="00D14FC0" w:rsidP="00E03912">
            <w:pPr>
              <w:ind w:right="357"/>
            </w:pPr>
          </w:p>
          <w:p w:rsidR="00D14FC0" w:rsidRPr="00FA5E22" w:rsidRDefault="00D14FC0" w:rsidP="00E03912">
            <w:r w:rsidRPr="00FA5E22">
              <w:t>«Пятнашки с поплавком»</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lastRenderedPageBreak/>
              <w:t>4 неделя</w:t>
            </w:r>
          </w:p>
        </w:tc>
        <w:tc>
          <w:tcPr>
            <w:tcW w:w="2630" w:type="dxa"/>
          </w:tcPr>
          <w:p w:rsidR="00D14FC0" w:rsidRPr="004063F4" w:rsidRDefault="00D14FC0" w:rsidP="00E03912">
            <w:pPr>
              <w:jc w:val="both"/>
            </w:pPr>
            <w:r w:rsidRPr="004063F4">
              <w:t>Продолжать учить детей скольжению с работой ног; упражнять в нырянии с продвижением вперед; воспитывать умение соблюдать правило – не нырять навстречу друг другу.</w:t>
            </w:r>
          </w:p>
          <w:p w:rsidR="00D14FC0" w:rsidRPr="00596EB7" w:rsidRDefault="00D14FC0" w:rsidP="00E03912">
            <w:pPr>
              <w:ind w:right="357"/>
              <w:jc w:val="both"/>
              <w:rPr>
                <w:b/>
              </w:rPr>
            </w:pPr>
          </w:p>
        </w:tc>
        <w:tc>
          <w:tcPr>
            <w:tcW w:w="3686"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шагом, бегом с заданиями;</w:t>
            </w:r>
          </w:p>
          <w:p w:rsidR="00D14FC0" w:rsidRDefault="00D14FC0" w:rsidP="00E03912">
            <w:pPr>
              <w:ind w:right="357"/>
            </w:pPr>
            <w:r>
              <w:t>- «кто дальше проплывет под водой»;</w:t>
            </w:r>
          </w:p>
          <w:p w:rsidR="00D14FC0" w:rsidRDefault="00D14FC0" w:rsidP="00E03912">
            <w:pPr>
              <w:ind w:right="357"/>
            </w:pPr>
            <w:r>
              <w:t>- выдохи в воду;</w:t>
            </w:r>
          </w:p>
          <w:p w:rsidR="00D14FC0" w:rsidRDefault="00D14FC0" w:rsidP="00E03912">
            <w:pPr>
              <w:ind w:right="357"/>
            </w:pPr>
            <w:r>
              <w:t>- движения ногами у бортика;</w:t>
            </w:r>
          </w:p>
          <w:p w:rsidR="00D14FC0" w:rsidRDefault="00D14FC0" w:rsidP="00E03912">
            <w:pPr>
              <w:ind w:right="357"/>
            </w:pPr>
            <w:r>
              <w:t>- «торпеда» на груди;</w:t>
            </w:r>
          </w:p>
          <w:p w:rsidR="00D14FC0" w:rsidRDefault="00D14FC0" w:rsidP="00E03912">
            <w:pPr>
              <w:ind w:right="357"/>
            </w:pPr>
            <w:r>
              <w:t>- свободное плавание;</w:t>
            </w:r>
          </w:p>
          <w:p w:rsidR="00D14FC0" w:rsidRPr="005F2866" w:rsidRDefault="00D14FC0" w:rsidP="00E03912">
            <w:pPr>
              <w:ind w:right="357"/>
            </w:pPr>
            <w:r>
              <w:t>- плавание с кругами;</w:t>
            </w:r>
          </w:p>
        </w:tc>
        <w:tc>
          <w:tcPr>
            <w:tcW w:w="1848" w:type="dxa"/>
          </w:tcPr>
          <w:p w:rsidR="00D14FC0" w:rsidRDefault="00D14FC0" w:rsidP="00E03912">
            <w:pPr>
              <w:ind w:right="357"/>
            </w:pPr>
          </w:p>
          <w:p w:rsidR="00D14FC0" w:rsidRPr="005F2866" w:rsidRDefault="00D14FC0" w:rsidP="00E03912">
            <w:pPr>
              <w:ind w:right="357"/>
            </w:pPr>
            <w:r>
              <w:t xml:space="preserve"> «Удочка»</w:t>
            </w:r>
          </w:p>
        </w:tc>
      </w:tr>
    </w:tbl>
    <w:p w:rsidR="00D14FC0" w:rsidRDefault="00D14FC0" w:rsidP="00D14FC0">
      <w:pPr>
        <w:spacing w:line="360" w:lineRule="auto"/>
        <w:ind w:right="357"/>
        <w:jc w:val="center"/>
        <w:rPr>
          <w:b/>
          <w:sz w:val="28"/>
          <w:szCs w:val="28"/>
        </w:rPr>
      </w:pPr>
      <w:r w:rsidRPr="00BE4C22">
        <w:t xml:space="preserve">            </w:t>
      </w:r>
      <w:r>
        <w:rPr>
          <w:b/>
          <w:sz w:val="28"/>
          <w:szCs w:val="28"/>
        </w:rPr>
        <w:t>МАРТ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686"/>
        <w:gridCol w:w="1842"/>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686"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42"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451DB2" w:rsidRDefault="00D14FC0" w:rsidP="00E03912">
            <w:pPr>
              <w:jc w:val="both"/>
            </w:pPr>
            <w:r w:rsidRPr="00451DB2">
              <w:t>Закреплять умение выполнять скольжение на груди; упражнять в подныривании в обручи, связанные между собой; отрабатывать движения руками как при плавании способом «кроль» в ходьбе; развивать выносливость.</w:t>
            </w:r>
          </w:p>
          <w:p w:rsidR="00D14FC0" w:rsidRPr="0072659A" w:rsidRDefault="00D14FC0" w:rsidP="00E03912">
            <w:pPr>
              <w:jc w:val="both"/>
            </w:pPr>
          </w:p>
        </w:tc>
        <w:tc>
          <w:tcPr>
            <w:tcW w:w="3686"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передвижение от бортика к бортику с гребковыми движениями рук;</w:t>
            </w:r>
          </w:p>
          <w:p w:rsidR="00D14FC0" w:rsidRDefault="00D14FC0" w:rsidP="00E03912">
            <w:pPr>
              <w:ind w:right="357"/>
            </w:pPr>
            <w:r>
              <w:t>- вдох, выдох в воду;</w:t>
            </w:r>
          </w:p>
          <w:p w:rsidR="00D14FC0" w:rsidRDefault="00672CBE" w:rsidP="00E03912">
            <w:pPr>
              <w:ind w:right="357"/>
            </w:pPr>
            <w:r>
              <w:t>- скольжение на груди;</w:t>
            </w:r>
          </w:p>
          <w:p w:rsidR="00D14FC0" w:rsidRDefault="00D14FC0" w:rsidP="00E03912">
            <w:pPr>
              <w:ind w:right="357"/>
            </w:pPr>
            <w:r>
              <w:t>- «кто дальше проскользит»;</w:t>
            </w:r>
          </w:p>
          <w:p w:rsidR="00D14FC0" w:rsidRPr="00F37990" w:rsidRDefault="00D14FC0" w:rsidP="00E03912">
            <w:pPr>
              <w:ind w:right="357"/>
            </w:pPr>
            <w:r>
              <w:t>- подныривание в обручи, связанные между собой;</w:t>
            </w:r>
          </w:p>
        </w:tc>
        <w:tc>
          <w:tcPr>
            <w:tcW w:w="1842" w:type="dxa"/>
          </w:tcPr>
          <w:p w:rsidR="00D14FC0" w:rsidRDefault="00D14FC0" w:rsidP="00E03912">
            <w:pPr>
              <w:ind w:right="357"/>
            </w:pPr>
          </w:p>
          <w:p w:rsidR="00D14FC0" w:rsidRPr="00F37990" w:rsidRDefault="00D14FC0" w:rsidP="00E03912">
            <w:pPr>
              <w:ind w:right="357"/>
            </w:pPr>
            <w:r>
              <w:t xml:space="preserve"> «Нырни в обруч»</w:t>
            </w: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451DB2" w:rsidRDefault="00D14FC0" w:rsidP="00E03912">
            <w:pPr>
              <w:jc w:val="both"/>
            </w:pPr>
            <w:r w:rsidRPr="00451DB2">
              <w:t xml:space="preserve">Продолжать учить детей скольжению на груди с работой ног; упражнять в нырянии и доставании предметов со дна; воспитывать настойчивость.     </w:t>
            </w:r>
          </w:p>
          <w:p w:rsidR="00D14FC0" w:rsidRPr="0072659A" w:rsidRDefault="00D14FC0" w:rsidP="00E03912">
            <w:pPr>
              <w:jc w:val="both"/>
            </w:pPr>
          </w:p>
        </w:tc>
        <w:tc>
          <w:tcPr>
            <w:tcW w:w="3686"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 в парах;</w:t>
            </w:r>
          </w:p>
          <w:p w:rsidR="00D14FC0" w:rsidRDefault="00D14FC0" w:rsidP="00E03912">
            <w:pPr>
              <w:ind w:right="357"/>
            </w:pPr>
            <w:r>
              <w:t>- «насос»;</w:t>
            </w:r>
          </w:p>
          <w:p w:rsidR="00D14FC0" w:rsidRDefault="00D14FC0" w:rsidP="00E03912">
            <w:pPr>
              <w:ind w:right="357"/>
            </w:pPr>
            <w:r>
              <w:t>- «качели»;</w:t>
            </w:r>
          </w:p>
          <w:p w:rsidR="00D14FC0" w:rsidRDefault="00D14FC0" w:rsidP="00E03912">
            <w:pPr>
              <w:ind w:right="357"/>
            </w:pPr>
            <w:r>
              <w:t>- «сколько пальцев»;</w:t>
            </w:r>
          </w:p>
          <w:p w:rsidR="00D14FC0" w:rsidRDefault="00D14FC0" w:rsidP="00E03912">
            <w:pPr>
              <w:ind w:right="357"/>
            </w:pPr>
            <w:r>
              <w:t>- «стрелочка» на груди;</w:t>
            </w:r>
          </w:p>
          <w:p w:rsidR="00D14FC0" w:rsidRPr="005F2866" w:rsidRDefault="00D14FC0" w:rsidP="00E03912">
            <w:pPr>
              <w:ind w:right="357"/>
            </w:pPr>
            <w:r>
              <w:t>- «торпеда»;</w:t>
            </w:r>
          </w:p>
        </w:tc>
        <w:tc>
          <w:tcPr>
            <w:tcW w:w="1842" w:type="dxa"/>
          </w:tcPr>
          <w:p w:rsidR="00D14FC0" w:rsidRDefault="00D14FC0" w:rsidP="00E03912">
            <w:pPr>
              <w:ind w:right="357"/>
            </w:pPr>
          </w:p>
          <w:p w:rsidR="00D14FC0" w:rsidRDefault="00D14FC0" w:rsidP="00E03912">
            <w:pPr>
              <w:ind w:right="357"/>
            </w:pPr>
            <w:r>
              <w:t>«Водолазы»</w:t>
            </w:r>
          </w:p>
          <w:p w:rsidR="00D14FC0" w:rsidRDefault="00D14FC0" w:rsidP="00E03912">
            <w:pPr>
              <w:ind w:right="357"/>
            </w:pPr>
            <w:r>
              <w:t>«Гонка мячей»</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451DB2" w:rsidRDefault="00D14FC0" w:rsidP="00E03912">
            <w:pPr>
              <w:jc w:val="both"/>
            </w:pPr>
            <w:r w:rsidRPr="00451DB2">
              <w:t xml:space="preserve">Закреплять умение выполнять скольжение на спине; совершенствовать навык погружения под воду с задержкой дыхания и с выдохом; </w:t>
            </w:r>
            <w:r w:rsidRPr="00451DB2">
              <w:lastRenderedPageBreak/>
              <w:t>упражнять в скольжении на груди; воспитывать смелость.</w:t>
            </w:r>
          </w:p>
          <w:p w:rsidR="00D14FC0" w:rsidRPr="00451DB2" w:rsidRDefault="00D14FC0" w:rsidP="00E03912">
            <w:pPr>
              <w:jc w:val="both"/>
            </w:pPr>
          </w:p>
          <w:p w:rsidR="00D14FC0" w:rsidRPr="00596EB7" w:rsidRDefault="00D14FC0" w:rsidP="00E03912">
            <w:pPr>
              <w:ind w:right="357"/>
              <w:jc w:val="both"/>
              <w:rPr>
                <w:b/>
              </w:rPr>
            </w:pPr>
          </w:p>
        </w:tc>
        <w:tc>
          <w:tcPr>
            <w:tcW w:w="3686"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погружение под воду с задержкой дыхания;</w:t>
            </w:r>
          </w:p>
          <w:p w:rsidR="00D14FC0" w:rsidRDefault="00D14FC0" w:rsidP="00E03912">
            <w:pPr>
              <w:ind w:right="357"/>
            </w:pPr>
            <w:r>
              <w:t>- погружение с выдохом;</w:t>
            </w:r>
          </w:p>
          <w:p w:rsidR="00D14FC0" w:rsidRDefault="00D14FC0" w:rsidP="00E03912">
            <w:pPr>
              <w:ind w:right="357"/>
            </w:pPr>
            <w:r>
              <w:t xml:space="preserve">- скольжение на груди (кто </w:t>
            </w:r>
            <w:r>
              <w:lastRenderedPageBreak/>
              <w:t>дальше проскользит);</w:t>
            </w:r>
          </w:p>
          <w:p w:rsidR="00D14FC0" w:rsidRDefault="00D14FC0" w:rsidP="00E03912">
            <w:pPr>
              <w:ind w:right="357"/>
            </w:pPr>
            <w:r>
              <w:t>- скольжение на спине;</w:t>
            </w:r>
          </w:p>
          <w:p w:rsidR="00D14FC0" w:rsidRPr="005F2866" w:rsidRDefault="00D14FC0" w:rsidP="00E03912">
            <w:pPr>
              <w:ind w:right="357"/>
            </w:pPr>
            <w:r>
              <w:t>- свободное плавание;</w:t>
            </w:r>
          </w:p>
        </w:tc>
        <w:tc>
          <w:tcPr>
            <w:tcW w:w="1842" w:type="dxa"/>
          </w:tcPr>
          <w:p w:rsidR="00D14FC0" w:rsidRDefault="00D14FC0" w:rsidP="00E03912">
            <w:pPr>
              <w:ind w:right="357"/>
            </w:pPr>
          </w:p>
          <w:p w:rsidR="00D14FC0" w:rsidRPr="005F2866" w:rsidRDefault="00D14FC0" w:rsidP="00E03912">
            <w:pPr>
              <w:ind w:right="357"/>
            </w:pPr>
            <w:r>
              <w:t xml:space="preserve"> «Я плыву»</w:t>
            </w:r>
          </w:p>
        </w:tc>
      </w:tr>
      <w:tr w:rsidR="00D14FC0" w:rsidRPr="00596EB7">
        <w:tc>
          <w:tcPr>
            <w:tcW w:w="1589" w:type="dxa"/>
          </w:tcPr>
          <w:p w:rsidR="00D14FC0" w:rsidRPr="005E1545" w:rsidRDefault="00D14FC0" w:rsidP="00E03912">
            <w:pPr>
              <w:ind w:right="357"/>
              <w:jc w:val="center"/>
            </w:pPr>
            <w:r>
              <w:lastRenderedPageBreak/>
              <w:t>4 неделя</w:t>
            </w:r>
          </w:p>
        </w:tc>
        <w:tc>
          <w:tcPr>
            <w:tcW w:w="2630" w:type="dxa"/>
          </w:tcPr>
          <w:p w:rsidR="00D14FC0" w:rsidRPr="00451DB2" w:rsidRDefault="00D14FC0" w:rsidP="00E03912">
            <w:pPr>
              <w:jc w:val="both"/>
            </w:pPr>
            <w:r w:rsidRPr="00451DB2">
              <w:t>Совершенствовать умение скользить на груди с различным положением рук; закреплять умение делать полный выдох в воду; отрабатывать движения ногами у бортика; воспитывать смелость.</w:t>
            </w:r>
          </w:p>
          <w:p w:rsidR="00D14FC0" w:rsidRPr="00596EB7" w:rsidRDefault="00D14FC0" w:rsidP="00E03912">
            <w:pPr>
              <w:ind w:right="357"/>
              <w:jc w:val="both"/>
              <w:rPr>
                <w:b/>
              </w:rPr>
            </w:pPr>
          </w:p>
        </w:tc>
        <w:tc>
          <w:tcPr>
            <w:tcW w:w="3686"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«спрячемся под воду»;</w:t>
            </w:r>
          </w:p>
          <w:p w:rsidR="00D14FC0" w:rsidRDefault="00D14FC0" w:rsidP="00E03912">
            <w:pPr>
              <w:ind w:right="357"/>
            </w:pPr>
            <w:r>
              <w:t>- «общее дыхание»;</w:t>
            </w:r>
          </w:p>
          <w:p w:rsidR="00D14FC0" w:rsidRPr="005F2866" w:rsidRDefault="00D14FC0" w:rsidP="00E03912">
            <w:pPr>
              <w:ind w:right="357"/>
            </w:pPr>
            <w:r>
              <w:t>- скольжение на груди с разным положением рук (вдоль туловища, одна рука впереди, вторая прижата и др.);</w:t>
            </w:r>
          </w:p>
        </w:tc>
        <w:tc>
          <w:tcPr>
            <w:tcW w:w="1842" w:type="dxa"/>
          </w:tcPr>
          <w:p w:rsidR="00D14FC0" w:rsidRDefault="00D14FC0" w:rsidP="00E03912">
            <w:pPr>
              <w:ind w:right="357"/>
            </w:pPr>
          </w:p>
          <w:p w:rsidR="00D14FC0" w:rsidRDefault="00D14FC0" w:rsidP="00E03912">
            <w:pPr>
              <w:ind w:right="357"/>
            </w:pPr>
            <w:r>
              <w:t>«Караси и щука»</w:t>
            </w:r>
          </w:p>
          <w:p w:rsidR="00D14FC0" w:rsidRPr="005F2866" w:rsidRDefault="00D14FC0" w:rsidP="00E03912">
            <w:pPr>
              <w:ind w:right="357"/>
            </w:pPr>
            <w:r>
              <w:t>«Рыбка в сетке»</w:t>
            </w:r>
          </w:p>
        </w:tc>
      </w:tr>
    </w:tbl>
    <w:p w:rsidR="00D14FC0" w:rsidRDefault="00D14FC0" w:rsidP="00D14FC0">
      <w:pPr>
        <w:spacing w:line="360" w:lineRule="auto"/>
        <w:ind w:right="357"/>
        <w:jc w:val="center"/>
        <w:rPr>
          <w:b/>
          <w:sz w:val="28"/>
          <w:szCs w:val="28"/>
        </w:rPr>
      </w:pPr>
      <w:r w:rsidRPr="00BE4C22">
        <w:t xml:space="preserve">            </w:t>
      </w:r>
      <w:r>
        <w:rPr>
          <w:b/>
          <w:sz w:val="28"/>
          <w:szCs w:val="28"/>
        </w:rPr>
        <w:t>АПРЕЛЬ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686"/>
        <w:gridCol w:w="1895"/>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686"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895"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7378C0" w:rsidRDefault="00D14FC0" w:rsidP="00E03912">
            <w:pPr>
              <w:jc w:val="both"/>
            </w:pPr>
            <w:r w:rsidRPr="007378C0">
              <w:t>Отрабатывать движения ногами у бортика; упражнять в скольжении на груди и спине; развивать выносливость.</w:t>
            </w:r>
          </w:p>
          <w:p w:rsidR="00D14FC0" w:rsidRPr="0072659A" w:rsidRDefault="00D14FC0" w:rsidP="00E03912">
            <w:pPr>
              <w:jc w:val="both"/>
            </w:pPr>
          </w:p>
        </w:tc>
        <w:tc>
          <w:tcPr>
            <w:tcW w:w="3686"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спиной вперед  с гребковыми движениями рук;</w:t>
            </w:r>
          </w:p>
          <w:p w:rsidR="00D14FC0" w:rsidRDefault="00D14FC0" w:rsidP="00E03912">
            <w:pPr>
              <w:ind w:right="357"/>
            </w:pPr>
            <w:r>
              <w:t>- вдох, погружение с выдохом;</w:t>
            </w:r>
          </w:p>
          <w:p w:rsidR="00D14FC0" w:rsidRDefault="00D14FC0" w:rsidP="00E03912">
            <w:pPr>
              <w:ind w:right="357"/>
            </w:pPr>
            <w:r>
              <w:t>- «поплавок;</w:t>
            </w:r>
          </w:p>
          <w:p w:rsidR="00D14FC0" w:rsidRDefault="00D14FC0" w:rsidP="00E03912">
            <w:pPr>
              <w:ind w:right="357"/>
            </w:pPr>
            <w:r>
              <w:t>- работа ног стилем «кроль» у бортика;</w:t>
            </w:r>
          </w:p>
          <w:p w:rsidR="00D14FC0" w:rsidRDefault="00D14FC0" w:rsidP="00E03912">
            <w:pPr>
              <w:ind w:right="357"/>
            </w:pPr>
            <w:r>
              <w:t>- скольжение на груди;</w:t>
            </w:r>
          </w:p>
          <w:p w:rsidR="00D14FC0" w:rsidRPr="00F37990" w:rsidRDefault="00D14FC0" w:rsidP="00E03912">
            <w:pPr>
              <w:ind w:right="357"/>
            </w:pPr>
            <w:r>
              <w:t>- скольжение на спине;</w:t>
            </w:r>
          </w:p>
        </w:tc>
        <w:tc>
          <w:tcPr>
            <w:tcW w:w="1895" w:type="dxa"/>
          </w:tcPr>
          <w:p w:rsidR="00D14FC0" w:rsidRDefault="00D14FC0" w:rsidP="00E03912">
            <w:pPr>
              <w:ind w:right="357"/>
            </w:pPr>
          </w:p>
          <w:p w:rsidR="00D14FC0" w:rsidRDefault="00D14FC0" w:rsidP="00E03912">
            <w:pPr>
              <w:ind w:right="357"/>
            </w:pPr>
            <w:r>
              <w:t>«Морской бой»</w:t>
            </w:r>
          </w:p>
          <w:p w:rsidR="00D14FC0" w:rsidRPr="00F37990" w:rsidRDefault="00D14FC0" w:rsidP="00E03912">
            <w:pPr>
              <w:ind w:right="357"/>
            </w:pP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7378C0" w:rsidRDefault="00D14FC0" w:rsidP="00E03912">
            <w:pPr>
              <w:jc w:val="both"/>
            </w:pPr>
            <w:r w:rsidRPr="007378C0">
              <w:t>Продолжать учить скольжение с работой ног; упражнять в выдохах с поворотом головы для вдоха; упражнять в доставании предметов со дна; воспитывать организованность.</w:t>
            </w:r>
          </w:p>
          <w:p w:rsidR="00D14FC0" w:rsidRPr="0072659A" w:rsidRDefault="00D14FC0" w:rsidP="00E03912">
            <w:pPr>
              <w:jc w:val="both"/>
            </w:pPr>
          </w:p>
        </w:tc>
        <w:tc>
          <w:tcPr>
            <w:tcW w:w="3686"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у опоры, стоя в наклоне, выдох, поворот головы для вдоха;</w:t>
            </w:r>
          </w:p>
          <w:p w:rsidR="00D14FC0" w:rsidRDefault="00D14FC0" w:rsidP="00E03912">
            <w:pPr>
              <w:ind w:right="357"/>
            </w:pPr>
            <w:r>
              <w:t>- «фонтан»;</w:t>
            </w:r>
          </w:p>
          <w:p w:rsidR="00D14FC0" w:rsidRDefault="00D14FC0" w:rsidP="00E03912">
            <w:pPr>
              <w:ind w:right="357"/>
            </w:pPr>
            <w:r>
              <w:t>- «стрелочка»;</w:t>
            </w:r>
          </w:p>
          <w:p w:rsidR="00D14FC0" w:rsidRDefault="00D14FC0" w:rsidP="00E03912">
            <w:pPr>
              <w:ind w:right="357"/>
            </w:pPr>
            <w:r>
              <w:t>- «торпеда»;</w:t>
            </w:r>
          </w:p>
          <w:p w:rsidR="00D14FC0" w:rsidRPr="005F2866" w:rsidRDefault="00D14FC0" w:rsidP="00E03912">
            <w:pPr>
              <w:ind w:right="357"/>
            </w:pPr>
            <w:r>
              <w:t>- собрать предметы, лежащие на дне;</w:t>
            </w:r>
          </w:p>
        </w:tc>
        <w:tc>
          <w:tcPr>
            <w:tcW w:w="1895" w:type="dxa"/>
          </w:tcPr>
          <w:p w:rsidR="00D14FC0" w:rsidRDefault="00D14FC0" w:rsidP="00E03912">
            <w:pPr>
              <w:ind w:right="357"/>
            </w:pPr>
          </w:p>
          <w:p w:rsidR="00D14FC0" w:rsidRDefault="00D14FC0" w:rsidP="00E03912">
            <w:pPr>
              <w:ind w:right="357"/>
            </w:pPr>
            <w:r>
              <w:t>«Сядь на дно»</w:t>
            </w:r>
          </w:p>
          <w:p w:rsidR="00D14FC0" w:rsidRPr="005F2866" w:rsidRDefault="00D14FC0" w:rsidP="00E03912">
            <w:pPr>
              <w:ind w:right="357"/>
            </w:pPr>
            <w:r>
              <w:t>«Водолазы»</w:t>
            </w: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7378C0" w:rsidRDefault="00D14FC0" w:rsidP="00E03912">
            <w:pPr>
              <w:jc w:val="both"/>
            </w:pPr>
            <w:r w:rsidRPr="007378C0">
              <w:t xml:space="preserve">Совершенствовать скольжение на груди и спине; отрабатывать движения ног у бортика; воспитывать смелость.   </w:t>
            </w:r>
          </w:p>
          <w:p w:rsidR="00D14FC0" w:rsidRPr="00596EB7" w:rsidRDefault="00D14FC0" w:rsidP="00E03912">
            <w:pPr>
              <w:ind w:right="357"/>
              <w:jc w:val="both"/>
              <w:rPr>
                <w:b/>
              </w:rPr>
            </w:pPr>
          </w:p>
        </w:tc>
        <w:tc>
          <w:tcPr>
            <w:tcW w:w="3686"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несколько погружений с выдохом;</w:t>
            </w:r>
          </w:p>
          <w:p w:rsidR="00D14FC0" w:rsidRDefault="00D14FC0" w:rsidP="00E03912">
            <w:pPr>
              <w:ind w:right="357"/>
            </w:pPr>
            <w:r>
              <w:t>- «поплавок-звездочка»;</w:t>
            </w:r>
          </w:p>
          <w:p w:rsidR="00D14FC0" w:rsidRDefault="00D14FC0" w:rsidP="00E03912">
            <w:pPr>
              <w:ind w:right="357"/>
            </w:pPr>
            <w:r>
              <w:t>- движения ногами у бортика;</w:t>
            </w:r>
          </w:p>
          <w:p w:rsidR="00D14FC0" w:rsidRDefault="00D14FC0" w:rsidP="00E03912">
            <w:pPr>
              <w:ind w:right="357"/>
            </w:pPr>
            <w:r>
              <w:lastRenderedPageBreak/>
              <w:t>- скольжение на груди;</w:t>
            </w:r>
          </w:p>
          <w:p w:rsidR="00D14FC0" w:rsidRPr="005F2866" w:rsidRDefault="00D14FC0" w:rsidP="00E03912">
            <w:pPr>
              <w:ind w:right="357"/>
            </w:pPr>
            <w:r>
              <w:t>- скольжение на спине;</w:t>
            </w:r>
          </w:p>
        </w:tc>
        <w:tc>
          <w:tcPr>
            <w:tcW w:w="1895" w:type="dxa"/>
          </w:tcPr>
          <w:p w:rsidR="00D14FC0" w:rsidRDefault="00D14FC0" w:rsidP="00E03912">
            <w:pPr>
              <w:ind w:right="357"/>
            </w:pPr>
          </w:p>
          <w:p w:rsidR="00D14FC0" w:rsidRPr="005F2866" w:rsidRDefault="00D14FC0" w:rsidP="00E03912">
            <w:pPr>
              <w:ind w:right="357"/>
            </w:pPr>
            <w:r>
              <w:t xml:space="preserve"> «Салки»</w:t>
            </w:r>
          </w:p>
        </w:tc>
      </w:tr>
      <w:tr w:rsidR="00D14FC0" w:rsidRPr="00596EB7">
        <w:tc>
          <w:tcPr>
            <w:tcW w:w="1589" w:type="dxa"/>
          </w:tcPr>
          <w:p w:rsidR="00D14FC0" w:rsidRPr="005E1545" w:rsidRDefault="00D14FC0" w:rsidP="00E03912">
            <w:pPr>
              <w:ind w:right="357"/>
              <w:jc w:val="center"/>
            </w:pPr>
            <w:r>
              <w:lastRenderedPageBreak/>
              <w:t>4 неделя</w:t>
            </w:r>
          </w:p>
        </w:tc>
        <w:tc>
          <w:tcPr>
            <w:tcW w:w="2630" w:type="dxa"/>
          </w:tcPr>
          <w:p w:rsidR="00D14FC0" w:rsidRPr="007378C0" w:rsidRDefault="00D14FC0" w:rsidP="00E03912">
            <w:pPr>
              <w:jc w:val="both"/>
            </w:pPr>
            <w:r w:rsidRPr="007378C0">
              <w:t>Закреплять умение выполнять упражнение «звездочка»; «поплавок»; совершенствовать умение погружаться под воду с задержкой дыхания; отрабатывать скольжение на груди и спине; развивать выносливость.</w:t>
            </w:r>
          </w:p>
          <w:p w:rsidR="00D14FC0" w:rsidRPr="00596EB7" w:rsidRDefault="00D14FC0" w:rsidP="00E03912">
            <w:pPr>
              <w:ind w:right="357"/>
              <w:jc w:val="both"/>
              <w:rPr>
                <w:b/>
              </w:rPr>
            </w:pPr>
          </w:p>
        </w:tc>
        <w:tc>
          <w:tcPr>
            <w:tcW w:w="3686"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«кто дольше просидит под водой» с задержкой дыхания;</w:t>
            </w:r>
          </w:p>
          <w:p w:rsidR="00D14FC0" w:rsidRDefault="00D14FC0" w:rsidP="00E03912">
            <w:pPr>
              <w:ind w:right="357"/>
            </w:pPr>
            <w:r>
              <w:t>- «поплавок»;</w:t>
            </w:r>
          </w:p>
          <w:p w:rsidR="00D14FC0" w:rsidRDefault="00D14FC0" w:rsidP="00E03912">
            <w:pPr>
              <w:ind w:right="357"/>
            </w:pPr>
            <w:r>
              <w:t>- «звездочка»;</w:t>
            </w:r>
          </w:p>
          <w:p w:rsidR="00D14FC0" w:rsidRDefault="00D14FC0" w:rsidP="00E03912">
            <w:pPr>
              <w:ind w:right="357"/>
            </w:pPr>
            <w:r>
              <w:t>- скольжение на груди и спине;</w:t>
            </w:r>
          </w:p>
          <w:p w:rsidR="00D14FC0" w:rsidRPr="005F2866" w:rsidRDefault="00D14FC0" w:rsidP="00E03912">
            <w:pPr>
              <w:ind w:right="357"/>
            </w:pPr>
            <w:r>
              <w:t>- «проплыви под дорожкой»;</w:t>
            </w:r>
          </w:p>
        </w:tc>
        <w:tc>
          <w:tcPr>
            <w:tcW w:w="1895" w:type="dxa"/>
          </w:tcPr>
          <w:p w:rsidR="00D14FC0" w:rsidRDefault="00D14FC0" w:rsidP="00E03912">
            <w:pPr>
              <w:ind w:right="357"/>
            </w:pPr>
          </w:p>
          <w:p w:rsidR="00D14FC0" w:rsidRDefault="00D14FC0" w:rsidP="00E03912">
            <w:pPr>
              <w:ind w:right="357"/>
            </w:pPr>
            <w:r>
              <w:t>«Я плыву»</w:t>
            </w:r>
          </w:p>
          <w:p w:rsidR="00D14FC0" w:rsidRPr="005F2866" w:rsidRDefault="00D14FC0" w:rsidP="00E03912">
            <w:pPr>
              <w:ind w:right="357"/>
            </w:pPr>
            <w:r>
              <w:t>«Переправа»</w:t>
            </w:r>
          </w:p>
        </w:tc>
      </w:tr>
    </w:tbl>
    <w:p w:rsidR="00D14FC0" w:rsidRDefault="00D14FC0" w:rsidP="00D14FC0">
      <w:pPr>
        <w:spacing w:line="360" w:lineRule="auto"/>
        <w:ind w:right="357"/>
        <w:jc w:val="center"/>
        <w:rPr>
          <w:b/>
          <w:sz w:val="28"/>
          <w:szCs w:val="28"/>
        </w:rPr>
      </w:pPr>
      <w:r w:rsidRPr="00BE4C22">
        <w:t xml:space="preserve">            </w:t>
      </w:r>
      <w:r>
        <w:rPr>
          <w:b/>
          <w:sz w:val="28"/>
          <w:szCs w:val="28"/>
        </w:rPr>
        <w:t>МАЙ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544"/>
        <w:gridCol w:w="1984"/>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1984"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6269B7" w:rsidRDefault="00D14FC0" w:rsidP="00E03912">
            <w:pPr>
              <w:jc w:val="both"/>
            </w:pPr>
            <w:r w:rsidRPr="006269B7">
              <w:t>Отрабатывать скольжение на груди и спине; упражнять в подныривании в обручи; воспитывать настойчивость.</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погружение с задержкой дыхания;</w:t>
            </w:r>
          </w:p>
          <w:p w:rsidR="00D14FC0" w:rsidRDefault="00D14FC0" w:rsidP="00E03912">
            <w:pPr>
              <w:ind w:right="357"/>
            </w:pPr>
            <w:r>
              <w:t>- погружение с выдохом;</w:t>
            </w:r>
          </w:p>
          <w:p w:rsidR="00D14FC0" w:rsidRDefault="00D14FC0" w:rsidP="00E03912">
            <w:pPr>
              <w:ind w:right="357"/>
            </w:pPr>
            <w:r>
              <w:t>- скольжение на груди;</w:t>
            </w:r>
          </w:p>
          <w:p w:rsidR="00D14FC0" w:rsidRDefault="00D14FC0" w:rsidP="00E03912">
            <w:pPr>
              <w:ind w:right="357"/>
            </w:pPr>
            <w:r>
              <w:t>- скольжение на спине;</w:t>
            </w:r>
          </w:p>
          <w:p w:rsidR="00D14FC0" w:rsidRPr="00F37990" w:rsidRDefault="00D14FC0" w:rsidP="00E03912">
            <w:pPr>
              <w:ind w:right="357"/>
            </w:pPr>
            <w:r>
              <w:t>- подныривание в обручи;</w:t>
            </w:r>
          </w:p>
        </w:tc>
        <w:tc>
          <w:tcPr>
            <w:tcW w:w="1984" w:type="dxa"/>
          </w:tcPr>
          <w:p w:rsidR="00D14FC0" w:rsidRDefault="00D14FC0" w:rsidP="00E03912">
            <w:pPr>
              <w:ind w:right="357"/>
            </w:pPr>
          </w:p>
          <w:p w:rsidR="00D14FC0" w:rsidRDefault="00D14FC0" w:rsidP="00E03912">
            <w:pPr>
              <w:ind w:right="357"/>
            </w:pPr>
            <w:r>
              <w:t>«Я плыву»</w:t>
            </w:r>
          </w:p>
          <w:p w:rsidR="00D14FC0" w:rsidRPr="00F37990" w:rsidRDefault="00D14FC0" w:rsidP="00E03912">
            <w:pPr>
              <w:ind w:right="357"/>
            </w:pPr>
            <w:r>
              <w:t>«Водопад»</w:t>
            </w: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6269B7" w:rsidRDefault="00D14FC0" w:rsidP="00E03912">
            <w:pPr>
              <w:jc w:val="both"/>
            </w:pPr>
            <w:r w:rsidRPr="006269B7">
              <w:t xml:space="preserve">Продолжать учить детей работе рук, как при плавании способом «кроль» в ходьбе и беге; закреплять умение скользить на груди и спине; </w:t>
            </w:r>
            <w:r>
              <w:t>воспитывать умение слушать команды</w:t>
            </w:r>
            <w:r w:rsidRPr="006269B7">
              <w:t>.</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«мельница» - ходьба, бег с гребковыми движениями рук;</w:t>
            </w:r>
          </w:p>
          <w:p w:rsidR="00D14FC0" w:rsidRDefault="00D14FC0" w:rsidP="00E03912">
            <w:pPr>
              <w:ind w:right="357"/>
            </w:pPr>
            <w:r>
              <w:t>- «стрелочка» на спине;</w:t>
            </w:r>
          </w:p>
          <w:p w:rsidR="00D14FC0" w:rsidRDefault="00D14FC0" w:rsidP="00E03912">
            <w:pPr>
              <w:ind w:right="357"/>
            </w:pPr>
            <w:r>
              <w:t>- «стрелочка» на груди;</w:t>
            </w:r>
          </w:p>
          <w:p w:rsidR="00D14FC0" w:rsidRPr="005F2866" w:rsidRDefault="00D14FC0" w:rsidP="00E03912">
            <w:pPr>
              <w:ind w:right="357"/>
            </w:pPr>
            <w:r>
              <w:t>- плавать на плотиках, кругах;</w:t>
            </w:r>
          </w:p>
        </w:tc>
        <w:tc>
          <w:tcPr>
            <w:tcW w:w="1984" w:type="dxa"/>
          </w:tcPr>
          <w:p w:rsidR="00D14FC0" w:rsidRDefault="00D14FC0" w:rsidP="00E03912">
            <w:pPr>
              <w:ind w:right="357"/>
            </w:pPr>
          </w:p>
          <w:p w:rsidR="00D14FC0" w:rsidRDefault="00D14FC0" w:rsidP="00E03912">
            <w:pPr>
              <w:ind w:right="357"/>
            </w:pPr>
            <w:r>
              <w:t>«Удочка»</w:t>
            </w:r>
          </w:p>
          <w:p w:rsidR="00D14FC0" w:rsidRPr="005F2866" w:rsidRDefault="00D14FC0" w:rsidP="00E03912">
            <w:pPr>
              <w:ind w:right="357"/>
            </w:pPr>
            <w:r>
              <w:t>«Пятнашки»</w:t>
            </w: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6269B7" w:rsidRDefault="00D14FC0" w:rsidP="00E03912">
            <w:pPr>
              <w:jc w:val="both"/>
            </w:pPr>
            <w:r w:rsidRPr="006269B7">
              <w:t xml:space="preserve">Закреплять скольжение на груди с работой ног; упражнять в нырянии и доставании предметов со дна; воспитывать решительность.         </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несколько погружений с выдохом;</w:t>
            </w:r>
          </w:p>
          <w:p w:rsidR="00D14FC0" w:rsidRDefault="00D14FC0" w:rsidP="00E03912">
            <w:pPr>
              <w:ind w:right="357"/>
            </w:pPr>
            <w:r>
              <w:t>- «кто дальше проплывет под водой»;</w:t>
            </w:r>
          </w:p>
          <w:p w:rsidR="00D14FC0" w:rsidRDefault="00D14FC0" w:rsidP="00E03912">
            <w:pPr>
              <w:ind w:right="357"/>
            </w:pPr>
            <w:r>
              <w:t>- «торпеда»;</w:t>
            </w:r>
          </w:p>
          <w:p w:rsidR="00D14FC0" w:rsidRDefault="00D14FC0" w:rsidP="00E03912">
            <w:pPr>
              <w:ind w:right="357"/>
            </w:pPr>
            <w:r>
              <w:t>- плавание с мячами;</w:t>
            </w:r>
          </w:p>
          <w:p w:rsidR="00D14FC0" w:rsidRPr="005F2866" w:rsidRDefault="00D14FC0" w:rsidP="00E03912">
            <w:pPr>
              <w:ind w:right="357"/>
            </w:pPr>
            <w:r>
              <w:t>- плавание в парах с гимнастической палкой «буксир»;</w:t>
            </w:r>
          </w:p>
        </w:tc>
        <w:tc>
          <w:tcPr>
            <w:tcW w:w="1984" w:type="dxa"/>
          </w:tcPr>
          <w:p w:rsidR="00D14FC0" w:rsidRDefault="00D14FC0" w:rsidP="00E03912">
            <w:pPr>
              <w:ind w:right="357"/>
            </w:pPr>
          </w:p>
          <w:p w:rsidR="00D14FC0" w:rsidRDefault="00D14FC0" w:rsidP="00E03912">
            <w:pPr>
              <w:ind w:right="357"/>
            </w:pPr>
            <w:r>
              <w:t>«Хоровод»</w:t>
            </w:r>
          </w:p>
          <w:p w:rsidR="00D14FC0" w:rsidRPr="005F2866" w:rsidRDefault="00D14FC0" w:rsidP="00E03912">
            <w:pPr>
              <w:ind w:right="357"/>
            </w:pPr>
            <w:r>
              <w:t>«Сядь на дно»</w:t>
            </w:r>
          </w:p>
        </w:tc>
      </w:tr>
      <w:tr w:rsidR="00D14FC0" w:rsidRPr="00596EB7">
        <w:tc>
          <w:tcPr>
            <w:tcW w:w="1589" w:type="dxa"/>
          </w:tcPr>
          <w:p w:rsidR="00D14FC0" w:rsidRPr="005E1545" w:rsidRDefault="00D14FC0" w:rsidP="00E03912">
            <w:pPr>
              <w:ind w:right="357"/>
              <w:jc w:val="center"/>
            </w:pPr>
            <w:r>
              <w:t>4 неделя</w:t>
            </w:r>
          </w:p>
        </w:tc>
        <w:tc>
          <w:tcPr>
            <w:tcW w:w="2630" w:type="dxa"/>
          </w:tcPr>
          <w:p w:rsidR="00D14FC0" w:rsidRPr="00521819" w:rsidRDefault="00D14FC0" w:rsidP="00E03912">
            <w:pPr>
              <w:ind w:right="357"/>
              <w:jc w:val="both"/>
            </w:pPr>
            <w:r w:rsidRPr="00521819">
              <w:t xml:space="preserve">Мониторинг </w:t>
            </w:r>
            <w:r>
              <w:lastRenderedPageBreak/>
              <w:t>двигательных умений и навыков детей</w:t>
            </w:r>
          </w:p>
        </w:tc>
        <w:tc>
          <w:tcPr>
            <w:tcW w:w="3544" w:type="dxa"/>
          </w:tcPr>
          <w:p w:rsidR="00D14FC0" w:rsidRDefault="00D14FC0" w:rsidP="00E03912">
            <w:pPr>
              <w:ind w:right="357"/>
            </w:pPr>
            <w:r>
              <w:lastRenderedPageBreak/>
              <w:t>- Разминка на суше;</w:t>
            </w:r>
          </w:p>
          <w:p w:rsidR="00D14FC0" w:rsidRDefault="00D14FC0" w:rsidP="00E03912">
            <w:pPr>
              <w:ind w:right="357"/>
            </w:pPr>
            <w:r>
              <w:lastRenderedPageBreak/>
              <w:t>- погружение с выдохом;</w:t>
            </w:r>
          </w:p>
          <w:p w:rsidR="00D14FC0" w:rsidRDefault="00D14FC0" w:rsidP="00E03912">
            <w:pPr>
              <w:ind w:right="357"/>
            </w:pPr>
            <w:r>
              <w:t>- умение лежать на груди;</w:t>
            </w:r>
          </w:p>
          <w:p w:rsidR="00D14FC0" w:rsidRDefault="00D14FC0" w:rsidP="00E03912">
            <w:pPr>
              <w:ind w:right="357"/>
            </w:pPr>
            <w:r>
              <w:t>- умение лежать на спине;</w:t>
            </w:r>
          </w:p>
          <w:p w:rsidR="00D14FC0" w:rsidRDefault="00D14FC0" w:rsidP="00E03912">
            <w:pPr>
              <w:ind w:right="357"/>
            </w:pPr>
            <w:r>
              <w:t>- скольжение на груди;</w:t>
            </w:r>
          </w:p>
          <w:p w:rsidR="00D14FC0" w:rsidRDefault="00D14FC0" w:rsidP="00E03912">
            <w:pPr>
              <w:ind w:right="357"/>
            </w:pPr>
            <w:r>
              <w:t>- скольжение на спине;</w:t>
            </w:r>
          </w:p>
          <w:p w:rsidR="00D14FC0" w:rsidRPr="005F2866" w:rsidRDefault="00D14FC0" w:rsidP="00E03912">
            <w:pPr>
              <w:ind w:right="357"/>
            </w:pPr>
            <w:r>
              <w:t>- свободное плавание;</w:t>
            </w:r>
          </w:p>
        </w:tc>
        <w:tc>
          <w:tcPr>
            <w:tcW w:w="1984" w:type="dxa"/>
          </w:tcPr>
          <w:p w:rsidR="00D14FC0" w:rsidRPr="005F2866" w:rsidRDefault="00D14FC0" w:rsidP="00E03912">
            <w:pPr>
              <w:ind w:right="357"/>
            </w:pPr>
          </w:p>
        </w:tc>
      </w:tr>
    </w:tbl>
    <w:p w:rsidR="00D14FC0" w:rsidRPr="00451DB2" w:rsidRDefault="00D14FC0" w:rsidP="00D14FC0">
      <w:pPr>
        <w:jc w:val="both"/>
      </w:pPr>
    </w:p>
    <w:p w:rsidR="00D14FC0" w:rsidRDefault="00D14FC0" w:rsidP="006F51BC">
      <w:pPr>
        <w:jc w:val="center"/>
        <w:rPr>
          <w:b/>
          <w:sz w:val="28"/>
          <w:szCs w:val="28"/>
        </w:rPr>
      </w:pPr>
      <w:r w:rsidRPr="00EA7A07">
        <w:rPr>
          <w:b/>
          <w:sz w:val="32"/>
          <w:szCs w:val="32"/>
        </w:rPr>
        <w:t>Перспективный план по о</w:t>
      </w:r>
      <w:r>
        <w:rPr>
          <w:b/>
          <w:sz w:val="32"/>
          <w:szCs w:val="32"/>
        </w:rPr>
        <w:t>бучению плаванию детей подготовительной</w:t>
      </w:r>
      <w:r w:rsidRPr="00EA7A07">
        <w:rPr>
          <w:b/>
          <w:sz w:val="32"/>
          <w:szCs w:val="32"/>
        </w:rPr>
        <w:t xml:space="preserve"> группы</w:t>
      </w:r>
    </w:p>
    <w:p w:rsidR="00D14FC0" w:rsidRDefault="00D14FC0" w:rsidP="006F51BC">
      <w:pPr>
        <w:ind w:right="357"/>
        <w:jc w:val="center"/>
        <w:rPr>
          <w:b/>
          <w:sz w:val="28"/>
          <w:szCs w:val="28"/>
        </w:rPr>
      </w:pPr>
      <w:r>
        <w:rPr>
          <w:b/>
          <w:sz w:val="28"/>
          <w:szCs w:val="28"/>
        </w:rPr>
        <w:t>СЕНТЯБРЬ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544"/>
        <w:gridCol w:w="2050"/>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2050"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8B6CE2" w:rsidRDefault="00D14FC0" w:rsidP="00E03912">
            <w:pPr>
              <w:tabs>
                <w:tab w:val="left" w:pos="8100"/>
              </w:tabs>
              <w:jc w:val="both"/>
            </w:pPr>
            <w:r w:rsidRPr="008B6CE2">
              <w:t xml:space="preserve">Учить выполнять упражнения «Поплавок»; учить задерживать дыхание на счет до 5; отрабатывать скольжение на груди и спине; воспитывать смелость. </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«лягушата»;</w:t>
            </w:r>
          </w:p>
          <w:p w:rsidR="00D14FC0" w:rsidRDefault="00D14FC0" w:rsidP="00E03912">
            <w:pPr>
              <w:ind w:right="357"/>
            </w:pPr>
            <w:r>
              <w:t>- «лодочки»;</w:t>
            </w:r>
          </w:p>
          <w:p w:rsidR="00D14FC0" w:rsidRDefault="00D14FC0" w:rsidP="00E03912">
            <w:pPr>
              <w:ind w:right="357"/>
            </w:pPr>
            <w:r>
              <w:t>- погружение с задержкой дыхания на счет до 5;</w:t>
            </w:r>
          </w:p>
          <w:p w:rsidR="00D14FC0" w:rsidRDefault="00D14FC0" w:rsidP="00E03912">
            <w:pPr>
              <w:ind w:right="357"/>
            </w:pPr>
            <w:r>
              <w:t>- «поплавок»;</w:t>
            </w:r>
          </w:p>
          <w:p w:rsidR="00D14FC0" w:rsidRDefault="00D14FC0" w:rsidP="00E03912">
            <w:pPr>
              <w:ind w:right="357"/>
            </w:pPr>
            <w:r>
              <w:t>- скольжение на груди;</w:t>
            </w:r>
          </w:p>
          <w:p w:rsidR="00D14FC0" w:rsidRPr="00F37990" w:rsidRDefault="00D14FC0" w:rsidP="00E03912">
            <w:pPr>
              <w:ind w:right="357"/>
            </w:pPr>
            <w:r>
              <w:t>- скольжение на спине;</w:t>
            </w:r>
          </w:p>
        </w:tc>
        <w:tc>
          <w:tcPr>
            <w:tcW w:w="2050" w:type="dxa"/>
          </w:tcPr>
          <w:p w:rsidR="00D14FC0" w:rsidRDefault="00D14FC0" w:rsidP="00E03912">
            <w:pPr>
              <w:ind w:right="357"/>
            </w:pPr>
          </w:p>
          <w:p w:rsidR="00D14FC0" w:rsidRDefault="00D14FC0" w:rsidP="00E03912">
            <w:pPr>
              <w:ind w:right="357"/>
            </w:pPr>
            <w:r>
              <w:t>«Насос»</w:t>
            </w:r>
          </w:p>
          <w:p w:rsidR="00D14FC0" w:rsidRPr="00F37990" w:rsidRDefault="00D14FC0" w:rsidP="00E03912">
            <w:pPr>
              <w:ind w:right="357"/>
            </w:pPr>
            <w:r>
              <w:t>«Пловцы»</w:t>
            </w: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72659A" w:rsidRDefault="00D14FC0" w:rsidP="00E03912">
            <w:pPr>
              <w:jc w:val="both"/>
            </w:pPr>
            <w:r w:rsidRPr="008B6CE2">
              <w:t>Упражнять в  скольжении на груди и  на спине; отрабатывать движения ногами, техника «кроль» у опоры из положения на груди и спине; упражнять в погружениях с выдохом; воспитывать настойчивость.</w:t>
            </w: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несколько вдохов и выдохов в воду;</w:t>
            </w:r>
          </w:p>
          <w:p w:rsidR="00D14FC0" w:rsidRDefault="00D14FC0" w:rsidP="00E03912">
            <w:pPr>
              <w:ind w:right="357"/>
            </w:pPr>
            <w:r>
              <w:t>- «фонтаны»;</w:t>
            </w:r>
          </w:p>
          <w:p w:rsidR="00D14FC0" w:rsidRDefault="00D14FC0" w:rsidP="00E03912">
            <w:pPr>
              <w:ind w:right="357"/>
            </w:pPr>
            <w:r>
              <w:t>- «стрелочка» на груди;</w:t>
            </w:r>
          </w:p>
          <w:p w:rsidR="00D14FC0" w:rsidRDefault="00D14FC0" w:rsidP="00E03912">
            <w:pPr>
              <w:ind w:right="357"/>
            </w:pPr>
            <w:r>
              <w:t>- «стрелочка» на спине;</w:t>
            </w:r>
          </w:p>
          <w:p w:rsidR="00D14FC0" w:rsidRPr="005F2866" w:rsidRDefault="00D14FC0" w:rsidP="00E03912">
            <w:pPr>
              <w:ind w:right="357"/>
            </w:pPr>
            <w:r>
              <w:t>- свободное плавание;</w:t>
            </w:r>
          </w:p>
        </w:tc>
        <w:tc>
          <w:tcPr>
            <w:tcW w:w="2050" w:type="dxa"/>
          </w:tcPr>
          <w:p w:rsidR="00D14FC0" w:rsidRDefault="00D14FC0" w:rsidP="00E03912">
            <w:pPr>
              <w:ind w:right="357"/>
            </w:pPr>
          </w:p>
          <w:p w:rsidR="00D14FC0" w:rsidRDefault="00D14FC0" w:rsidP="00E03912">
            <w:pPr>
              <w:ind w:right="357"/>
            </w:pPr>
            <w:r>
              <w:t>«Поезд в туннель»</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8B6CE2" w:rsidRDefault="00D14FC0" w:rsidP="00E03912">
            <w:pPr>
              <w:jc w:val="both"/>
            </w:pPr>
            <w:r w:rsidRPr="008B6CE2">
              <w:t xml:space="preserve">Учить делать серию вдохов и выдохов в воду с погружением; упражнять в скольжении на груди и спине; отрабатывать гребковые движения руками; развивать выносливость.          </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парами;</w:t>
            </w:r>
          </w:p>
          <w:p w:rsidR="00D14FC0" w:rsidRDefault="00D14FC0" w:rsidP="00E03912">
            <w:pPr>
              <w:ind w:right="357"/>
            </w:pPr>
            <w:r>
              <w:t>- «насос»;</w:t>
            </w:r>
          </w:p>
          <w:p w:rsidR="00D14FC0" w:rsidRDefault="00D14FC0" w:rsidP="00E03912">
            <w:pPr>
              <w:ind w:right="357"/>
            </w:pPr>
            <w:r>
              <w:t>- «качели»;</w:t>
            </w:r>
          </w:p>
          <w:p w:rsidR="00D14FC0" w:rsidRDefault="00D14FC0" w:rsidP="00E03912">
            <w:pPr>
              <w:ind w:right="357"/>
            </w:pPr>
            <w:r>
              <w:t>- «кто дальше проскользит на груди»;</w:t>
            </w:r>
          </w:p>
          <w:p w:rsidR="00D14FC0" w:rsidRDefault="00D14FC0" w:rsidP="00E03912">
            <w:pPr>
              <w:ind w:right="357"/>
            </w:pPr>
            <w:r>
              <w:t>- «кто дальше проскользит на спине»;</w:t>
            </w:r>
          </w:p>
          <w:p w:rsidR="00D14FC0" w:rsidRPr="005F2866" w:rsidRDefault="00D14FC0" w:rsidP="00E03912">
            <w:pPr>
              <w:ind w:right="357"/>
            </w:pPr>
            <w:r>
              <w:t>- игры с мячами;</w:t>
            </w:r>
          </w:p>
        </w:tc>
        <w:tc>
          <w:tcPr>
            <w:tcW w:w="2050" w:type="dxa"/>
          </w:tcPr>
          <w:p w:rsidR="00D14FC0" w:rsidRDefault="00D14FC0" w:rsidP="00E03912">
            <w:pPr>
              <w:ind w:right="357"/>
            </w:pPr>
          </w:p>
          <w:p w:rsidR="00D14FC0" w:rsidRDefault="00D14FC0" w:rsidP="00E03912">
            <w:pPr>
              <w:ind w:right="357"/>
            </w:pPr>
            <w:r>
              <w:t>«Буксир»</w:t>
            </w:r>
          </w:p>
          <w:p w:rsidR="00D14FC0" w:rsidRPr="005F2866" w:rsidRDefault="00D14FC0" w:rsidP="00E03912">
            <w:pPr>
              <w:ind w:right="357"/>
            </w:pPr>
            <w:r>
              <w:t>«Водолазы»</w:t>
            </w:r>
          </w:p>
        </w:tc>
      </w:tr>
      <w:tr w:rsidR="00D14FC0" w:rsidRPr="00596EB7">
        <w:tc>
          <w:tcPr>
            <w:tcW w:w="1589" w:type="dxa"/>
          </w:tcPr>
          <w:p w:rsidR="00D14FC0" w:rsidRPr="005E1545" w:rsidRDefault="00D14FC0" w:rsidP="00E03912">
            <w:pPr>
              <w:ind w:right="357"/>
              <w:jc w:val="center"/>
            </w:pPr>
            <w:r>
              <w:t>4 неделя</w:t>
            </w:r>
          </w:p>
        </w:tc>
        <w:tc>
          <w:tcPr>
            <w:tcW w:w="2630" w:type="dxa"/>
          </w:tcPr>
          <w:p w:rsidR="00D14FC0" w:rsidRPr="00B9321A" w:rsidRDefault="00D14FC0" w:rsidP="00B9321A">
            <w:pPr>
              <w:jc w:val="both"/>
            </w:pPr>
            <w:r w:rsidRPr="008B6CE2">
              <w:t xml:space="preserve">Учить выполнять упражнение «Звездочка»; закреплять умение при нырянии открывать глаза в воде; совершенствовать </w:t>
            </w:r>
            <w:r w:rsidRPr="008B6CE2">
              <w:lastRenderedPageBreak/>
              <w:t>умение скользить  на груди и спине; воспитывать умение свободно ориентироваться в воде.</w:t>
            </w:r>
          </w:p>
        </w:tc>
        <w:tc>
          <w:tcPr>
            <w:tcW w:w="3544"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погружение, открывание глаз в воде «сколько пальцев»;</w:t>
            </w:r>
          </w:p>
          <w:p w:rsidR="00D14FC0" w:rsidRDefault="00D14FC0" w:rsidP="00E03912">
            <w:pPr>
              <w:ind w:right="357"/>
            </w:pPr>
            <w:r>
              <w:t>- «звездочка»;</w:t>
            </w:r>
          </w:p>
          <w:p w:rsidR="00D14FC0" w:rsidRDefault="00D14FC0" w:rsidP="00E03912">
            <w:pPr>
              <w:ind w:right="357"/>
            </w:pPr>
            <w:r>
              <w:lastRenderedPageBreak/>
              <w:t>- скольжение на груди;</w:t>
            </w:r>
          </w:p>
          <w:p w:rsidR="00D14FC0" w:rsidRPr="005F2866" w:rsidRDefault="00D14FC0" w:rsidP="00E03912">
            <w:pPr>
              <w:ind w:right="357"/>
            </w:pPr>
            <w:r>
              <w:t>- скольжение на спине;</w:t>
            </w:r>
          </w:p>
        </w:tc>
        <w:tc>
          <w:tcPr>
            <w:tcW w:w="2050" w:type="dxa"/>
          </w:tcPr>
          <w:p w:rsidR="00D14FC0" w:rsidRDefault="00D14FC0" w:rsidP="00E03912">
            <w:pPr>
              <w:ind w:right="357"/>
            </w:pPr>
          </w:p>
          <w:p w:rsidR="00D14FC0" w:rsidRDefault="00D14FC0" w:rsidP="00E03912">
            <w:pPr>
              <w:ind w:right="357"/>
            </w:pPr>
            <w:r>
              <w:t>«Хрустальные шары»</w:t>
            </w:r>
          </w:p>
          <w:p w:rsidR="00D14FC0" w:rsidRPr="005F2866" w:rsidRDefault="00D14FC0" w:rsidP="00E03912">
            <w:pPr>
              <w:ind w:right="357"/>
            </w:pPr>
          </w:p>
        </w:tc>
      </w:tr>
    </w:tbl>
    <w:p w:rsidR="00D14FC0" w:rsidRPr="006269B7" w:rsidRDefault="00D14FC0" w:rsidP="00D14FC0">
      <w:pPr>
        <w:jc w:val="both"/>
      </w:pPr>
    </w:p>
    <w:p w:rsidR="00D14FC0" w:rsidRDefault="00D14FC0" w:rsidP="00D14FC0">
      <w:pPr>
        <w:spacing w:line="360" w:lineRule="auto"/>
        <w:ind w:right="357"/>
        <w:jc w:val="center"/>
        <w:rPr>
          <w:b/>
          <w:sz w:val="28"/>
          <w:szCs w:val="28"/>
        </w:rPr>
      </w:pPr>
      <w:r>
        <w:rPr>
          <w:b/>
          <w:sz w:val="28"/>
          <w:szCs w:val="28"/>
        </w:rPr>
        <w:t>ОКТЯБРЬ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544"/>
        <w:gridCol w:w="2126"/>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2126"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823DEB" w:rsidRDefault="00D14FC0" w:rsidP="00E03912">
            <w:pPr>
              <w:jc w:val="both"/>
            </w:pPr>
            <w:r w:rsidRPr="00823DEB">
              <w:t>Учить детей скольжению на груди с работой ног» упражнять в погружении и всплывании; отрабатывать движения ногами у бортика; воспитывать настойчивость.</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вдох, постепенный выдох в воду;</w:t>
            </w:r>
          </w:p>
          <w:p w:rsidR="00D14FC0" w:rsidRDefault="00D14FC0" w:rsidP="00E03912">
            <w:pPr>
              <w:ind w:right="357"/>
            </w:pPr>
            <w:r>
              <w:t>- «поплавок» - «звездочка»;</w:t>
            </w:r>
          </w:p>
          <w:p w:rsidR="00D14FC0" w:rsidRDefault="00D14FC0" w:rsidP="00E03912">
            <w:pPr>
              <w:ind w:right="357"/>
            </w:pPr>
            <w:r>
              <w:t>- движения ногами у бортика с дыханием;</w:t>
            </w:r>
          </w:p>
          <w:p w:rsidR="00D14FC0" w:rsidRDefault="00D14FC0" w:rsidP="00E03912">
            <w:pPr>
              <w:ind w:right="357"/>
            </w:pPr>
            <w:r>
              <w:t>- «стрелочка»;</w:t>
            </w:r>
          </w:p>
          <w:p w:rsidR="00D14FC0" w:rsidRDefault="00D14FC0" w:rsidP="00E03912">
            <w:pPr>
              <w:ind w:right="357"/>
            </w:pPr>
            <w:r>
              <w:t>- «торпеда»;</w:t>
            </w:r>
          </w:p>
          <w:p w:rsidR="00D14FC0" w:rsidRPr="00F37990" w:rsidRDefault="00D14FC0" w:rsidP="00E03912">
            <w:pPr>
              <w:ind w:right="357"/>
            </w:pPr>
            <w:r>
              <w:t>- свободное плавание;</w:t>
            </w:r>
          </w:p>
        </w:tc>
        <w:tc>
          <w:tcPr>
            <w:tcW w:w="2126" w:type="dxa"/>
          </w:tcPr>
          <w:p w:rsidR="00D14FC0" w:rsidRDefault="00D14FC0" w:rsidP="00E03912">
            <w:pPr>
              <w:ind w:right="357"/>
            </w:pPr>
          </w:p>
          <w:p w:rsidR="00D14FC0" w:rsidRDefault="00D14FC0" w:rsidP="00E03912">
            <w:pPr>
              <w:ind w:right="357"/>
            </w:pPr>
            <w:r>
              <w:t>«Охотники и утки»</w:t>
            </w:r>
          </w:p>
          <w:p w:rsidR="00D14FC0" w:rsidRPr="00F37990" w:rsidRDefault="00D14FC0" w:rsidP="00E03912">
            <w:pPr>
              <w:ind w:right="357"/>
            </w:pPr>
            <w:r>
              <w:t>«Достань клад»</w:t>
            </w: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823DEB" w:rsidRDefault="00D14FC0" w:rsidP="00E03912">
            <w:pPr>
              <w:jc w:val="both"/>
            </w:pPr>
            <w:r w:rsidRPr="00823DEB">
              <w:t xml:space="preserve">Учить детей работе ног у бортика с дыханием; упражнять в доставании предметов со дна; упражнять в скольжении на груди и спине; воспитывать упорство.           </w:t>
            </w:r>
          </w:p>
          <w:p w:rsidR="00D14FC0" w:rsidRPr="00823DEB" w:rsidRDefault="00D14FC0" w:rsidP="00E03912">
            <w:pPr>
              <w:jc w:val="both"/>
            </w:pPr>
            <w:r w:rsidRPr="00823DEB">
              <w:t xml:space="preserve">    </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работа ног у опоры с дыханием;</w:t>
            </w:r>
          </w:p>
          <w:p w:rsidR="00D14FC0" w:rsidRDefault="00D14FC0" w:rsidP="00E03912">
            <w:pPr>
              <w:ind w:right="357"/>
            </w:pPr>
            <w:r>
              <w:t>- «насос» в парах;</w:t>
            </w:r>
          </w:p>
          <w:p w:rsidR="00D14FC0" w:rsidRDefault="00D14FC0" w:rsidP="00E03912">
            <w:pPr>
              <w:ind w:right="357"/>
            </w:pPr>
            <w:r>
              <w:t>- находить и доставать предметы со дна;</w:t>
            </w:r>
          </w:p>
          <w:p w:rsidR="00D14FC0" w:rsidRDefault="00D14FC0" w:rsidP="00E03912">
            <w:pPr>
              <w:ind w:right="357"/>
            </w:pPr>
            <w:r>
              <w:t>- скольжение на груди;</w:t>
            </w:r>
          </w:p>
          <w:p w:rsidR="00D14FC0" w:rsidRDefault="00D14FC0" w:rsidP="00E03912">
            <w:pPr>
              <w:ind w:right="357"/>
            </w:pPr>
            <w:r>
              <w:t>- скольжение на спине;</w:t>
            </w:r>
          </w:p>
          <w:p w:rsidR="00D14FC0" w:rsidRPr="005F2866" w:rsidRDefault="00D14FC0" w:rsidP="00E03912">
            <w:pPr>
              <w:ind w:right="357"/>
            </w:pPr>
            <w:r>
              <w:t>- катание на кругах</w:t>
            </w:r>
          </w:p>
        </w:tc>
        <w:tc>
          <w:tcPr>
            <w:tcW w:w="2126" w:type="dxa"/>
          </w:tcPr>
          <w:p w:rsidR="00D14FC0" w:rsidRDefault="00D14FC0" w:rsidP="00E03912">
            <w:pPr>
              <w:ind w:right="357"/>
            </w:pPr>
          </w:p>
          <w:p w:rsidR="00D14FC0" w:rsidRPr="005F2866" w:rsidRDefault="00D14FC0" w:rsidP="00E03912">
            <w:pPr>
              <w:ind w:right="357"/>
            </w:pPr>
            <w:r>
              <w:t xml:space="preserve"> «Конкурс поплавков»</w:t>
            </w: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823DEB" w:rsidRDefault="00D14FC0" w:rsidP="00E03912">
            <w:pPr>
              <w:jc w:val="both"/>
            </w:pPr>
            <w:r w:rsidRPr="00823DEB">
              <w:t xml:space="preserve">Продолжать учить скольжению на груди с работой ног; упражнять в скольжении на спине; учить </w:t>
            </w:r>
            <w:proofErr w:type="gramStart"/>
            <w:r w:rsidRPr="00823DEB">
              <w:t>свободно</w:t>
            </w:r>
            <w:proofErr w:type="gramEnd"/>
            <w:r w:rsidRPr="00823DEB">
              <w:t xml:space="preserve"> ориентироваться в воде.   </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в упоре лежа движения ногами «кроль»;</w:t>
            </w:r>
          </w:p>
          <w:p w:rsidR="00D14FC0" w:rsidRDefault="00D14FC0" w:rsidP="00E03912">
            <w:pPr>
              <w:ind w:right="357"/>
            </w:pPr>
            <w:r>
              <w:t>- выдохи в воду;</w:t>
            </w:r>
          </w:p>
          <w:p w:rsidR="00D14FC0" w:rsidRDefault="00D14FC0" w:rsidP="00E03912">
            <w:pPr>
              <w:ind w:right="357"/>
            </w:pPr>
            <w:r>
              <w:t>- «торпеда» на груди;</w:t>
            </w:r>
          </w:p>
          <w:p w:rsidR="00D14FC0" w:rsidRDefault="00D14FC0" w:rsidP="00E03912">
            <w:pPr>
              <w:ind w:right="357"/>
            </w:pPr>
            <w:r>
              <w:t>- скольжение на спине;</w:t>
            </w:r>
          </w:p>
          <w:p w:rsidR="00D14FC0" w:rsidRPr="005F2866" w:rsidRDefault="00D14FC0" w:rsidP="00E03912">
            <w:pPr>
              <w:ind w:right="357"/>
            </w:pPr>
            <w:r>
              <w:t>- плавание с мячами;</w:t>
            </w:r>
          </w:p>
        </w:tc>
        <w:tc>
          <w:tcPr>
            <w:tcW w:w="2126" w:type="dxa"/>
          </w:tcPr>
          <w:p w:rsidR="00D14FC0" w:rsidRDefault="00D14FC0" w:rsidP="00E03912">
            <w:pPr>
              <w:ind w:right="357"/>
            </w:pPr>
          </w:p>
          <w:p w:rsidR="00D14FC0" w:rsidRDefault="00D14FC0" w:rsidP="00E03912">
            <w:pPr>
              <w:ind w:right="357"/>
            </w:pPr>
            <w:r>
              <w:t>«Водолазы»</w:t>
            </w:r>
          </w:p>
          <w:p w:rsidR="00D14FC0" w:rsidRPr="005F2866" w:rsidRDefault="00D14FC0" w:rsidP="00E03912">
            <w:pPr>
              <w:ind w:right="357"/>
            </w:pPr>
            <w:r>
              <w:t>«С донесением вплавь»</w:t>
            </w:r>
          </w:p>
        </w:tc>
      </w:tr>
      <w:tr w:rsidR="00D14FC0" w:rsidRPr="00596EB7">
        <w:tc>
          <w:tcPr>
            <w:tcW w:w="1589" w:type="dxa"/>
          </w:tcPr>
          <w:p w:rsidR="00D14FC0" w:rsidRPr="005E1545" w:rsidRDefault="00D14FC0" w:rsidP="00E03912">
            <w:pPr>
              <w:ind w:right="357"/>
              <w:jc w:val="center"/>
            </w:pPr>
            <w:r>
              <w:t>4 неделя</w:t>
            </w:r>
          </w:p>
        </w:tc>
        <w:tc>
          <w:tcPr>
            <w:tcW w:w="2630" w:type="dxa"/>
          </w:tcPr>
          <w:p w:rsidR="00D14FC0" w:rsidRPr="00823DEB" w:rsidRDefault="00D14FC0" w:rsidP="00E03912">
            <w:pPr>
              <w:jc w:val="both"/>
            </w:pPr>
            <w:r w:rsidRPr="00823DEB">
              <w:t xml:space="preserve">Разучивать скольжение с гребком одной рукой; продолжать учить сочетать движения ногами с дыханием у бортика; отрабатывать упражнения «Звездочка» и «Поплавок»; </w:t>
            </w:r>
            <w:r w:rsidRPr="00823DEB">
              <w:lastRenderedPageBreak/>
              <w:t xml:space="preserve">воспитывать желание качественно выполнять упражнения.            </w:t>
            </w:r>
          </w:p>
          <w:p w:rsidR="00D14FC0" w:rsidRPr="00596EB7" w:rsidRDefault="00D14FC0" w:rsidP="00E03912">
            <w:pPr>
              <w:ind w:right="357"/>
              <w:jc w:val="both"/>
              <w:rPr>
                <w:b/>
              </w:rPr>
            </w:pPr>
          </w:p>
        </w:tc>
        <w:tc>
          <w:tcPr>
            <w:tcW w:w="3544"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плавательные движения руками;</w:t>
            </w:r>
          </w:p>
          <w:p w:rsidR="00D14FC0" w:rsidRDefault="00D14FC0" w:rsidP="00E03912">
            <w:pPr>
              <w:ind w:right="357"/>
            </w:pPr>
            <w:r>
              <w:t>- у бортика движения ногами в сочетании с дыханием;</w:t>
            </w:r>
          </w:p>
          <w:p w:rsidR="00D14FC0" w:rsidRDefault="00D14FC0" w:rsidP="00E03912">
            <w:pPr>
              <w:ind w:right="357"/>
            </w:pPr>
            <w:r>
              <w:t>- «звездочка»;</w:t>
            </w:r>
          </w:p>
          <w:p w:rsidR="00D14FC0" w:rsidRDefault="00D14FC0" w:rsidP="00E03912">
            <w:pPr>
              <w:ind w:right="357"/>
            </w:pPr>
            <w:r>
              <w:lastRenderedPageBreak/>
              <w:t>- «поплавок»;</w:t>
            </w:r>
          </w:p>
          <w:p w:rsidR="00D14FC0" w:rsidRPr="005F2866" w:rsidRDefault="00D14FC0" w:rsidP="00E03912">
            <w:pPr>
              <w:ind w:right="357"/>
            </w:pPr>
            <w:r>
              <w:t>- скольжение с гребком одной рукой, вторая на доске;</w:t>
            </w:r>
          </w:p>
        </w:tc>
        <w:tc>
          <w:tcPr>
            <w:tcW w:w="2126" w:type="dxa"/>
          </w:tcPr>
          <w:p w:rsidR="00D14FC0" w:rsidRDefault="00D14FC0" w:rsidP="00E03912">
            <w:pPr>
              <w:ind w:right="357"/>
            </w:pPr>
          </w:p>
          <w:p w:rsidR="00D14FC0" w:rsidRDefault="00D14FC0" w:rsidP="00E03912">
            <w:pPr>
              <w:ind w:right="357"/>
            </w:pPr>
            <w:r>
              <w:t>«Рыбий хвост»</w:t>
            </w:r>
          </w:p>
          <w:p w:rsidR="00D14FC0" w:rsidRPr="005F2866" w:rsidRDefault="00D14FC0" w:rsidP="00E03912">
            <w:pPr>
              <w:ind w:right="357"/>
            </w:pPr>
          </w:p>
        </w:tc>
      </w:tr>
    </w:tbl>
    <w:p w:rsidR="00D14FC0" w:rsidRPr="006269B7" w:rsidRDefault="00D14FC0" w:rsidP="00D14FC0">
      <w:pPr>
        <w:jc w:val="both"/>
      </w:pPr>
    </w:p>
    <w:p w:rsidR="00D14FC0" w:rsidRDefault="00D14FC0" w:rsidP="00D14FC0">
      <w:pPr>
        <w:spacing w:line="360" w:lineRule="auto"/>
        <w:ind w:right="357"/>
        <w:jc w:val="center"/>
        <w:rPr>
          <w:b/>
          <w:sz w:val="28"/>
          <w:szCs w:val="28"/>
        </w:rPr>
      </w:pPr>
      <w:r w:rsidRPr="006269B7">
        <w:t xml:space="preserve">              </w:t>
      </w:r>
      <w:r>
        <w:rPr>
          <w:b/>
          <w:sz w:val="28"/>
          <w:szCs w:val="28"/>
        </w:rPr>
        <w:t>НОЯБРЬ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544"/>
        <w:gridCol w:w="2126"/>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2126"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BD7038" w:rsidRDefault="00D14FC0" w:rsidP="00E03912">
            <w:pPr>
              <w:tabs>
                <w:tab w:val="left" w:pos="6280"/>
              </w:tabs>
              <w:jc w:val="both"/>
            </w:pPr>
            <w:r w:rsidRPr="00BD7038">
              <w:t xml:space="preserve">Продолжать учить детей скольжению на груди с работой ног; отрабатывать движения руками, как при плавании способом «кроль» (в ходьбе); </w:t>
            </w:r>
            <w:r>
              <w:t>воспитывать самостоятельность.</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«мельница» в ходьбе;</w:t>
            </w:r>
          </w:p>
          <w:p w:rsidR="00D14FC0" w:rsidRDefault="00D14FC0" w:rsidP="00E03912">
            <w:pPr>
              <w:ind w:right="357"/>
            </w:pPr>
            <w:r>
              <w:t>- «фонтаны» с дыханием;</w:t>
            </w:r>
          </w:p>
          <w:p w:rsidR="00D14FC0" w:rsidRDefault="00D14FC0" w:rsidP="00E03912">
            <w:pPr>
              <w:ind w:right="357"/>
            </w:pPr>
            <w:r>
              <w:t>- «стрелочка»;</w:t>
            </w:r>
          </w:p>
          <w:p w:rsidR="00D14FC0" w:rsidRDefault="00D14FC0" w:rsidP="00E03912">
            <w:pPr>
              <w:ind w:right="357"/>
            </w:pPr>
            <w:r>
              <w:t>- «торпеда» на груди;</w:t>
            </w:r>
          </w:p>
          <w:p w:rsidR="00D14FC0" w:rsidRDefault="00D14FC0" w:rsidP="00E03912">
            <w:pPr>
              <w:ind w:right="357"/>
            </w:pPr>
            <w:r>
              <w:t>- в парах «сколько пальцев»;</w:t>
            </w:r>
          </w:p>
          <w:p w:rsidR="00D14FC0" w:rsidRPr="00F37990" w:rsidRDefault="00D14FC0" w:rsidP="00E03912">
            <w:pPr>
              <w:ind w:right="357"/>
            </w:pPr>
            <w:r>
              <w:t>- свободное плавание;</w:t>
            </w:r>
          </w:p>
        </w:tc>
        <w:tc>
          <w:tcPr>
            <w:tcW w:w="2126" w:type="dxa"/>
          </w:tcPr>
          <w:p w:rsidR="00D14FC0" w:rsidRDefault="00D14FC0" w:rsidP="00E03912">
            <w:pPr>
              <w:ind w:right="357"/>
            </w:pPr>
          </w:p>
          <w:p w:rsidR="00D14FC0" w:rsidRDefault="00D14FC0" w:rsidP="00E03912">
            <w:pPr>
              <w:ind w:right="357"/>
            </w:pPr>
            <w:r>
              <w:t>«Байдарки»</w:t>
            </w:r>
          </w:p>
          <w:p w:rsidR="00D14FC0" w:rsidRPr="00F37990" w:rsidRDefault="00D14FC0" w:rsidP="00E03912">
            <w:pPr>
              <w:ind w:right="357"/>
            </w:pP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BD7038" w:rsidRDefault="00D14FC0" w:rsidP="00E03912">
            <w:pPr>
              <w:tabs>
                <w:tab w:val="left" w:pos="6280"/>
              </w:tabs>
              <w:jc w:val="both"/>
            </w:pPr>
            <w:r w:rsidRPr="00BD7038">
              <w:t>Учить выполнять гребковые движения руками; упражнять в выполнении вдоха и выдоха с поворотом головы; отрабатывать движения ногами, техника «кроль»; воспитывать настойчивость.</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стоя в наклоне, одна рука у бедра, сделать гребок одной рукой – вдох с поворотом головы, выдох в воду;</w:t>
            </w:r>
          </w:p>
          <w:p w:rsidR="00D14FC0" w:rsidRDefault="00D14FC0" w:rsidP="00E03912">
            <w:pPr>
              <w:ind w:right="357"/>
            </w:pPr>
            <w:r>
              <w:t>- движения ногами у опоры;</w:t>
            </w:r>
          </w:p>
          <w:p w:rsidR="00D14FC0" w:rsidRPr="005F2866" w:rsidRDefault="00D14FC0" w:rsidP="00E03912">
            <w:pPr>
              <w:ind w:right="357"/>
            </w:pPr>
            <w:r>
              <w:t xml:space="preserve">- плавание на кругах; </w:t>
            </w:r>
          </w:p>
        </w:tc>
        <w:tc>
          <w:tcPr>
            <w:tcW w:w="2126" w:type="dxa"/>
          </w:tcPr>
          <w:p w:rsidR="00D14FC0" w:rsidRDefault="00D14FC0" w:rsidP="00E03912">
            <w:pPr>
              <w:ind w:right="357"/>
            </w:pPr>
          </w:p>
          <w:p w:rsidR="00D14FC0" w:rsidRDefault="00D14FC0" w:rsidP="00E03912">
            <w:pPr>
              <w:ind w:right="357"/>
            </w:pPr>
            <w:r>
              <w:t>«Резвый мячик»</w:t>
            </w:r>
          </w:p>
          <w:p w:rsidR="00D14FC0" w:rsidRPr="005F2866" w:rsidRDefault="00D14FC0" w:rsidP="00E03912">
            <w:pPr>
              <w:ind w:right="357"/>
            </w:pPr>
            <w:r>
              <w:t>«Фонтаны»»</w:t>
            </w: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BD7038" w:rsidRDefault="00D14FC0" w:rsidP="00E03912">
            <w:pPr>
              <w:tabs>
                <w:tab w:val="left" w:pos="6280"/>
              </w:tabs>
              <w:jc w:val="both"/>
            </w:pPr>
            <w:r w:rsidRPr="00BD7038">
              <w:t>Учить детей скольжению на спине с работой ног; совершенствовать технику скольжения на груди и спине; упражнять в доставании предметов со дна; воспитывать организованность.</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погружение с длительным выдохом;</w:t>
            </w:r>
          </w:p>
          <w:p w:rsidR="00D14FC0" w:rsidRDefault="00D14FC0" w:rsidP="00E03912">
            <w:pPr>
              <w:ind w:right="357"/>
            </w:pPr>
            <w:r>
              <w:t>- скольжение на груди, спине;</w:t>
            </w:r>
          </w:p>
          <w:p w:rsidR="00D14FC0" w:rsidRDefault="00D14FC0" w:rsidP="00E03912">
            <w:pPr>
              <w:ind w:right="357"/>
            </w:pPr>
            <w:r>
              <w:t>- «торпеда» на спине;</w:t>
            </w:r>
          </w:p>
          <w:p w:rsidR="00D14FC0" w:rsidRDefault="00D14FC0" w:rsidP="00E03912">
            <w:pPr>
              <w:ind w:right="357"/>
            </w:pPr>
            <w:r>
              <w:t>- собирать предметы со дна «кто больше?»;</w:t>
            </w:r>
          </w:p>
          <w:p w:rsidR="00D14FC0" w:rsidRPr="005F2866" w:rsidRDefault="00D14FC0" w:rsidP="00E03912">
            <w:pPr>
              <w:ind w:right="357"/>
            </w:pPr>
            <w:r>
              <w:t>- подныривание в обручи»;</w:t>
            </w:r>
          </w:p>
        </w:tc>
        <w:tc>
          <w:tcPr>
            <w:tcW w:w="2126" w:type="dxa"/>
          </w:tcPr>
          <w:p w:rsidR="00D14FC0" w:rsidRDefault="00D14FC0" w:rsidP="00E03912">
            <w:pPr>
              <w:ind w:right="357"/>
            </w:pPr>
          </w:p>
          <w:p w:rsidR="00D14FC0" w:rsidRDefault="00D14FC0" w:rsidP="00E03912">
            <w:pPr>
              <w:ind w:right="357"/>
            </w:pPr>
            <w:r>
              <w:t>«Сколько пальцев»</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4 неделя</w:t>
            </w:r>
          </w:p>
        </w:tc>
        <w:tc>
          <w:tcPr>
            <w:tcW w:w="2630" w:type="dxa"/>
          </w:tcPr>
          <w:p w:rsidR="00D14FC0" w:rsidRPr="00BD7038" w:rsidRDefault="00D14FC0" w:rsidP="00E03912">
            <w:pPr>
              <w:tabs>
                <w:tab w:val="left" w:pos="6280"/>
              </w:tabs>
              <w:jc w:val="both"/>
            </w:pPr>
            <w:r w:rsidRPr="00BD7038">
              <w:t xml:space="preserve">Продолжать учить детей гребковым движениям рук при скольжении; продолжать учить скольжению с работой ног на спине; упражнять в выпрыгивании с </w:t>
            </w:r>
            <w:r w:rsidRPr="00BD7038">
              <w:lastRenderedPageBreak/>
              <w:t>погружением; развивать внимание.</w:t>
            </w:r>
          </w:p>
          <w:p w:rsidR="00D14FC0" w:rsidRPr="00596EB7" w:rsidRDefault="00D14FC0" w:rsidP="00E03912">
            <w:pPr>
              <w:ind w:right="357"/>
              <w:jc w:val="both"/>
              <w:rPr>
                <w:b/>
              </w:rPr>
            </w:pPr>
          </w:p>
        </w:tc>
        <w:tc>
          <w:tcPr>
            <w:tcW w:w="3544"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передвижение по бассейну, по сигналу выпрыгивание с погружением;</w:t>
            </w:r>
          </w:p>
          <w:p w:rsidR="00D14FC0" w:rsidRDefault="00D14FC0" w:rsidP="00E03912">
            <w:pPr>
              <w:ind w:right="357"/>
            </w:pPr>
            <w:r>
              <w:t>- движения ног «фонтаны» у опоры;</w:t>
            </w:r>
          </w:p>
          <w:p w:rsidR="00D14FC0" w:rsidRDefault="00D14FC0" w:rsidP="00E03912">
            <w:pPr>
              <w:ind w:right="357"/>
            </w:pPr>
            <w:r>
              <w:t>- «торпеда» на спине;</w:t>
            </w:r>
          </w:p>
          <w:p w:rsidR="00D14FC0" w:rsidRDefault="00D14FC0" w:rsidP="00E03912">
            <w:pPr>
              <w:ind w:right="357"/>
            </w:pPr>
            <w:r>
              <w:lastRenderedPageBreak/>
              <w:t>- скольжение с гребковыми движениями рук с опорой в ногах;</w:t>
            </w:r>
          </w:p>
          <w:p w:rsidR="00D14FC0" w:rsidRPr="005F2866" w:rsidRDefault="00D14FC0" w:rsidP="00E03912">
            <w:pPr>
              <w:ind w:right="357"/>
            </w:pPr>
            <w:r>
              <w:t>- свободное плавание;</w:t>
            </w:r>
          </w:p>
        </w:tc>
        <w:tc>
          <w:tcPr>
            <w:tcW w:w="2126" w:type="dxa"/>
          </w:tcPr>
          <w:p w:rsidR="00D14FC0" w:rsidRDefault="00D14FC0" w:rsidP="00E03912">
            <w:pPr>
              <w:ind w:right="357"/>
            </w:pPr>
          </w:p>
          <w:p w:rsidR="00D14FC0" w:rsidRDefault="00D14FC0" w:rsidP="00E03912">
            <w:pPr>
              <w:ind w:right="357"/>
            </w:pPr>
            <w:r>
              <w:t>«Байдарки»</w:t>
            </w:r>
          </w:p>
          <w:p w:rsidR="00D14FC0" w:rsidRPr="005F2866" w:rsidRDefault="00D14FC0" w:rsidP="00E03912">
            <w:pPr>
              <w:ind w:right="357"/>
            </w:pPr>
            <w:r>
              <w:t>«Поезд в туннель»</w:t>
            </w:r>
          </w:p>
        </w:tc>
      </w:tr>
    </w:tbl>
    <w:p w:rsidR="00D14FC0" w:rsidRPr="006269B7" w:rsidRDefault="00D14FC0" w:rsidP="00D14FC0">
      <w:pPr>
        <w:jc w:val="both"/>
      </w:pPr>
    </w:p>
    <w:p w:rsidR="006F51BC" w:rsidRDefault="006F51BC" w:rsidP="00D14FC0">
      <w:pPr>
        <w:spacing w:line="360" w:lineRule="auto"/>
        <w:jc w:val="center"/>
        <w:rPr>
          <w:b/>
          <w:sz w:val="28"/>
          <w:szCs w:val="28"/>
        </w:rPr>
      </w:pPr>
    </w:p>
    <w:p w:rsidR="00D14FC0" w:rsidRDefault="00D14FC0" w:rsidP="00D14FC0">
      <w:pPr>
        <w:spacing w:line="360" w:lineRule="auto"/>
        <w:jc w:val="center"/>
        <w:rPr>
          <w:b/>
          <w:sz w:val="28"/>
          <w:szCs w:val="28"/>
        </w:rPr>
      </w:pPr>
      <w:r>
        <w:rPr>
          <w:b/>
          <w:sz w:val="28"/>
          <w:szCs w:val="28"/>
        </w:rPr>
        <w:t>ДЕКАБРЬ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544"/>
        <w:gridCol w:w="2126"/>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544"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2126"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6B290C" w:rsidRDefault="00D14FC0" w:rsidP="00E03912">
            <w:pPr>
              <w:tabs>
                <w:tab w:val="left" w:pos="6280"/>
              </w:tabs>
              <w:jc w:val="both"/>
            </w:pPr>
            <w:r w:rsidRPr="006B290C">
              <w:t xml:space="preserve">Продолжать учить детей скольжению на груди и спине с работой ног; упражнять в умении делать вдох и выдох с поворотом головы; воспитывать выносливость. </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«сядь на дно»;</w:t>
            </w:r>
          </w:p>
          <w:p w:rsidR="00D14FC0" w:rsidRDefault="00D14FC0" w:rsidP="00E03912">
            <w:pPr>
              <w:ind w:right="357"/>
            </w:pPr>
            <w:r>
              <w:t>- стоя в наклонном положении у бортика сделать вдох с поворотом головы, выдох в воду;</w:t>
            </w:r>
          </w:p>
          <w:p w:rsidR="00D14FC0" w:rsidRDefault="00D14FC0" w:rsidP="00E03912">
            <w:pPr>
              <w:ind w:right="357"/>
            </w:pPr>
            <w:r>
              <w:t>- отрабатывать движения ногами у опоры;</w:t>
            </w:r>
          </w:p>
          <w:p w:rsidR="00D14FC0" w:rsidRDefault="00672CBE" w:rsidP="00E03912">
            <w:pPr>
              <w:ind w:right="357"/>
            </w:pPr>
            <w:r>
              <w:t xml:space="preserve">- «торпеда» </w:t>
            </w:r>
            <w:r w:rsidR="00D14FC0">
              <w:t xml:space="preserve"> на груди;</w:t>
            </w:r>
          </w:p>
          <w:p w:rsidR="00D14FC0" w:rsidRPr="00F37990" w:rsidRDefault="00672CBE" w:rsidP="00E03912">
            <w:pPr>
              <w:ind w:right="357"/>
            </w:pPr>
            <w:r>
              <w:t>- «торпеда» на спине</w:t>
            </w:r>
            <w:r w:rsidR="00D14FC0">
              <w:t>;</w:t>
            </w:r>
          </w:p>
        </w:tc>
        <w:tc>
          <w:tcPr>
            <w:tcW w:w="2126" w:type="dxa"/>
          </w:tcPr>
          <w:p w:rsidR="00D14FC0" w:rsidRDefault="00D14FC0" w:rsidP="00E03912">
            <w:pPr>
              <w:ind w:right="357"/>
            </w:pPr>
          </w:p>
          <w:p w:rsidR="00D14FC0" w:rsidRDefault="00D14FC0" w:rsidP="00E03912">
            <w:pPr>
              <w:ind w:right="357"/>
            </w:pPr>
            <w:r>
              <w:t>«Поезд в туннель»</w:t>
            </w:r>
          </w:p>
          <w:p w:rsidR="00D14FC0" w:rsidRPr="00F37990" w:rsidRDefault="00D14FC0" w:rsidP="00E03912">
            <w:pPr>
              <w:ind w:right="357"/>
            </w:pP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6B290C" w:rsidRDefault="00D14FC0" w:rsidP="00E03912">
            <w:pPr>
              <w:tabs>
                <w:tab w:val="left" w:pos="6280"/>
              </w:tabs>
              <w:jc w:val="both"/>
            </w:pPr>
            <w:r>
              <w:t xml:space="preserve">Совершенствовать </w:t>
            </w:r>
            <w:r w:rsidRPr="006B290C">
              <w:t xml:space="preserve"> движений ногами, техника «кроль»; отрабатывать продолжительный выдох в воду; упражнять в скольжении; воспитывать умение слушать преподавателя.</w:t>
            </w:r>
          </w:p>
          <w:p w:rsidR="00D14FC0" w:rsidRPr="0072659A" w:rsidRDefault="00D14FC0" w:rsidP="00E03912">
            <w:pPr>
              <w:jc w:val="both"/>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«насос» с продолжительным выдохом;</w:t>
            </w:r>
          </w:p>
          <w:p w:rsidR="00D14FC0" w:rsidRDefault="00D14FC0" w:rsidP="00E03912">
            <w:pPr>
              <w:ind w:right="357"/>
            </w:pPr>
            <w:r>
              <w:t>- «фонтаны» у опоры;</w:t>
            </w:r>
          </w:p>
          <w:p w:rsidR="00D14FC0" w:rsidRDefault="00D14FC0" w:rsidP="00E03912">
            <w:pPr>
              <w:ind w:right="357"/>
            </w:pPr>
            <w:r>
              <w:t>- скольжение на груди;</w:t>
            </w:r>
          </w:p>
          <w:p w:rsidR="00D14FC0" w:rsidRDefault="00D14FC0" w:rsidP="00E03912">
            <w:pPr>
              <w:ind w:right="357"/>
            </w:pPr>
            <w:r>
              <w:t>- скольжение на спине;</w:t>
            </w:r>
          </w:p>
          <w:p w:rsidR="00D14FC0" w:rsidRPr="005F2866" w:rsidRDefault="00D14FC0" w:rsidP="00E03912">
            <w:pPr>
              <w:ind w:right="357"/>
            </w:pPr>
            <w:r>
              <w:t>- подныривание под надувные круги;</w:t>
            </w:r>
          </w:p>
        </w:tc>
        <w:tc>
          <w:tcPr>
            <w:tcW w:w="2126" w:type="dxa"/>
          </w:tcPr>
          <w:p w:rsidR="00D14FC0" w:rsidRDefault="00D14FC0" w:rsidP="00E03912">
            <w:pPr>
              <w:ind w:right="357"/>
            </w:pPr>
          </w:p>
          <w:p w:rsidR="00D14FC0" w:rsidRDefault="00D14FC0" w:rsidP="00E03912">
            <w:pPr>
              <w:ind w:right="357"/>
            </w:pPr>
            <w:r>
              <w:t xml:space="preserve"> «Найди клад»</w:t>
            </w:r>
          </w:p>
          <w:p w:rsidR="00D14FC0" w:rsidRPr="005F2866" w:rsidRDefault="00D14FC0" w:rsidP="00E03912">
            <w:pPr>
              <w:ind w:right="357"/>
            </w:pPr>
            <w:r>
              <w:t>«У кого больше пузырей»</w:t>
            </w: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6B290C" w:rsidRDefault="00D14FC0" w:rsidP="00E03912">
            <w:pPr>
              <w:tabs>
                <w:tab w:val="left" w:pos="6280"/>
              </w:tabs>
              <w:jc w:val="both"/>
            </w:pPr>
            <w:r w:rsidRPr="006B290C">
              <w:t>Отрабатывать скольжение с работой ног; учить выполнять упражнение «винт»; упражнять в нырянии; воспитывать смелость.</w:t>
            </w:r>
          </w:p>
          <w:p w:rsidR="00D14FC0" w:rsidRPr="00596EB7" w:rsidRDefault="00D14FC0" w:rsidP="00E03912">
            <w:pPr>
              <w:ind w:right="357"/>
              <w:jc w:val="both"/>
              <w:rPr>
                <w:b/>
              </w:rPr>
            </w:pPr>
          </w:p>
        </w:tc>
        <w:tc>
          <w:tcPr>
            <w:tcW w:w="3544"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передвижения шагом, бегом с заданиями для рук и ног;</w:t>
            </w:r>
          </w:p>
          <w:p w:rsidR="00D14FC0" w:rsidRDefault="00D14FC0" w:rsidP="00E03912">
            <w:pPr>
              <w:ind w:right="357"/>
            </w:pPr>
            <w:r>
              <w:t>- «торпеда» на груди;</w:t>
            </w:r>
          </w:p>
          <w:p w:rsidR="00D14FC0" w:rsidRDefault="00D14FC0" w:rsidP="00E03912">
            <w:pPr>
              <w:ind w:right="357"/>
            </w:pPr>
            <w:r>
              <w:t>- «торпеда « на спине;</w:t>
            </w:r>
          </w:p>
          <w:p w:rsidR="00D14FC0" w:rsidRDefault="00D14FC0" w:rsidP="00E03912">
            <w:pPr>
              <w:ind w:right="357"/>
            </w:pPr>
            <w:r>
              <w:t>- «винт» (переворот на спину, на грудь);</w:t>
            </w:r>
          </w:p>
          <w:p w:rsidR="00D14FC0" w:rsidRPr="005F2866" w:rsidRDefault="00D14FC0" w:rsidP="00E03912">
            <w:pPr>
              <w:ind w:right="357"/>
            </w:pPr>
            <w:r>
              <w:t>- свободное плавание;</w:t>
            </w:r>
          </w:p>
        </w:tc>
        <w:tc>
          <w:tcPr>
            <w:tcW w:w="2126" w:type="dxa"/>
          </w:tcPr>
          <w:p w:rsidR="00D14FC0" w:rsidRDefault="00D14FC0" w:rsidP="00E03912">
            <w:pPr>
              <w:ind w:right="357"/>
            </w:pPr>
          </w:p>
          <w:p w:rsidR="00D14FC0" w:rsidRDefault="00D14FC0" w:rsidP="00E03912">
            <w:pPr>
              <w:ind w:right="357"/>
            </w:pPr>
            <w:r>
              <w:t xml:space="preserve"> «Винтики» </w:t>
            </w:r>
          </w:p>
          <w:p w:rsidR="00D14FC0" w:rsidRDefault="00D14FC0" w:rsidP="00E03912">
            <w:pPr>
              <w:ind w:right="357"/>
            </w:pPr>
            <w:r>
              <w:t>«Удочка»</w:t>
            </w:r>
          </w:p>
          <w:p w:rsidR="00D14FC0" w:rsidRDefault="00D14FC0" w:rsidP="00E03912">
            <w:pPr>
              <w:ind w:right="357"/>
            </w:pP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4 неделя</w:t>
            </w:r>
          </w:p>
        </w:tc>
        <w:tc>
          <w:tcPr>
            <w:tcW w:w="2630" w:type="dxa"/>
          </w:tcPr>
          <w:p w:rsidR="00D14FC0" w:rsidRPr="006B290C" w:rsidRDefault="00D14FC0" w:rsidP="00E03912">
            <w:pPr>
              <w:tabs>
                <w:tab w:val="left" w:pos="6280"/>
              </w:tabs>
              <w:jc w:val="both"/>
            </w:pPr>
            <w:r w:rsidRPr="006B290C">
              <w:t xml:space="preserve">Продолжать учить гребковым движениям рук; упражнять в скольжении; упражнять в </w:t>
            </w:r>
            <w:r w:rsidRPr="006B290C">
              <w:lastRenderedPageBreak/>
              <w:t>погружении с выдохом, с задержкой дыхания; воспитывать уверенность.</w:t>
            </w:r>
          </w:p>
          <w:p w:rsidR="00D14FC0" w:rsidRPr="00596EB7" w:rsidRDefault="00D14FC0" w:rsidP="00E03912">
            <w:pPr>
              <w:ind w:right="357"/>
              <w:jc w:val="both"/>
              <w:rPr>
                <w:b/>
              </w:rPr>
            </w:pPr>
          </w:p>
        </w:tc>
        <w:tc>
          <w:tcPr>
            <w:tcW w:w="3544"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xml:space="preserve">- «мельница» - передвижения с круговыми </w:t>
            </w:r>
            <w:r>
              <w:lastRenderedPageBreak/>
              <w:t>движениями руками;</w:t>
            </w:r>
          </w:p>
          <w:p w:rsidR="00D14FC0" w:rsidRDefault="00D14FC0" w:rsidP="00E03912">
            <w:pPr>
              <w:ind w:right="357"/>
            </w:pPr>
            <w:r>
              <w:t>- погружения с задержкой дыхания на счет до 10;</w:t>
            </w:r>
          </w:p>
          <w:p w:rsidR="00D14FC0" w:rsidRDefault="00D14FC0" w:rsidP="00E03912">
            <w:pPr>
              <w:ind w:right="357"/>
            </w:pPr>
            <w:r>
              <w:t>- «звездочка»;</w:t>
            </w:r>
          </w:p>
          <w:p w:rsidR="00D14FC0" w:rsidRDefault="00D14FC0" w:rsidP="00E03912">
            <w:pPr>
              <w:ind w:right="357"/>
            </w:pPr>
            <w:r>
              <w:t>- погружение с выдохом;</w:t>
            </w:r>
          </w:p>
          <w:p w:rsidR="00D14FC0" w:rsidRPr="005F2866" w:rsidRDefault="00D14FC0" w:rsidP="00E03912">
            <w:pPr>
              <w:ind w:right="357"/>
            </w:pPr>
            <w:r>
              <w:t>- скольжение на груди, спине;</w:t>
            </w:r>
          </w:p>
        </w:tc>
        <w:tc>
          <w:tcPr>
            <w:tcW w:w="2126" w:type="dxa"/>
          </w:tcPr>
          <w:p w:rsidR="00D14FC0" w:rsidRDefault="00D14FC0" w:rsidP="00E03912">
            <w:pPr>
              <w:ind w:right="357"/>
            </w:pPr>
          </w:p>
          <w:p w:rsidR="00D14FC0" w:rsidRDefault="00D14FC0" w:rsidP="00E03912">
            <w:pPr>
              <w:ind w:right="357"/>
            </w:pPr>
            <w:r>
              <w:t>«Зеркальце»</w:t>
            </w:r>
          </w:p>
          <w:p w:rsidR="00D14FC0" w:rsidRPr="005F2866" w:rsidRDefault="00D14FC0" w:rsidP="00E03912">
            <w:pPr>
              <w:ind w:right="357"/>
            </w:pPr>
          </w:p>
        </w:tc>
      </w:tr>
    </w:tbl>
    <w:p w:rsidR="00D14FC0" w:rsidRDefault="00D14FC0" w:rsidP="00D14FC0">
      <w:pPr>
        <w:spacing w:line="360" w:lineRule="auto"/>
        <w:jc w:val="center"/>
        <w:rPr>
          <w:b/>
          <w:sz w:val="28"/>
          <w:szCs w:val="28"/>
        </w:rPr>
      </w:pPr>
      <w:r>
        <w:rPr>
          <w:b/>
          <w:sz w:val="28"/>
          <w:szCs w:val="28"/>
        </w:rPr>
        <w:lastRenderedPageBreak/>
        <w:t>ЯНВАРЬ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402"/>
        <w:gridCol w:w="2268"/>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402"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2268"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090F91" w:rsidRDefault="00D14FC0" w:rsidP="00E03912">
            <w:pPr>
              <w:jc w:val="both"/>
            </w:pPr>
            <w:r w:rsidRPr="00090F91">
              <w:t xml:space="preserve">Продолжать учить работе ног с дыханием у опоры; упражнять в скольжении на груди и спине; упражнять в выполнении различных заданий при нырянии; воспитывать выносливость.     </w:t>
            </w:r>
          </w:p>
          <w:p w:rsidR="00D14FC0" w:rsidRPr="0072659A" w:rsidRDefault="00D14FC0" w:rsidP="00E03912">
            <w:pPr>
              <w:jc w:val="both"/>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погружение с выдохом;</w:t>
            </w:r>
          </w:p>
          <w:p w:rsidR="00D14FC0" w:rsidRDefault="00D14FC0" w:rsidP="00E03912">
            <w:pPr>
              <w:ind w:right="357"/>
            </w:pPr>
            <w:r>
              <w:t>- ныряние  с доставанием игрушек со дна;</w:t>
            </w:r>
          </w:p>
          <w:p w:rsidR="00D14FC0" w:rsidRDefault="00D14FC0" w:rsidP="00E03912">
            <w:pPr>
              <w:ind w:right="357"/>
            </w:pPr>
            <w:r>
              <w:t>- «пронырни под дорожкой»;</w:t>
            </w:r>
          </w:p>
          <w:p w:rsidR="00D14FC0" w:rsidRDefault="00D14FC0" w:rsidP="00E03912">
            <w:pPr>
              <w:ind w:right="357"/>
            </w:pPr>
            <w:r>
              <w:t>- работа ног «кроль» у опоры с дыханием;</w:t>
            </w:r>
          </w:p>
          <w:p w:rsidR="00D14FC0" w:rsidRDefault="00D14FC0" w:rsidP="00E03912">
            <w:pPr>
              <w:ind w:right="357"/>
            </w:pPr>
            <w:r>
              <w:t>- «стрелочка» на груди;</w:t>
            </w:r>
          </w:p>
          <w:p w:rsidR="00D14FC0" w:rsidRDefault="00D14FC0" w:rsidP="00E03912">
            <w:pPr>
              <w:ind w:right="357"/>
            </w:pPr>
            <w:r>
              <w:t>- «стрелочка» на спине;</w:t>
            </w:r>
          </w:p>
          <w:p w:rsidR="00D14FC0" w:rsidRPr="00F37990" w:rsidRDefault="00D14FC0" w:rsidP="00E03912">
            <w:pPr>
              <w:ind w:right="357"/>
            </w:pPr>
            <w:r>
              <w:t xml:space="preserve">- плавание в одежде; </w:t>
            </w:r>
          </w:p>
        </w:tc>
        <w:tc>
          <w:tcPr>
            <w:tcW w:w="2268" w:type="dxa"/>
          </w:tcPr>
          <w:p w:rsidR="00D14FC0" w:rsidRDefault="00D14FC0" w:rsidP="00E03912">
            <w:pPr>
              <w:ind w:right="357"/>
            </w:pPr>
          </w:p>
          <w:p w:rsidR="00D14FC0" w:rsidRDefault="00D14FC0" w:rsidP="00E03912">
            <w:pPr>
              <w:ind w:right="357"/>
            </w:pPr>
            <w:r>
              <w:t>«Буксировка»</w:t>
            </w:r>
          </w:p>
          <w:p w:rsidR="00D14FC0" w:rsidRPr="00F37990" w:rsidRDefault="00D14FC0" w:rsidP="00E03912">
            <w:pPr>
              <w:ind w:right="357"/>
            </w:pPr>
            <w:r>
              <w:t>«Кто быстрее»</w:t>
            </w: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090F91" w:rsidRDefault="00D14FC0" w:rsidP="00E03912">
            <w:pPr>
              <w:jc w:val="both"/>
            </w:pPr>
            <w:r w:rsidRPr="00090F91">
              <w:t xml:space="preserve">Учить детей выполнять гребковые движения руками при скольжении; упражнять в свободном вращении в воде; учить выполнять правило: не толкать товарища в воде.    </w:t>
            </w:r>
          </w:p>
          <w:p w:rsidR="00D14FC0" w:rsidRPr="0072659A" w:rsidRDefault="00D14FC0" w:rsidP="00E03912">
            <w:pPr>
              <w:jc w:val="both"/>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«лягушата»;</w:t>
            </w:r>
          </w:p>
          <w:p w:rsidR="00D14FC0" w:rsidRDefault="00D14FC0" w:rsidP="00E03912">
            <w:pPr>
              <w:ind w:right="357"/>
            </w:pPr>
            <w:r>
              <w:t>- выдохи в воду;</w:t>
            </w:r>
          </w:p>
          <w:p w:rsidR="00D14FC0" w:rsidRDefault="00D14FC0" w:rsidP="00E03912">
            <w:pPr>
              <w:ind w:right="357"/>
            </w:pPr>
            <w:r>
              <w:t>- скольжение на груди, спине;</w:t>
            </w:r>
          </w:p>
          <w:p w:rsidR="00D14FC0" w:rsidRDefault="00D14FC0" w:rsidP="00E03912">
            <w:pPr>
              <w:ind w:right="357"/>
            </w:pPr>
            <w:r>
              <w:t>- «винт»;</w:t>
            </w:r>
          </w:p>
          <w:p w:rsidR="00D14FC0" w:rsidRDefault="00D14FC0" w:rsidP="00E03912">
            <w:pPr>
              <w:ind w:right="357"/>
            </w:pPr>
            <w:r>
              <w:t>- скольжение с гребком одной рукой, вторая на доске;</w:t>
            </w:r>
          </w:p>
          <w:p w:rsidR="00D14FC0" w:rsidRPr="005F2866" w:rsidRDefault="00D14FC0" w:rsidP="00E03912">
            <w:pPr>
              <w:ind w:right="357"/>
            </w:pPr>
            <w:r>
              <w:t>- свободное плавание;</w:t>
            </w:r>
          </w:p>
        </w:tc>
        <w:tc>
          <w:tcPr>
            <w:tcW w:w="2268" w:type="dxa"/>
          </w:tcPr>
          <w:p w:rsidR="00D14FC0" w:rsidRDefault="00D14FC0" w:rsidP="00E03912">
            <w:pPr>
              <w:ind w:right="357"/>
            </w:pPr>
          </w:p>
          <w:p w:rsidR="00D14FC0" w:rsidRPr="005F2866" w:rsidRDefault="00D14FC0" w:rsidP="00E03912">
            <w:pPr>
              <w:ind w:right="357"/>
            </w:pPr>
            <w:r>
              <w:t xml:space="preserve"> «Найди клад»</w:t>
            </w: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090F91" w:rsidRDefault="00D14FC0" w:rsidP="00E03912">
            <w:pPr>
              <w:jc w:val="both"/>
            </w:pPr>
            <w:r w:rsidRPr="00090F91">
              <w:t xml:space="preserve">Учить детей скольжению с работой ног в сочетании с дыханием; упражнять в нырянии с продвижением вперед; воспитывать умение играть самостоятельно.       </w:t>
            </w:r>
          </w:p>
          <w:p w:rsidR="00D14FC0" w:rsidRPr="00596EB7" w:rsidRDefault="00D14FC0" w:rsidP="00E03912">
            <w:pPr>
              <w:ind w:right="357"/>
              <w:jc w:val="both"/>
              <w:rPr>
                <w:b/>
              </w:rPr>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в парах;</w:t>
            </w:r>
          </w:p>
          <w:p w:rsidR="00D14FC0" w:rsidRDefault="00D14FC0" w:rsidP="00E03912">
            <w:pPr>
              <w:ind w:right="357"/>
            </w:pPr>
            <w:r>
              <w:t>- «насос»;</w:t>
            </w:r>
          </w:p>
          <w:p w:rsidR="00D14FC0" w:rsidRDefault="00D14FC0" w:rsidP="00E03912">
            <w:pPr>
              <w:ind w:right="357"/>
            </w:pPr>
            <w:r>
              <w:t>- «водопад»;</w:t>
            </w:r>
          </w:p>
          <w:p w:rsidR="00D14FC0" w:rsidRDefault="00D14FC0" w:rsidP="00E03912">
            <w:pPr>
              <w:ind w:right="357"/>
            </w:pPr>
            <w:r>
              <w:t>- «переправа»;</w:t>
            </w:r>
          </w:p>
          <w:p w:rsidR="00D14FC0" w:rsidRDefault="00D14FC0" w:rsidP="00E03912">
            <w:pPr>
              <w:ind w:right="357"/>
            </w:pPr>
            <w:r>
              <w:t>- «торпеда» на груди;</w:t>
            </w:r>
          </w:p>
          <w:p w:rsidR="00D14FC0" w:rsidRPr="005F2866" w:rsidRDefault="00D14FC0" w:rsidP="00E03912">
            <w:pPr>
              <w:ind w:right="357"/>
            </w:pPr>
            <w:r>
              <w:t>- «торпеда» на спине;</w:t>
            </w:r>
          </w:p>
        </w:tc>
        <w:tc>
          <w:tcPr>
            <w:tcW w:w="2268" w:type="dxa"/>
          </w:tcPr>
          <w:p w:rsidR="00D14FC0" w:rsidRDefault="00D14FC0" w:rsidP="00E03912">
            <w:pPr>
              <w:ind w:right="357"/>
            </w:pPr>
          </w:p>
          <w:p w:rsidR="00D14FC0" w:rsidRDefault="00D14FC0" w:rsidP="00E03912">
            <w:pPr>
              <w:ind w:right="357"/>
            </w:pPr>
            <w:r>
              <w:t>«Баскетбол на воде»</w:t>
            </w:r>
          </w:p>
          <w:p w:rsidR="00D14FC0" w:rsidRPr="005F2866" w:rsidRDefault="00D14FC0" w:rsidP="00E03912">
            <w:pPr>
              <w:ind w:right="357"/>
            </w:pPr>
            <w:r>
              <w:t>«Караси и щука»</w:t>
            </w:r>
          </w:p>
        </w:tc>
      </w:tr>
      <w:tr w:rsidR="00D14FC0" w:rsidRPr="00596EB7">
        <w:tc>
          <w:tcPr>
            <w:tcW w:w="1589" w:type="dxa"/>
          </w:tcPr>
          <w:p w:rsidR="00D14FC0" w:rsidRPr="005E1545" w:rsidRDefault="00D14FC0" w:rsidP="00E03912">
            <w:pPr>
              <w:ind w:right="357"/>
              <w:jc w:val="center"/>
            </w:pPr>
            <w:r>
              <w:t>4 неделя</w:t>
            </w:r>
          </w:p>
        </w:tc>
        <w:tc>
          <w:tcPr>
            <w:tcW w:w="2630" w:type="dxa"/>
          </w:tcPr>
          <w:p w:rsidR="00D14FC0" w:rsidRPr="00521819" w:rsidRDefault="00D14FC0" w:rsidP="00E03912">
            <w:pPr>
              <w:ind w:right="357"/>
              <w:jc w:val="both"/>
            </w:pPr>
            <w:r w:rsidRPr="00521819">
              <w:t>Мониторинг двигательных умений и навыков детей</w:t>
            </w:r>
          </w:p>
        </w:tc>
        <w:tc>
          <w:tcPr>
            <w:tcW w:w="3402" w:type="dxa"/>
          </w:tcPr>
          <w:p w:rsidR="00D14FC0" w:rsidRDefault="00D14FC0" w:rsidP="00E03912">
            <w:pPr>
              <w:ind w:right="357"/>
            </w:pPr>
            <w:r>
              <w:t>- разминка на суше;</w:t>
            </w:r>
          </w:p>
          <w:p w:rsidR="00D14FC0" w:rsidRDefault="00D14FC0" w:rsidP="00E03912">
            <w:pPr>
              <w:ind w:right="357"/>
            </w:pPr>
            <w:r>
              <w:t>- погружение с выдохом;</w:t>
            </w:r>
          </w:p>
          <w:p w:rsidR="00D14FC0" w:rsidRDefault="00D14FC0" w:rsidP="00E03912">
            <w:pPr>
              <w:ind w:right="357"/>
            </w:pPr>
            <w:r>
              <w:t>- умение лежать на груди;</w:t>
            </w:r>
          </w:p>
          <w:p w:rsidR="00D14FC0" w:rsidRDefault="00D14FC0" w:rsidP="00E03912">
            <w:pPr>
              <w:ind w:right="357"/>
            </w:pPr>
            <w:r>
              <w:t>- умение лежать на спине;</w:t>
            </w:r>
          </w:p>
          <w:p w:rsidR="00D14FC0" w:rsidRDefault="00D14FC0" w:rsidP="00E03912">
            <w:pPr>
              <w:ind w:right="357"/>
            </w:pPr>
            <w:r>
              <w:t>- скольжение на груди;</w:t>
            </w:r>
          </w:p>
          <w:p w:rsidR="00D14FC0" w:rsidRDefault="00D14FC0" w:rsidP="00E03912">
            <w:pPr>
              <w:ind w:right="357"/>
            </w:pPr>
            <w:r>
              <w:t>- скольжение на спине;</w:t>
            </w:r>
          </w:p>
          <w:p w:rsidR="00D14FC0" w:rsidRDefault="00D14FC0" w:rsidP="00E03912">
            <w:pPr>
              <w:ind w:right="357"/>
            </w:pPr>
            <w:r>
              <w:lastRenderedPageBreak/>
              <w:t>- скольжение с работой ног на груди;</w:t>
            </w:r>
          </w:p>
          <w:p w:rsidR="00D14FC0" w:rsidRPr="005F2866" w:rsidRDefault="00D14FC0" w:rsidP="00E03912">
            <w:pPr>
              <w:ind w:right="357"/>
            </w:pPr>
            <w:r>
              <w:t>- скольжение с работой ног на спине;</w:t>
            </w:r>
          </w:p>
        </w:tc>
        <w:tc>
          <w:tcPr>
            <w:tcW w:w="2268" w:type="dxa"/>
          </w:tcPr>
          <w:p w:rsidR="00D14FC0" w:rsidRDefault="00D14FC0" w:rsidP="00E03912">
            <w:pPr>
              <w:ind w:right="357"/>
            </w:pPr>
          </w:p>
          <w:p w:rsidR="00D14FC0" w:rsidRPr="005F2866" w:rsidRDefault="00D14FC0" w:rsidP="00E03912">
            <w:pPr>
              <w:ind w:right="357"/>
            </w:pPr>
            <w:r>
              <w:t>Свободное плавание</w:t>
            </w:r>
          </w:p>
        </w:tc>
      </w:tr>
    </w:tbl>
    <w:p w:rsidR="006F51BC" w:rsidRDefault="006F51BC" w:rsidP="0050699D">
      <w:pPr>
        <w:spacing w:line="360" w:lineRule="auto"/>
        <w:rPr>
          <w:b/>
          <w:sz w:val="28"/>
          <w:szCs w:val="28"/>
        </w:rPr>
      </w:pPr>
    </w:p>
    <w:p w:rsidR="00B9321A" w:rsidRDefault="00B9321A" w:rsidP="00D14FC0">
      <w:pPr>
        <w:spacing w:line="360" w:lineRule="auto"/>
        <w:jc w:val="center"/>
        <w:rPr>
          <w:b/>
          <w:sz w:val="28"/>
          <w:szCs w:val="28"/>
        </w:rPr>
      </w:pPr>
    </w:p>
    <w:p w:rsidR="00D14FC0" w:rsidRDefault="00D14FC0" w:rsidP="00D14FC0">
      <w:pPr>
        <w:spacing w:line="360" w:lineRule="auto"/>
        <w:jc w:val="center"/>
        <w:rPr>
          <w:b/>
          <w:sz w:val="28"/>
          <w:szCs w:val="28"/>
        </w:rPr>
      </w:pPr>
      <w:r>
        <w:rPr>
          <w:b/>
          <w:sz w:val="28"/>
          <w:szCs w:val="28"/>
        </w:rPr>
        <w:t>ФЕВРАЛЬ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402"/>
        <w:gridCol w:w="2268"/>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402"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2268"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5B42A1" w:rsidRDefault="00D14FC0" w:rsidP="00672CBE">
            <w:r w:rsidRPr="005B42A1">
              <w:t xml:space="preserve">Упражнять детей в выполнении упражнения «Звездочка» и «Поплавок»; тренировать в скольжении с дыханием; воспитывать выносливость.    </w:t>
            </w:r>
          </w:p>
          <w:p w:rsidR="00D14FC0" w:rsidRPr="0072659A" w:rsidRDefault="00D14FC0" w:rsidP="00E03912">
            <w:pPr>
              <w:jc w:val="both"/>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легкий бег с заданиями;</w:t>
            </w:r>
          </w:p>
          <w:p w:rsidR="00D14FC0" w:rsidRDefault="00D14FC0" w:rsidP="00E03912">
            <w:pPr>
              <w:ind w:right="357"/>
            </w:pPr>
            <w:r>
              <w:t>- погружение с продолжительным выдохом;</w:t>
            </w:r>
          </w:p>
          <w:p w:rsidR="00D14FC0" w:rsidRDefault="00D14FC0" w:rsidP="00E03912">
            <w:pPr>
              <w:ind w:right="357"/>
            </w:pPr>
            <w:r>
              <w:t>- «звездочка»;</w:t>
            </w:r>
          </w:p>
          <w:p w:rsidR="00D14FC0" w:rsidRDefault="00D14FC0" w:rsidP="00E03912">
            <w:pPr>
              <w:ind w:right="357"/>
            </w:pPr>
            <w:r>
              <w:t>- «поплавок»;</w:t>
            </w:r>
          </w:p>
          <w:p w:rsidR="00D14FC0" w:rsidRDefault="00D14FC0" w:rsidP="00E03912">
            <w:pPr>
              <w:ind w:right="357"/>
            </w:pPr>
            <w:r>
              <w:t>- плавание с работой ног «кроль» с дыханием;</w:t>
            </w:r>
          </w:p>
          <w:p w:rsidR="00D14FC0" w:rsidRPr="00F37990" w:rsidRDefault="00D14FC0" w:rsidP="00E03912">
            <w:pPr>
              <w:ind w:right="357"/>
            </w:pPr>
            <w:r>
              <w:t>- катание на кругах, плотиках;</w:t>
            </w:r>
          </w:p>
        </w:tc>
        <w:tc>
          <w:tcPr>
            <w:tcW w:w="2268" w:type="dxa"/>
          </w:tcPr>
          <w:p w:rsidR="00D14FC0" w:rsidRDefault="00D14FC0" w:rsidP="00E03912">
            <w:pPr>
              <w:ind w:right="357"/>
            </w:pPr>
          </w:p>
          <w:p w:rsidR="00D14FC0" w:rsidRDefault="00D14FC0" w:rsidP="00E03912">
            <w:pPr>
              <w:ind w:right="357"/>
            </w:pPr>
            <w:r>
              <w:t>«Зеркальце»</w:t>
            </w:r>
          </w:p>
          <w:p w:rsidR="00D14FC0" w:rsidRPr="00F37990" w:rsidRDefault="00D14FC0" w:rsidP="00E03912">
            <w:pPr>
              <w:ind w:right="357"/>
            </w:pPr>
            <w:r>
              <w:t>«Сосчитай»</w:t>
            </w: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5B42A1" w:rsidRDefault="00D14FC0" w:rsidP="00E03912">
            <w:pPr>
              <w:jc w:val="both"/>
            </w:pPr>
            <w:r w:rsidRPr="005B42A1">
              <w:t>Продолжать учить гребковым движениям рук при скольжении; свободно переворачиваться в воде; упражнять в нырянии, скольжении; воспитывать настойчивость.</w:t>
            </w:r>
          </w:p>
          <w:p w:rsidR="00D14FC0" w:rsidRPr="0072659A" w:rsidRDefault="00D14FC0" w:rsidP="00E03912">
            <w:pPr>
              <w:jc w:val="both"/>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Pr="00596EB7" w:rsidRDefault="00D14FC0" w:rsidP="00E03912">
            <w:pPr>
              <w:pStyle w:val="Default"/>
              <w:rPr>
                <w:sz w:val="28"/>
                <w:szCs w:val="28"/>
              </w:rPr>
            </w:pPr>
            <w:r>
              <w:t xml:space="preserve">- ходьба </w:t>
            </w:r>
            <w:r w:rsidRPr="00AF28EB">
              <w:t>в полунаклоне с выполнением гребковых движений рук;</w:t>
            </w:r>
            <w:r w:rsidRPr="00596EB7">
              <w:rPr>
                <w:sz w:val="28"/>
                <w:szCs w:val="28"/>
              </w:rPr>
              <w:t xml:space="preserve"> </w:t>
            </w:r>
          </w:p>
          <w:p w:rsidR="00D14FC0" w:rsidRPr="00AF28EB" w:rsidRDefault="00D14FC0" w:rsidP="00E03912">
            <w:pPr>
              <w:pStyle w:val="Default"/>
            </w:pPr>
            <w:r w:rsidRPr="00AF28EB">
              <w:t>- скольжение на груди, спине;</w:t>
            </w:r>
          </w:p>
          <w:p w:rsidR="00D14FC0" w:rsidRDefault="00D14FC0" w:rsidP="00E03912">
            <w:pPr>
              <w:pStyle w:val="Default"/>
            </w:pPr>
            <w:r w:rsidRPr="00AF28EB">
              <w:t xml:space="preserve">- </w:t>
            </w:r>
            <w:r>
              <w:t>«винт»;</w:t>
            </w:r>
          </w:p>
          <w:p w:rsidR="00D14FC0" w:rsidRDefault="00D14FC0" w:rsidP="00E03912">
            <w:pPr>
              <w:pStyle w:val="Default"/>
            </w:pPr>
            <w:r>
              <w:t>- плавать при помощи рук «кроль» с опорой в ногах;</w:t>
            </w:r>
          </w:p>
          <w:p w:rsidR="00D14FC0" w:rsidRPr="005F2866" w:rsidRDefault="00D14FC0" w:rsidP="00E03912">
            <w:pPr>
              <w:ind w:right="357"/>
            </w:pPr>
            <w:r>
              <w:t>- «переправа» в парах;</w:t>
            </w:r>
          </w:p>
        </w:tc>
        <w:tc>
          <w:tcPr>
            <w:tcW w:w="2268" w:type="dxa"/>
          </w:tcPr>
          <w:p w:rsidR="00D14FC0" w:rsidRDefault="00D14FC0" w:rsidP="00E03912">
            <w:pPr>
              <w:ind w:right="357"/>
            </w:pPr>
          </w:p>
          <w:p w:rsidR="00D14FC0" w:rsidRDefault="00D14FC0" w:rsidP="00E03912">
            <w:pPr>
              <w:ind w:right="357"/>
            </w:pPr>
            <w:r>
              <w:t>«Переправа пограничников»</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5B42A1" w:rsidRDefault="00D14FC0" w:rsidP="00E03912">
            <w:pPr>
              <w:jc w:val="both"/>
            </w:pPr>
            <w:r w:rsidRPr="005B42A1">
              <w:t xml:space="preserve">Упражнять в скольжении на груди и спине; закреплять умение выполнять упражнения под водой с открытыми глазами;    воспитывать  выносливость.  </w:t>
            </w:r>
          </w:p>
          <w:p w:rsidR="00D14FC0" w:rsidRPr="00596EB7" w:rsidRDefault="00D14FC0" w:rsidP="00E03912">
            <w:pPr>
              <w:ind w:right="357"/>
              <w:jc w:val="both"/>
              <w:rPr>
                <w:b/>
              </w:rPr>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в круг;</w:t>
            </w:r>
          </w:p>
          <w:p w:rsidR="00D14FC0" w:rsidRDefault="00D14FC0" w:rsidP="00E03912">
            <w:pPr>
              <w:ind w:right="357"/>
            </w:pPr>
            <w:r>
              <w:t>- в кругу: погружение, взявшись за руки;</w:t>
            </w:r>
          </w:p>
          <w:p w:rsidR="00D14FC0" w:rsidRDefault="00D14FC0" w:rsidP="00E03912">
            <w:pPr>
              <w:ind w:right="357"/>
            </w:pPr>
            <w:r>
              <w:t>- «сядь на дно»;</w:t>
            </w:r>
          </w:p>
          <w:p w:rsidR="00D14FC0" w:rsidRDefault="00D14FC0" w:rsidP="00E03912">
            <w:pPr>
              <w:ind w:right="357"/>
            </w:pPr>
            <w:r>
              <w:t>- собрать тонущие предметы со дна «кто больше?»;</w:t>
            </w:r>
          </w:p>
          <w:p w:rsidR="00D14FC0" w:rsidRPr="005F2866" w:rsidRDefault="00D14FC0" w:rsidP="00E03912">
            <w:pPr>
              <w:ind w:right="357"/>
            </w:pPr>
            <w:r>
              <w:t>- скольжение на груди, спине «кто дальше проскользит?»;</w:t>
            </w:r>
          </w:p>
        </w:tc>
        <w:tc>
          <w:tcPr>
            <w:tcW w:w="2268" w:type="dxa"/>
          </w:tcPr>
          <w:p w:rsidR="00D14FC0" w:rsidRDefault="00D14FC0" w:rsidP="00E03912">
            <w:pPr>
              <w:ind w:right="357"/>
            </w:pPr>
          </w:p>
          <w:p w:rsidR="00D14FC0" w:rsidRDefault="00D14FC0" w:rsidP="00E03912">
            <w:pPr>
              <w:ind w:right="357"/>
            </w:pPr>
            <w:r>
              <w:t>«Рыбий хвост»</w:t>
            </w:r>
          </w:p>
          <w:p w:rsidR="00D14FC0" w:rsidRPr="005F2866" w:rsidRDefault="00D14FC0" w:rsidP="00E03912">
            <w:pPr>
              <w:ind w:right="357"/>
            </w:pPr>
            <w:r>
              <w:t>«Пятнашки с поплавком»</w:t>
            </w:r>
          </w:p>
        </w:tc>
      </w:tr>
      <w:tr w:rsidR="00D14FC0" w:rsidRPr="00596EB7">
        <w:tc>
          <w:tcPr>
            <w:tcW w:w="1589" w:type="dxa"/>
          </w:tcPr>
          <w:p w:rsidR="00D14FC0" w:rsidRPr="005E1545" w:rsidRDefault="00D14FC0" w:rsidP="00E03912">
            <w:pPr>
              <w:ind w:right="357"/>
              <w:jc w:val="center"/>
            </w:pPr>
            <w:r>
              <w:t>4 неделя</w:t>
            </w:r>
          </w:p>
        </w:tc>
        <w:tc>
          <w:tcPr>
            <w:tcW w:w="2630" w:type="dxa"/>
          </w:tcPr>
          <w:p w:rsidR="00D14FC0" w:rsidRPr="00774258" w:rsidRDefault="00D14FC0" w:rsidP="00774258">
            <w:pPr>
              <w:jc w:val="both"/>
            </w:pPr>
            <w:r w:rsidRPr="005B42A1">
              <w:t xml:space="preserve">Отрабатывать движения ног у бортика, как при плавании способом </w:t>
            </w:r>
            <w:r w:rsidRPr="005B42A1">
              <w:lastRenderedPageBreak/>
              <w:t xml:space="preserve">«кроль»; продолжать учить правильному дыханию; упражнять в скольжении на груди, спине с работой ног; воспитывать ловкость. </w:t>
            </w:r>
          </w:p>
        </w:tc>
        <w:tc>
          <w:tcPr>
            <w:tcW w:w="3402"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xml:space="preserve">- выдохи в воду; тоже с </w:t>
            </w:r>
            <w:r>
              <w:lastRenderedPageBreak/>
              <w:t>поворотом головы;</w:t>
            </w:r>
          </w:p>
          <w:p w:rsidR="00D14FC0" w:rsidRDefault="00D14FC0" w:rsidP="00E03912">
            <w:pPr>
              <w:ind w:right="357"/>
            </w:pPr>
            <w:r>
              <w:t>- «фонтаны» у бортика;</w:t>
            </w:r>
          </w:p>
          <w:p w:rsidR="00D14FC0" w:rsidRDefault="00672CBE" w:rsidP="00E03912">
            <w:pPr>
              <w:ind w:right="357"/>
            </w:pPr>
            <w:r>
              <w:t>- «торпеда» н</w:t>
            </w:r>
            <w:r w:rsidR="00D14FC0">
              <w:t>а груди;</w:t>
            </w:r>
          </w:p>
          <w:p w:rsidR="00D14FC0" w:rsidRDefault="00D14FC0" w:rsidP="00E03912">
            <w:pPr>
              <w:ind w:right="357"/>
            </w:pPr>
            <w:r>
              <w:t>- «торпеда» на спине;</w:t>
            </w:r>
          </w:p>
          <w:p w:rsidR="00D14FC0" w:rsidRPr="005F2866" w:rsidRDefault="00D14FC0" w:rsidP="00E03912">
            <w:pPr>
              <w:ind w:right="357"/>
            </w:pPr>
            <w:r>
              <w:t>- свободное плавание;</w:t>
            </w:r>
          </w:p>
        </w:tc>
        <w:tc>
          <w:tcPr>
            <w:tcW w:w="2268" w:type="dxa"/>
          </w:tcPr>
          <w:p w:rsidR="00D14FC0" w:rsidRDefault="00D14FC0" w:rsidP="00E03912">
            <w:pPr>
              <w:ind w:right="357"/>
            </w:pPr>
          </w:p>
          <w:p w:rsidR="00D14FC0" w:rsidRPr="005F2866" w:rsidRDefault="00D14FC0" w:rsidP="00E03912">
            <w:pPr>
              <w:ind w:right="357"/>
            </w:pPr>
            <w:r>
              <w:t>«Гонка мяча»</w:t>
            </w:r>
          </w:p>
        </w:tc>
      </w:tr>
    </w:tbl>
    <w:p w:rsidR="00774258" w:rsidRDefault="00774258" w:rsidP="0050699D">
      <w:pPr>
        <w:spacing w:line="360" w:lineRule="auto"/>
        <w:rPr>
          <w:b/>
          <w:sz w:val="28"/>
          <w:szCs w:val="28"/>
        </w:rPr>
      </w:pPr>
    </w:p>
    <w:p w:rsidR="00D14FC0" w:rsidRDefault="00D14FC0" w:rsidP="00D14FC0">
      <w:pPr>
        <w:spacing w:line="360" w:lineRule="auto"/>
        <w:jc w:val="center"/>
        <w:rPr>
          <w:b/>
          <w:sz w:val="28"/>
          <w:szCs w:val="28"/>
        </w:rPr>
      </w:pPr>
      <w:r>
        <w:rPr>
          <w:b/>
          <w:sz w:val="28"/>
          <w:szCs w:val="28"/>
        </w:rPr>
        <w:t>МАРТ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402"/>
        <w:gridCol w:w="2268"/>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402"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2268"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9E0B63" w:rsidRDefault="00D14FC0" w:rsidP="00E03912">
            <w:pPr>
              <w:jc w:val="both"/>
            </w:pPr>
            <w:r w:rsidRPr="009E0B63">
              <w:t xml:space="preserve">Учить согласованной работе рук и ног при плавании способом «кроль» на груди; упражнять в погружении с выдохом, задержкой дыхания; упражнять в скольжении; развивать силу, выносливость.      </w:t>
            </w:r>
          </w:p>
          <w:p w:rsidR="00D14FC0" w:rsidRPr="0072659A" w:rsidRDefault="00D14FC0" w:rsidP="00E03912">
            <w:pPr>
              <w:jc w:val="both"/>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погружение с задержкой дыхания;</w:t>
            </w:r>
          </w:p>
          <w:p w:rsidR="00D14FC0" w:rsidRDefault="00D14FC0" w:rsidP="00E03912">
            <w:pPr>
              <w:ind w:right="357"/>
            </w:pPr>
            <w:r>
              <w:t>- «пускаем пузыри»;</w:t>
            </w:r>
          </w:p>
          <w:p w:rsidR="00D14FC0" w:rsidRDefault="00D14FC0" w:rsidP="00E03912">
            <w:pPr>
              <w:ind w:right="357"/>
            </w:pPr>
            <w:r>
              <w:t>- плавать при помощи движений рук с опорой в ногах;</w:t>
            </w:r>
          </w:p>
          <w:p w:rsidR="00D14FC0" w:rsidRDefault="00D14FC0" w:rsidP="00E03912">
            <w:pPr>
              <w:ind w:right="357"/>
            </w:pPr>
            <w:r>
              <w:t>- плавание с работой ног «кроль»;</w:t>
            </w:r>
          </w:p>
          <w:p w:rsidR="00D14FC0" w:rsidRPr="00F37990" w:rsidRDefault="00D14FC0" w:rsidP="00E03912">
            <w:pPr>
              <w:ind w:right="357"/>
            </w:pPr>
            <w:r>
              <w:t>- плавание кролем в полной координации;</w:t>
            </w:r>
          </w:p>
        </w:tc>
        <w:tc>
          <w:tcPr>
            <w:tcW w:w="2268" w:type="dxa"/>
          </w:tcPr>
          <w:p w:rsidR="00D14FC0" w:rsidRDefault="00D14FC0" w:rsidP="00E03912">
            <w:pPr>
              <w:ind w:right="357"/>
            </w:pPr>
          </w:p>
          <w:p w:rsidR="00D14FC0" w:rsidRPr="00F37990" w:rsidRDefault="00D14FC0" w:rsidP="00E03912">
            <w:pPr>
              <w:ind w:right="357"/>
            </w:pPr>
            <w:r>
              <w:t xml:space="preserve"> «Невод»</w:t>
            </w: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9E0B63" w:rsidRDefault="00D14FC0" w:rsidP="00E03912">
            <w:pPr>
              <w:jc w:val="both"/>
            </w:pPr>
            <w:r w:rsidRPr="009E0B63">
              <w:t>Тренировать в скольжении на груди, спине; отрабатывать гребковые движения рук; закреплять умение свободно перемещаться в воде; воспитывать активность в игре.</w:t>
            </w:r>
          </w:p>
          <w:p w:rsidR="00D14FC0" w:rsidRPr="0072659A" w:rsidRDefault="00D14FC0" w:rsidP="00E03912">
            <w:pPr>
              <w:jc w:val="both"/>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«мельница» в ходьбе;</w:t>
            </w:r>
          </w:p>
          <w:p w:rsidR="00D14FC0" w:rsidRDefault="00D14FC0" w:rsidP="00E03912">
            <w:pPr>
              <w:ind w:right="357"/>
            </w:pPr>
            <w:r>
              <w:t>- «стрелочка» на груди;</w:t>
            </w:r>
          </w:p>
          <w:p w:rsidR="00D14FC0" w:rsidRDefault="00D14FC0" w:rsidP="00E03912">
            <w:pPr>
              <w:ind w:right="357"/>
            </w:pPr>
            <w:r>
              <w:t>- «стрелочка» на спине;</w:t>
            </w:r>
          </w:p>
          <w:p w:rsidR="00D14FC0" w:rsidRPr="005F2866" w:rsidRDefault="00D14FC0" w:rsidP="00E03912">
            <w:pPr>
              <w:ind w:right="357"/>
            </w:pPr>
            <w:r>
              <w:t>- подныривание в надувные круги, лежащие на воде;</w:t>
            </w:r>
          </w:p>
        </w:tc>
        <w:tc>
          <w:tcPr>
            <w:tcW w:w="2268" w:type="dxa"/>
          </w:tcPr>
          <w:p w:rsidR="00D14FC0" w:rsidRDefault="00D14FC0" w:rsidP="00E03912">
            <w:pPr>
              <w:ind w:right="357"/>
            </w:pPr>
          </w:p>
          <w:p w:rsidR="00D14FC0" w:rsidRDefault="00D14FC0" w:rsidP="00E03912">
            <w:pPr>
              <w:ind w:right="357"/>
            </w:pPr>
            <w:r>
              <w:t>«Поезд в туннель»</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9E0B63" w:rsidRDefault="00D14FC0" w:rsidP="00E03912">
            <w:pPr>
              <w:jc w:val="both"/>
            </w:pPr>
            <w:r w:rsidRPr="009E0B63">
              <w:t xml:space="preserve">Учить согласованной работе рук и ног при плавании способом «кроль» на спине; упражнять в дыхании с поворотом головы; закреплять правила поведения в воде.      </w:t>
            </w:r>
          </w:p>
          <w:p w:rsidR="00D14FC0" w:rsidRPr="00596EB7" w:rsidRDefault="00D14FC0" w:rsidP="00E03912">
            <w:pPr>
              <w:ind w:right="357"/>
              <w:jc w:val="both"/>
              <w:rPr>
                <w:b/>
              </w:rPr>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в парах;</w:t>
            </w:r>
          </w:p>
          <w:p w:rsidR="00D14FC0" w:rsidRDefault="00D14FC0" w:rsidP="00E03912">
            <w:pPr>
              <w:ind w:right="357"/>
            </w:pPr>
            <w:r>
              <w:t>- «насос»;</w:t>
            </w:r>
          </w:p>
          <w:p w:rsidR="00D14FC0" w:rsidRDefault="00D14FC0" w:rsidP="00E03912">
            <w:pPr>
              <w:ind w:right="357"/>
            </w:pPr>
            <w:r>
              <w:t>- «качели»;</w:t>
            </w:r>
          </w:p>
          <w:p w:rsidR="00D14FC0" w:rsidRDefault="00D14FC0" w:rsidP="00E03912">
            <w:pPr>
              <w:ind w:right="357"/>
            </w:pPr>
            <w:r>
              <w:t>- упр. на дыхание с поворотом головы;</w:t>
            </w:r>
          </w:p>
          <w:p w:rsidR="00D14FC0" w:rsidRDefault="00D14FC0" w:rsidP="00E03912">
            <w:pPr>
              <w:ind w:right="357"/>
            </w:pPr>
            <w:r>
              <w:t>- плавание на спине при</w:t>
            </w:r>
            <w:r w:rsidR="00AF4B0C">
              <w:t xml:space="preserve"> </w:t>
            </w:r>
            <w:r>
              <w:t>помощи рук «кроль»;</w:t>
            </w:r>
          </w:p>
          <w:p w:rsidR="00D14FC0" w:rsidRDefault="00D14FC0" w:rsidP="00E03912">
            <w:pPr>
              <w:ind w:right="357"/>
            </w:pPr>
            <w:r>
              <w:t>- «торпеда» на спине;</w:t>
            </w:r>
          </w:p>
          <w:p w:rsidR="00D14FC0" w:rsidRPr="005F2866" w:rsidRDefault="00D14FC0" w:rsidP="00E03912">
            <w:pPr>
              <w:ind w:right="357"/>
            </w:pPr>
            <w:r>
              <w:t>- плавание кролем на спине;</w:t>
            </w:r>
          </w:p>
        </w:tc>
        <w:tc>
          <w:tcPr>
            <w:tcW w:w="2268" w:type="dxa"/>
          </w:tcPr>
          <w:p w:rsidR="00D14FC0" w:rsidRDefault="00D14FC0" w:rsidP="00E03912">
            <w:pPr>
              <w:ind w:right="357"/>
            </w:pPr>
          </w:p>
          <w:p w:rsidR="00D14FC0" w:rsidRPr="005F2866" w:rsidRDefault="00D14FC0" w:rsidP="00E03912">
            <w:pPr>
              <w:ind w:right="357"/>
            </w:pPr>
            <w:r>
              <w:t xml:space="preserve"> «Чья звездочка дольше продержится на воде?»</w:t>
            </w:r>
          </w:p>
        </w:tc>
      </w:tr>
      <w:tr w:rsidR="00D14FC0" w:rsidRPr="00596EB7">
        <w:tc>
          <w:tcPr>
            <w:tcW w:w="1589" w:type="dxa"/>
          </w:tcPr>
          <w:p w:rsidR="00D14FC0" w:rsidRPr="005E1545" w:rsidRDefault="00D14FC0" w:rsidP="00E03912">
            <w:pPr>
              <w:ind w:right="357"/>
              <w:jc w:val="center"/>
            </w:pPr>
            <w:r>
              <w:t>4 неделя</w:t>
            </w:r>
          </w:p>
        </w:tc>
        <w:tc>
          <w:tcPr>
            <w:tcW w:w="2630" w:type="dxa"/>
          </w:tcPr>
          <w:p w:rsidR="00D14FC0" w:rsidRPr="009E0B63" w:rsidRDefault="00D14FC0" w:rsidP="00E03912">
            <w:pPr>
              <w:jc w:val="both"/>
            </w:pPr>
            <w:r w:rsidRPr="009E0B63">
              <w:t xml:space="preserve">Отрабатывать скольжение с работой ног на груди, спине; упражнять в </w:t>
            </w:r>
            <w:r w:rsidRPr="009E0B63">
              <w:lastRenderedPageBreak/>
              <w:t xml:space="preserve">подныривании, доставании предметов со дна; воспитывать настойчивость.      </w:t>
            </w:r>
          </w:p>
          <w:p w:rsidR="00D14FC0" w:rsidRPr="005B42A1" w:rsidRDefault="00D14FC0" w:rsidP="00E03912">
            <w:pPr>
              <w:jc w:val="both"/>
            </w:pPr>
          </w:p>
          <w:p w:rsidR="00D14FC0" w:rsidRPr="00596EB7" w:rsidRDefault="00D14FC0" w:rsidP="00E03912">
            <w:pPr>
              <w:ind w:right="357"/>
              <w:jc w:val="both"/>
              <w:rPr>
                <w:b/>
              </w:rPr>
            </w:pPr>
          </w:p>
        </w:tc>
        <w:tc>
          <w:tcPr>
            <w:tcW w:w="3402"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xml:space="preserve">- выпрыгивание с </w:t>
            </w:r>
            <w:r>
              <w:lastRenderedPageBreak/>
              <w:t>падением на воду;</w:t>
            </w:r>
          </w:p>
          <w:p w:rsidR="00D14FC0" w:rsidRDefault="00D14FC0" w:rsidP="00E03912">
            <w:pPr>
              <w:ind w:right="357"/>
            </w:pPr>
            <w:r>
              <w:t>- выдохи в воду;</w:t>
            </w:r>
          </w:p>
          <w:p w:rsidR="00D14FC0" w:rsidRDefault="00D14FC0" w:rsidP="00E03912">
            <w:pPr>
              <w:ind w:right="357"/>
            </w:pPr>
            <w:r>
              <w:t>- «торпеда» на груди;</w:t>
            </w:r>
          </w:p>
          <w:p w:rsidR="00D14FC0" w:rsidRDefault="00D14FC0" w:rsidP="00E03912">
            <w:pPr>
              <w:ind w:right="357"/>
            </w:pPr>
            <w:r>
              <w:t>- «торпеда» на спине;</w:t>
            </w:r>
          </w:p>
          <w:p w:rsidR="00D14FC0" w:rsidRDefault="00D14FC0" w:rsidP="00E03912">
            <w:pPr>
              <w:ind w:right="357"/>
            </w:pPr>
            <w:r>
              <w:t>- подныривание под дорожкой, доставание предметов со дна;</w:t>
            </w:r>
          </w:p>
          <w:p w:rsidR="00D14FC0" w:rsidRPr="005F2866" w:rsidRDefault="00D14FC0" w:rsidP="00E03912">
            <w:pPr>
              <w:ind w:right="357"/>
            </w:pPr>
            <w:r>
              <w:t>- свободное плавание;</w:t>
            </w:r>
          </w:p>
        </w:tc>
        <w:tc>
          <w:tcPr>
            <w:tcW w:w="2268" w:type="dxa"/>
          </w:tcPr>
          <w:p w:rsidR="00D14FC0" w:rsidRDefault="00D14FC0" w:rsidP="00E03912">
            <w:pPr>
              <w:ind w:right="357"/>
            </w:pPr>
          </w:p>
          <w:p w:rsidR="00D14FC0" w:rsidRDefault="00D14FC0" w:rsidP="00E03912">
            <w:pPr>
              <w:ind w:right="357"/>
            </w:pPr>
            <w:r>
              <w:t>«Мяч в воздухе»</w:t>
            </w:r>
          </w:p>
          <w:p w:rsidR="00D14FC0" w:rsidRPr="005F2866" w:rsidRDefault="00D14FC0" w:rsidP="00E03912">
            <w:pPr>
              <w:ind w:right="357"/>
            </w:pPr>
            <w:r>
              <w:t xml:space="preserve">«Самая быстрая </w:t>
            </w:r>
            <w:r>
              <w:lastRenderedPageBreak/>
              <w:t>пара»</w:t>
            </w:r>
          </w:p>
        </w:tc>
      </w:tr>
    </w:tbl>
    <w:p w:rsidR="00D14FC0" w:rsidRDefault="00D14FC0" w:rsidP="00D14FC0">
      <w:pPr>
        <w:spacing w:line="360" w:lineRule="auto"/>
        <w:jc w:val="center"/>
        <w:rPr>
          <w:b/>
          <w:sz w:val="28"/>
          <w:szCs w:val="28"/>
        </w:rPr>
      </w:pPr>
      <w:r>
        <w:rPr>
          <w:b/>
          <w:sz w:val="28"/>
          <w:szCs w:val="28"/>
        </w:rPr>
        <w:lastRenderedPageBreak/>
        <w:t>АПРЕЛЬ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402"/>
        <w:gridCol w:w="2268"/>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402"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2268"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FF4868" w:rsidRDefault="00D14FC0" w:rsidP="00E03912">
            <w:pPr>
              <w:jc w:val="both"/>
            </w:pPr>
            <w:r w:rsidRPr="00FF4868">
              <w:t xml:space="preserve">Учить детей плаванию способом «кроль» на груди; отрабатывать скольжение с дыханием; закреплять умение свободно перемещаться в воде; воспитывать желание научиться плавать.   </w:t>
            </w:r>
          </w:p>
          <w:p w:rsidR="00D14FC0" w:rsidRPr="0072659A" w:rsidRDefault="00D14FC0" w:rsidP="00E03912">
            <w:pPr>
              <w:jc w:val="both"/>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xml:space="preserve">- </w:t>
            </w:r>
            <w:r w:rsidRPr="00B63C81">
              <w:t>ходьба спиной вперед с круговыми движениями рук;</w:t>
            </w:r>
          </w:p>
          <w:p w:rsidR="00D14FC0" w:rsidRDefault="00D14FC0" w:rsidP="00E03912">
            <w:pPr>
              <w:ind w:right="357"/>
            </w:pPr>
            <w:r>
              <w:t>- серия выдохов в оду;</w:t>
            </w:r>
          </w:p>
          <w:p w:rsidR="00D14FC0" w:rsidRDefault="00D14FC0" w:rsidP="00E03912">
            <w:pPr>
              <w:ind w:right="357"/>
            </w:pPr>
            <w:r>
              <w:t>- плавание с работой ног с дыханием;</w:t>
            </w:r>
          </w:p>
          <w:p w:rsidR="00D14FC0" w:rsidRDefault="00D14FC0" w:rsidP="00E03912">
            <w:pPr>
              <w:ind w:right="357"/>
            </w:pPr>
            <w:r>
              <w:t>- плавание кролем на груди;</w:t>
            </w:r>
          </w:p>
          <w:p w:rsidR="00D14FC0" w:rsidRPr="00F37990" w:rsidRDefault="00D14FC0" w:rsidP="00E03912">
            <w:pPr>
              <w:ind w:right="357"/>
            </w:pPr>
            <w:r>
              <w:t>-  ныряние с продвижением вперед;</w:t>
            </w:r>
          </w:p>
        </w:tc>
        <w:tc>
          <w:tcPr>
            <w:tcW w:w="2268" w:type="dxa"/>
          </w:tcPr>
          <w:p w:rsidR="00D14FC0" w:rsidRDefault="00D14FC0" w:rsidP="00E03912">
            <w:pPr>
              <w:ind w:right="357"/>
            </w:pPr>
          </w:p>
          <w:p w:rsidR="00D14FC0" w:rsidRDefault="00D14FC0" w:rsidP="00E03912">
            <w:pPr>
              <w:ind w:right="357"/>
            </w:pPr>
            <w:r>
              <w:t>«Пятнашки с поплавком»</w:t>
            </w:r>
          </w:p>
          <w:p w:rsidR="00D14FC0" w:rsidRPr="00F37990" w:rsidRDefault="00D14FC0" w:rsidP="00E03912">
            <w:pPr>
              <w:ind w:right="357"/>
            </w:pPr>
            <w:r>
              <w:t>«Свободное место»</w:t>
            </w: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FF4868" w:rsidRDefault="00D14FC0" w:rsidP="00E03912">
            <w:pPr>
              <w:jc w:val="both"/>
            </w:pPr>
            <w:r w:rsidRPr="00FF4868">
              <w:t xml:space="preserve">Учить детей плаванию кроль в полной координации  на спине, ритмично дыша; упражнять в нырянии и доставании предметов со дня; развивать выносливость.     </w:t>
            </w:r>
          </w:p>
          <w:p w:rsidR="00D14FC0" w:rsidRPr="0072659A" w:rsidRDefault="00D14FC0" w:rsidP="00E03912">
            <w:pPr>
              <w:jc w:val="both"/>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Pr="00B63C81" w:rsidRDefault="00D14FC0" w:rsidP="00E03912">
            <w:pPr>
              <w:pStyle w:val="Default"/>
              <w:jc w:val="both"/>
            </w:pPr>
            <w:r w:rsidRPr="00B63C81">
              <w:t>- легкий бег с заданиями;</w:t>
            </w:r>
          </w:p>
          <w:p w:rsidR="00D14FC0" w:rsidRDefault="00D14FC0" w:rsidP="00E03912">
            <w:pPr>
              <w:ind w:right="357"/>
            </w:pPr>
            <w:r>
              <w:t>- вдох, длительный выдох в воду;</w:t>
            </w:r>
          </w:p>
          <w:p w:rsidR="00D14FC0" w:rsidRDefault="00D14FC0" w:rsidP="00E03912">
            <w:pPr>
              <w:ind w:right="357"/>
            </w:pPr>
            <w:r>
              <w:t>- плавание с работой ног на задержке дыхания;</w:t>
            </w:r>
          </w:p>
          <w:p w:rsidR="00D14FC0" w:rsidRDefault="00D14FC0" w:rsidP="00E03912">
            <w:pPr>
              <w:ind w:right="357"/>
            </w:pPr>
            <w:r>
              <w:t>- плавание кролем на спине;</w:t>
            </w:r>
          </w:p>
          <w:p w:rsidR="00D14FC0" w:rsidRPr="005F2866" w:rsidRDefault="00D14FC0" w:rsidP="00E03912">
            <w:pPr>
              <w:ind w:right="357"/>
            </w:pPr>
            <w:r>
              <w:t>- собрать предметы со дна, «кто больше?»;</w:t>
            </w:r>
          </w:p>
        </w:tc>
        <w:tc>
          <w:tcPr>
            <w:tcW w:w="2268" w:type="dxa"/>
          </w:tcPr>
          <w:p w:rsidR="00D14FC0" w:rsidRDefault="00D14FC0" w:rsidP="00E03912">
            <w:pPr>
              <w:ind w:right="357"/>
            </w:pPr>
          </w:p>
          <w:p w:rsidR="00D14FC0" w:rsidRDefault="00D14FC0" w:rsidP="00E03912">
            <w:pPr>
              <w:ind w:right="357"/>
            </w:pPr>
            <w:r>
              <w:t xml:space="preserve"> «Надень бусы»</w:t>
            </w:r>
          </w:p>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FF4868" w:rsidRDefault="00D14FC0" w:rsidP="00E03912">
            <w:pPr>
              <w:jc w:val="both"/>
            </w:pPr>
            <w:r w:rsidRPr="00FF4868">
              <w:t xml:space="preserve">Продолжать учить детей плавать способом «кроль» на груди; отрабатывать движения ногами, техника «кроль»; упражнять в подныривании; воспитывать активность в игре.     </w:t>
            </w:r>
          </w:p>
          <w:p w:rsidR="00D14FC0" w:rsidRPr="00596EB7" w:rsidRDefault="00D14FC0" w:rsidP="00E03912">
            <w:pPr>
              <w:ind w:right="357"/>
              <w:jc w:val="both"/>
              <w:rPr>
                <w:b/>
              </w:rPr>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погружение с выдохом;</w:t>
            </w:r>
          </w:p>
          <w:p w:rsidR="00D14FC0" w:rsidRDefault="00D14FC0" w:rsidP="00E03912">
            <w:pPr>
              <w:ind w:right="357"/>
            </w:pPr>
            <w:r>
              <w:t>- движения ногами «кроль», держась за поручень;</w:t>
            </w:r>
          </w:p>
          <w:p w:rsidR="00D14FC0" w:rsidRDefault="00D14FC0" w:rsidP="00E03912">
            <w:pPr>
              <w:ind w:right="357"/>
            </w:pPr>
            <w:r>
              <w:t>- «стрелочка» на груди, спине;</w:t>
            </w:r>
          </w:p>
          <w:p w:rsidR="00D14FC0" w:rsidRDefault="00D14FC0" w:rsidP="00E03912">
            <w:pPr>
              <w:ind w:right="357"/>
            </w:pPr>
            <w:r>
              <w:t>- плавание кролем на груди в полной координации;</w:t>
            </w:r>
          </w:p>
          <w:p w:rsidR="00D14FC0" w:rsidRPr="005F2866" w:rsidRDefault="00D14FC0" w:rsidP="00E03912">
            <w:pPr>
              <w:ind w:right="357"/>
            </w:pPr>
            <w:r>
              <w:t>- «проплыви под мостом»;</w:t>
            </w:r>
          </w:p>
        </w:tc>
        <w:tc>
          <w:tcPr>
            <w:tcW w:w="2268" w:type="dxa"/>
          </w:tcPr>
          <w:p w:rsidR="00D14FC0" w:rsidRDefault="00D14FC0" w:rsidP="00E03912">
            <w:pPr>
              <w:ind w:right="357"/>
            </w:pPr>
          </w:p>
          <w:p w:rsidR="00D14FC0" w:rsidRDefault="00D14FC0" w:rsidP="00E03912">
            <w:pPr>
              <w:ind w:right="357"/>
            </w:pPr>
            <w:r>
              <w:t>«Передай мяч»</w:t>
            </w:r>
          </w:p>
          <w:p w:rsidR="00D14FC0" w:rsidRPr="005F2866" w:rsidRDefault="00D14FC0" w:rsidP="00E03912">
            <w:pPr>
              <w:ind w:right="357"/>
            </w:pPr>
            <w:r>
              <w:t>«Байдарки»</w:t>
            </w:r>
          </w:p>
        </w:tc>
      </w:tr>
      <w:tr w:rsidR="00D14FC0" w:rsidRPr="00596EB7">
        <w:tc>
          <w:tcPr>
            <w:tcW w:w="1589" w:type="dxa"/>
          </w:tcPr>
          <w:p w:rsidR="00D14FC0" w:rsidRPr="005E1545" w:rsidRDefault="00D14FC0" w:rsidP="00E03912">
            <w:pPr>
              <w:ind w:right="357"/>
              <w:jc w:val="center"/>
            </w:pPr>
            <w:r>
              <w:t>4 неделя</w:t>
            </w:r>
          </w:p>
        </w:tc>
        <w:tc>
          <w:tcPr>
            <w:tcW w:w="2630" w:type="dxa"/>
          </w:tcPr>
          <w:p w:rsidR="00D14FC0" w:rsidRPr="004B49A1" w:rsidRDefault="00D14FC0" w:rsidP="004B49A1">
            <w:pPr>
              <w:jc w:val="both"/>
            </w:pPr>
            <w:r w:rsidRPr="00FF4868">
              <w:t xml:space="preserve">Продолжать учить плавать способом </w:t>
            </w:r>
            <w:r w:rsidRPr="00FF4868">
              <w:lastRenderedPageBreak/>
              <w:t xml:space="preserve">«кроль» на спине; отрабатывать гребковые движения руками; упражнять в погружении и всплывании; закреплять правила поведения в воде.                                                                     </w:t>
            </w:r>
          </w:p>
        </w:tc>
        <w:tc>
          <w:tcPr>
            <w:tcW w:w="3402"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w:t>
            </w:r>
            <w:r>
              <w:lastRenderedPageBreak/>
              <w:t>бортика;</w:t>
            </w:r>
          </w:p>
          <w:p w:rsidR="00D14FC0" w:rsidRDefault="00D14FC0" w:rsidP="00E03912">
            <w:pPr>
              <w:ind w:right="357"/>
            </w:pPr>
            <w:r>
              <w:t>- «поплавок»;</w:t>
            </w:r>
          </w:p>
          <w:p w:rsidR="00D14FC0" w:rsidRDefault="00D14FC0" w:rsidP="00E03912">
            <w:pPr>
              <w:ind w:right="357"/>
            </w:pPr>
            <w:r>
              <w:t>- выдохи в воду;</w:t>
            </w:r>
          </w:p>
          <w:p w:rsidR="00D14FC0" w:rsidRDefault="00D14FC0" w:rsidP="00E03912">
            <w:pPr>
              <w:ind w:right="357"/>
            </w:pPr>
            <w:r>
              <w:t>- плавание при помощи рук «кроль» на спине;</w:t>
            </w:r>
          </w:p>
          <w:p w:rsidR="00D14FC0" w:rsidRDefault="00D14FC0" w:rsidP="00E03912">
            <w:pPr>
              <w:ind w:right="357"/>
            </w:pPr>
            <w:r>
              <w:t>- плавание кролем на спине;</w:t>
            </w:r>
          </w:p>
          <w:p w:rsidR="00D14FC0" w:rsidRPr="005F2866" w:rsidRDefault="00D14FC0" w:rsidP="00E03912">
            <w:pPr>
              <w:ind w:right="357"/>
            </w:pPr>
            <w:r>
              <w:t>- свободное плавание;</w:t>
            </w:r>
          </w:p>
        </w:tc>
        <w:tc>
          <w:tcPr>
            <w:tcW w:w="2268" w:type="dxa"/>
          </w:tcPr>
          <w:p w:rsidR="00D14FC0" w:rsidRDefault="00D14FC0" w:rsidP="00E03912">
            <w:pPr>
              <w:ind w:right="357"/>
            </w:pPr>
          </w:p>
          <w:p w:rsidR="00D14FC0" w:rsidRPr="005F2866" w:rsidRDefault="00D14FC0" w:rsidP="00E03912">
            <w:pPr>
              <w:ind w:right="357"/>
            </w:pPr>
            <w:r>
              <w:t xml:space="preserve"> «Перетяжки»</w:t>
            </w:r>
          </w:p>
        </w:tc>
      </w:tr>
    </w:tbl>
    <w:p w:rsidR="00D14FC0" w:rsidRDefault="00D14FC0" w:rsidP="00D14FC0">
      <w:pPr>
        <w:spacing w:line="360" w:lineRule="auto"/>
        <w:jc w:val="center"/>
        <w:rPr>
          <w:b/>
          <w:sz w:val="28"/>
          <w:szCs w:val="28"/>
        </w:rPr>
      </w:pPr>
      <w:r>
        <w:rPr>
          <w:b/>
          <w:sz w:val="28"/>
          <w:szCs w:val="28"/>
        </w:rPr>
        <w:lastRenderedPageBreak/>
        <w:t>МАЙ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2630"/>
        <w:gridCol w:w="3402"/>
        <w:gridCol w:w="2268"/>
      </w:tblGrid>
      <w:tr w:rsidR="00D14FC0" w:rsidRPr="00596EB7">
        <w:tc>
          <w:tcPr>
            <w:tcW w:w="1589" w:type="dxa"/>
            <w:vAlign w:val="center"/>
          </w:tcPr>
          <w:p w:rsidR="00D14FC0" w:rsidRPr="00596EB7" w:rsidRDefault="00D14FC0" w:rsidP="00E03912">
            <w:pPr>
              <w:ind w:right="357"/>
              <w:jc w:val="center"/>
              <w:rPr>
                <w:b/>
                <w:sz w:val="28"/>
                <w:szCs w:val="28"/>
              </w:rPr>
            </w:pPr>
            <w:r w:rsidRPr="00596EB7">
              <w:rPr>
                <w:b/>
                <w:sz w:val="28"/>
                <w:szCs w:val="28"/>
              </w:rPr>
              <w:t>занятия</w:t>
            </w:r>
          </w:p>
        </w:tc>
        <w:tc>
          <w:tcPr>
            <w:tcW w:w="2630" w:type="dxa"/>
            <w:vAlign w:val="center"/>
          </w:tcPr>
          <w:p w:rsidR="00D14FC0" w:rsidRPr="00596EB7" w:rsidRDefault="00D14FC0" w:rsidP="00E03912">
            <w:pPr>
              <w:ind w:right="357"/>
              <w:jc w:val="center"/>
              <w:rPr>
                <w:b/>
                <w:sz w:val="28"/>
                <w:szCs w:val="28"/>
              </w:rPr>
            </w:pPr>
            <w:r w:rsidRPr="00596EB7">
              <w:rPr>
                <w:b/>
                <w:sz w:val="28"/>
                <w:szCs w:val="28"/>
              </w:rPr>
              <w:t>Задачи</w:t>
            </w:r>
          </w:p>
        </w:tc>
        <w:tc>
          <w:tcPr>
            <w:tcW w:w="3402" w:type="dxa"/>
            <w:vAlign w:val="center"/>
          </w:tcPr>
          <w:p w:rsidR="00D14FC0" w:rsidRPr="00596EB7" w:rsidRDefault="00D14FC0" w:rsidP="00E03912">
            <w:pPr>
              <w:ind w:right="357"/>
              <w:jc w:val="center"/>
              <w:rPr>
                <w:b/>
                <w:sz w:val="28"/>
                <w:szCs w:val="28"/>
              </w:rPr>
            </w:pPr>
            <w:r w:rsidRPr="00596EB7">
              <w:rPr>
                <w:b/>
                <w:sz w:val="28"/>
                <w:szCs w:val="28"/>
              </w:rPr>
              <w:t>Программное содержание</w:t>
            </w:r>
          </w:p>
        </w:tc>
        <w:tc>
          <w:tcPr>
            <w:tcW w:w="2268" w:type="dxa"/>
            <w:vAlign w:val="center"/>
          </w:tcPr>
          <w:p w:rsidR="00D14FC0" w:rsidRPr="00596EB7" w:rsidRDefault="00D14FC0" w:rsidP="00E03912">
            <w:pPr>
              <w:ind w:right="357"/>
              <w:jc w:val="center"/>
              <w:rPr>
                <w:b/>
                <w:sz w:val="28"/>
                <w:szCs w:val="28"/>
              </w:rPr>
            </w:pPr>
            <w:r w:rsidRPr="00596EB7">
              <w:rPr>
                <w:b/>
                <w:sz w:val="28"/>
                <w:szCs w:val="28"/>
              </w:rPr>
              <w:t>Игры</w:t>
            </w:r>
          </w:p>
        </w:tc>
      </w:tr>
      <w:tr w:rsidR="00D14FC0" w:rsidRPr="00F37990">
        <w:tc>
          <w:tcPr>
            <w:tcW w:w="1589" w:type="dxa"/>
          </w:tcPr>
          <w:p w:rsidR="00D14FC0" w:rsidRPr="00F37990" w:rsidRDefault="00D14FC0" w:rsidP="00E03912">
            <w:pPr>
              <w:ind w:right="357"/>
              <w:jc w:val="center"/>
            </w:pPr>
            <w:r>
              <w:t>1 неделя</w:t>
            </w:r>
          </w:p>
        </w:tc>
        <w:tc>
          <w:tcPr>
            <w:tcW w:w="2630" w:type="dxa"/>
          </w:tcPr>
          <w:p w:rsidR="00D14FC0" w:rsidRPr="00EB3B2C" w:rsidRDefault="00D14FC0" w:rsidP="00E03912">
            <w:pPr>
              <w:jc w:val="both"/>
            </w:pPr>
            <w:r w:rsidRPr="00EB3B2C">
              <w:t xml:space="preserve">Учить детей выполнять поворот; отрабатывать скольжение с работой ног; упражнять в нырянии; воспитывать настойчивость.      </w:t>
            </w:r>
          </w:p>
          <w:p w:rsidR="00D14FC0" w:rsidRPr="0072659A" w:rsidRDefault="00D14FC0" w:rsidP="00E03912">
            <w:pPr>
              <w:jc w:val="both"/>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xml:space="preserve">- </w:t>
            </w:r>
            <w:r w:rsidRPr="0033086B">
              <w:t xml:space="preserve">передвижения </w:t>
            </w:r>
            <w:r>
              <w:t xml:space="preserve">шагом, бегом </w:t>
            </w:r>
            <w:r w:rsidRPr="0033086B">
              <w:t>с различным положением рук и ног</w:t>
            </w:r>
            <w:r>
              <w:t>;</w:t>
            </w:r>
          </w:p>
          <w:p w:rsidR="00D14FC0" w:rsidRDefault="00D14FC0" w:rsidP="00E03912">
            <w:pPr>
              <w:ind w:right="357"/>
            </w:pPr>
            <w:r>
              <w:t>- скольжение на груди, спине;</w:t>
            </w:r>
          </w:p>
          <w:p w:rsidR="00D14FC0" w:rsidRDefault="00D14FC0" w:rsidP="00E03912">
            <w:pPr>
              <w:ind w:right="357"/>
            </w:pPr>
            <w:r>
              <w:t>- плавание с работой ног на груди, спине;</w:t>
            </w:r>
          </w:p>
          <w:p w:rsidR="00D14FC0" w:rsidRDefault="00D14FC0" w:rsidP="00E03912">
            <w:pPr>
              <w:ind w:right="357"/>
            </w:pPr>
            <w:r>
              <w:t>- «покажи пятки»;</w:t>
            </w:r>
          </w:p>
          <w:p w:rsidR="00D14FC0" w:rsidRPr="00F37990" w:rsidRDefault="00D14FC0" w:rsidP="00E03912">
            <w:pPr>
              <w:ind w:right="357"/>
            </w:pPr>
            <w:r>
              <w:t>- скольжение, у стенки бассейна выполнить поворот;</w:t>
            </w:r>
          </w:p>
        </w:tc>
        <w:tc>
          <w:tcPr>
            <w:tcW w:w="2268" w:type="dxa"/>
          </w:tcPr>
          <w:p w:rsidR="00D14FC0" w:rsidRDefault="00D14FC0" w:rsidP="00E03912">
            <w:pPr>
              <w:ind w:right="357"/>
            </w:pPr>
          </w:p>
          <w:p w:rsidR="00D14FC0" w:rsidRDefault="00D14FC0" w:rsidP="00E03912">
            <w:pPr>
              <w:ind w:right="357"/>
            </w:pPr>
            <w:r>
              <w:t>«Сядь на дно»</w:t>
            </w:r>
          </w:p>
          <w:p w:rsidR="00D14FC0" w:rsidRPr="00F37990" w:rsidRDefault="00D14FC0" w:rsidP="00E03912">
            <w:pPr>
              <w:ind w:right="357"/>
            </w:pPr>
            <w:r>
              <w:t>«Акробаты»</w:t>
            </w:r>
          </w:p>
        </w:tc>
      </w:tr>
      <w:tr w:rsidR="00D14FC0" w:rsidRPr="00596EB7">
        <w:tc>
          <w:tcPr>
            <w:tcW w:w="1589" w:type="dxa"/>
          </w:tcPr>
          <w:p w:rsidR="00D14FC0" w:rsidRPr="005E1545" w:rsidRDefault="00D14FC0" w:rsidP="00E03912">
            <w:pPr>
              <w:ind w:right="357"/>
              <w:jc w:val="center"/>
            </w:pPr>
            <w:r>
              <w:t>2 неделя</w:t>
            </w:r>
          </w:p>
        </w:tc>
        <w:tc>
          <w:tcPr>
            <w:tcW w:w="2630" w:type="dxa"/>
          </w:tcPr>
          <w:p w:rsidR="00D14FC0" w:rsidRPr="00EB3B2C" w:rsidRDefault="00D14FC0" w:rsidP="00E03912">
            <w:pPr>
              <w:jc w:val="both"/>
            </w:pPr>
            <w:r w:rsidRPr="00EB3B2C">
              <w:t>Продолжать учить детей плавать способом «кроль» на груди спине в полной координации; отрабатывать гребковые движения руками; упражнять в доставании предметов со дна; воспитывать смелость.</w:t>
            </w:r>
          </w:p>
          <w:p w:rsidR="00D14FC0" w:rsidRPr="0072659A" w:rsidRDefault="00D14FC0" w:rsidP="00E03912">
            <w:pPr>
              <w:jc w:val="both"/>
            </w:pPr>
          </w:p>
        </w:tc>
        <w:tc>
          <w:tcPr>
            <w:tcW w:w="3402" w:type="dxa"/>
          </w:tcPr>
          <w:p w:rsidR="00D14FC0" w:rsidRPr="005F2866" w:rsidRDefault="00D14FC0" w:rsidP="00E03912">
            <w:pPr>
              <w:ind w:right="357"/>
            </w:pPr>
            <w:r>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t>- гребковые движения руками в ходьбе;</w:t>
            </w:r>
          </w:p>
          <w:p w:rsidR="00D14FC0" w:rsidRDefault="00D14FC0" w:rsidP="00E03912">
            <w:pPr>
              <w:ind w:right="357"/>
            </w:pPr>
            <w:r>
              <w:t>- плавание с работой ног «кроль» на груди, спине;</w:t>
            </w:r>
          </w:p>
          <w:p w:rsidR="00D14FC0" w:rsidRDefault="00D14FC0" w:rsidP="00E03912">
            <w:pPr>
              <w:ind w:right="357"/>
            </w:pPr>
            <w:r>
              <w:t>- плавание способом кроль на груди, спине в полной координации;</w:t>
            </w:r>
          </w:p>
          <w:p w:rsidR="00D14FC0" w:rsidRPr="005F2866" w:rsidRDefault="00D14FC0" w:rsidP="00E03912">
            <w:pPr>
              <w:ind w:right="357"/>
            </w:pPr>
            <w:r>
              <w:t>- «достань колечко»;</w:t>
            </w:r>
          </w:p>
        </w:tc>
        <w:tc>
          <w:tcPr>
            <w:tcW w:w="2268" w:type="dxa"/>
          </w:tcPr>
          <w:p w:rsidR="00D14FC0" w:rsidRDefault="00D14FC0" w:rsidP="00E03912">
            <w:pPr>
              <w:ind w:right="357"/>
            </w:pPr>
          </w:p>
          <w:p w:rsidR="00D14FC0" w:rsidRPr="005F2866" w:rsidRDefault="00D14FC0" w:rsidP="00E03912">
            <w:pPr>
              <w:ind w:right="357"/>
            </w:pPr>
            <w:r>
              <w:t xml:space="preserve"> «Караси и щука»  </w:t>
            </w:r>
          </w:p>
        </w:tc>
      </w:tr>
      <w:tr w:rsidR="00D14FC0" w:rsidRPr="00596EB7">
        <w:tc>
          <w:tcPr>
            <w:tcW w:w="1589" w:type="dxa"/>
          </w:tcPr>
          <w:p w:rsidR="00D14FC0" w:rsidRPr="005E1545" w:rsidRDefault="00D14FC0" w:rsidP="00E03912">
            <w:pPr>
              <w:ind w:right="357"/>
              <w:jc w:val="center"/>
            </w:pPr>
            <w:r>
              <w:t>3 неделя</w:t>
            </w:r>
          </w:p>
        </w:tc>
        <w:tc>
          <w:tcPr>
            <w:tcW w:w="2630" w:type="dxa"/>
          </w:tcPr>
          <w:p w:rsidR="00D14FC0" w:rsidRPr="00B57DF4" w:rsidRDefault="00D14FC0" w:rsidP="00E03912">
            <w:pPr>
              <w:ind w:right="357"/>
              <w:jc w:val="both"/>
            </w:pPr>
            <w:r w:rsidRPr="00B57DF4">
              <w:t>Мониторинг двигательных умений и навыков детей</w:t>
            </w:r>
          </w:p>
        </w:tc>
        <w:tc>
          <w:tcPr>
            <w:tcW w:w="3402" w:type="dxa"/>
          </w:tcPr>
          <w:p w:rsidR="00D14FC0" w:rsidRDefault="00D14FC0" w:rsidP="00E03912">
            <w:pPr>
              <w:ind w:right="357"/>
            </w:pPr>
            <w:r>
              <w:t>- разминка на суше;</w:t>
            </w:r>
          </w:p>
          <w:p w:rsidR="00D14FC0" w:rsidRDefault="00D14FC0" w:rsidP="00E03912">
            <w:pPr>
              <w:ind w:right="357"/>
            </w:pPr>
            <w:r>
              <w:t>- погружение с выдохом;</w:t>
            </w:r>
          </w:p>
          <w:p w:rsidR="00D14FC0" w:rsidRDefault="00D14FC0" w:rsidP="00E03912">
            <w:pPr>
              <w:ind w:right="357"/>
            </w:pPr>
            <w:r>
              <w:t>- умение лежать на груди;</w:t>
            </w:r>
          </w:p>
          <w:p w:rsidR="00D14FC0" w:rsidRDefault="00D14FC0" w:rsidP="00E03912">
            <w:pPr>
              <w:ind w:right="357"/>
            </w:pPr>
            <w:r>
              <w:t>- умение лежать на спине;</w:t>
            </w:r>
          </w:p>
          <w:p w:rsidR="00D14FC0" w:rsidRDefault="00D14FC0" w:rsidP="00E03912">
            <w:pPr>
              <w:ind w:right="357"/>
            </w:pPr>
            <w:r>
              <w:t>- скольжение на груди;</w:t>
            </w:r>
          </w:p>
          <w:p w:rsidR="00D14FC0" w:rsidRDefault="00D14FC0" w:rsidP="00E03912">
            <w:pPr>
              <w:ind w:right="357"/>
            </w:pPr>
            <w:r>
              <w:t>- скольжение на спине;</w:t>
            </w:r>
          </w:p>
          <w:p w:rsidR="00D14FC0" w:rsidRDefault="00D14FC0" w:rsidP="00E03912">
            <w:pPr>
              <w:ind w:right="357"/>
            </w:pPr>
            <w:r>
              <w:t>- скольжение с работой ног на груди;</w:t>
            </w:r>
          </w:p>
          <w:p w:rsidR="00D14FC0" w:rsidRPr="005F2866" w:rsidRDefault="00D14FC0" w:rsidP="00E03912">
            <w:pPr>
              <w:ind w:right="357"/>
            </w:pPr>
            <w:r>
              <w:t>- скольжение с работой ног на спине;</w:t>
            </w:r>
          </w:p>
        </w:tc>
        <w:tc>
          <w:tcPr>
            <w:tcW w:w="2268" w:type="dxa"/>
          </w:tcPr>
          <w:p w:rsidR="00D14FC0" w:rsidRPr="005F2866" w:rsidRDefault="00D14FC0" w:rsidP="00E03912">
            <w:pPr>
              <w:ind w:right="357"/>
            </w:pPr>
          </w:p>
        </w:tc>
      </w:tr>
      <w:tr w:rsidR="00D14FC0" w:rsidRPr="00596EB7">
        <w:tc>
          <w:tcPr>
            <w:tcW w:w="1589" w:type="dxa"/>
          </w:tcPr>
          <w:p w:rsidR="00D14FC0" w:rsidRPr="005E1545" w:rsidRDefault="00D14FC0" w:rsidP="00E03912">
            <w:pPr>
              <w:ind w:right="357"/>
              <w:jc w:val="center"/>
            </w:pPr>
            <w:r>
              <w:t>4 неделя</w:t>
            </w:r>
          </w:p>
        </w:tc>
        <w:tc>
          <w:tcPr>
            <w:tcW w:w="2630" w:type="dxa"/>
          </w:tcPr>
          <w:p w:rsidR="00D14FC0" w:rsidRPr="00EB3B2C" w:rsidRDefault="00D14FC0" w:rsidP="00E03912">
            <w:pPr>
              <w:jc w:val="both"/>
            </w:pPr>
            <w:r w:rsidRPr="00EB3B2C">
              <w:t xml:space="preserve">Тренировать в плавании способом «кроль» на груди и </w:t>
            </w:r>
            <w:r w:rsidRPr="00EB3B2C">
              <w:lastRenderedPageBreak/>
              <w:t xml:space="preserve">спине; отрабатывать поворот; развивать выносливость. </w:t>
            </w:r>
          </w:p>
          <w:p w:rsidR="00D14FC0" w:rsidRPr="00596EB7" w:rsidRDefault="00D14FC0" w:rsidP="00E03912">
            <w:pPr>
              <w:ind w:right="357"/>
              <w:jc w:val="both"/>
              <w:rPr>
                <w:b/>
              </w:rPr>
            </w:pPr>
          </w:p>
        </w:tc>
        <w:tc>
          <w:tcPr>
            <w:tcW w:w="3402" w:type="dxa"/>
          </w:tcPr>
          <w:p w:rsidR="00D14FC0" w:rsidRPr="005F2866" w:rsidRDefault="00D14FC0" w:rsidP="00E03912">
            <w:pPr>
              <w:ind w:right="357"/>
            </w:pPr>
            <w:r>
              <w:lastRenderedPageBreak/>
              <w:t>- Разминка</w:t>
            </w:r>
            <w:r w:rsidRPr="005F2866">
              <w:t xml:space="preserve"> на суше;</w:t>
            </w:r>
          </w:p>
          <w:p w:rsidR="00D14FC0" w:rsidRDefault="00D14FC0" w:rsidP="00E03912">
            <w:pPr>
              <w:ind w:right="357"/>
            </w:pPr>
            <w:r w:rsidRPr="005F2866">
              <w:t>-</w:t>
            </w:r>
            <w:r>
              <w:t xml:space="preserve"> вход в воду, построение у бортика;</w:t>
            </w:r>
          </w:p>
          <w:p w:rsidR="00D14FC0" w:rsidRDefault="00D14FC0" w:rsidP="00E03912">
            <w:pPr>
              <w:ind w:right="357"/>
            </w:pPr>
            <w:r>
              <w:lastRenderedPageBreak/>
              <w:t>- погружение с выдохом;</w:t>
            </w:r>
          </w:p>
          <w:p w:rsidR="00D14FC0" w:rsidRDefault="00D14FC0" w:rsidP="00E03912">
            <w:pPr>
              <w:ind w:right="357"/>
            </w:pPr>
            <w:r>
              <w:t>- выполнить поворот в ходьбе, в скольжении;</w:t>
            </w:r>
          </w:p>
          <w:p w:rsidR="00D14FC0" w:rsidRDefault="00D14FC0" w:rsidP="00E03912">
            <w:pPr>
              <w:ind w:right="357"/>
            </w:pPr>
            <w:r>
              <w:t>- плавание кролем на груди и спине;</w:t>
            </w:r>
          </w:p>
          <w:p w:rsidR="00D14FC0" w:rsidRDefault="00D14FC0" w:rsidP="00E03912">
            <w:pPr>
              <w:ind w:right="357"/>
            </w:pPr>
            <w:r>
              <w:t>- транспортировка «раненого» (кукла);</w:t>
            </w:r>
          </w:p>
          <w:p w:rsidR="00D14FC0" w:rsidRPr="005F2866" w:rsidRDefault="00D14FC0" w:rsidP="00E03912">
            <w:pPr>
              <w:ind w:right="357"/>
            </w:pPr>
            <w:r>
              <w:t>- свободное плавание;</w:t>
            </w:r>
          </w:p>
        </w:tc>
        <w:tc>
          <w:tcPr>
            <w:tcW w:w="2268" w:type="dxa"/>
          </w:tcPr>
          <w:p w:rsidR="00D14FC0" w:rsidRDefault="00D14FC0" w:rsidP="00E03912">
            <w:pPr>
              <w:ind w:right="357"/>
            </w:pPr>
          </w:p>
          <w:p w:rsidR="00D14FC0" w:rsidRPr="0086749A" w:rsidRDefault="00D14FC0" w:rsidP="00E03912">
            <w:r w:rsidRPr="0086749A">
              <w:t>«С донесением вплавь»</w:t>
            </w:r>
          </w:p>
          <w:p w:rsidR="00D14FC0" w:rsidRPr="005F2866" w:rsidRDefault="00D14FC0" w:rsidP="00E03912">
            <w:pPr>
              <w:ind w:right="357"/>
            </w:pPr>
            <w:r>
              <w:lastRenderedPageBreak/>
              <w:t>«Чье звено скорее соберется»</w:t>
            </w:r>
          </w:p>
        </w:tc>
      </w:tr>
    </w:tbl>
    <w:p w:rsidR="005712F1" w:rsidRPr="00795C66" w:rsidRDefault="005712F1" w:rsidP="00697441">
      <w:pPr>
        <w:jc w:val="both"/>
        <w:rPr>
          <w:sz w:val="28"/>
          <w:szCs w:val="28"/>
        </w:rPr>
      </w:pPr>
    </w:p>
    <w:p w:rsidR="00387EB1" w:rsidRPr="00387EB1" w:rsidRDefault="00387EB1" w:rsidP="00387EB1">
      <w:pPr>
        <w:rPr>
          <w:vanish/>
        </w:rPr>
      </w:pPr>
    </w:p>
    <w:p w:rsidR="003327D1" w:rsidRDefault="003327D1" w:rsidP="000514F7">
      <w:pPr>
        <w:rPr>
          <w:b/>
          <w:sz w:val="28"/>
          <w:szCs w:val="28"/>
        </w:rPr>
      </w:pPr>
    </w:p>
    <w:p w:rsidR="002555F9" w:rsidRDefault="002555F9" w:rsidP="000514F7">
      <w:pPr>
        <w:rPr>
          <w:b/>
          <w:sz w:val="28"/>
          <w:szCs w:val="28"/>
        </w:rPr>
      </w:pPr>
    </w:p>
    <w:p w:rsidR="000514F7" w:rsidRDefault="00710910" w:rsidP="00710910">
      <w:pPr>
        <w:rPr>
          <w:b/>
          <w:sz w:val="28"/>
          <w:szCs w:val="28"/>
        </w:rPr>
      </w:pPr>
      <w:r>
        <w:rPr>
          <w:b/>
          <w:sz w:val="28"/>
          <w:szCs w:val="28"/>
        </w:rPr>
        <w:t xml:space="preserve">2.2.2 </w:t>
      </w:r>
      <w:r w:rsidR="000514F7" w:rsidRPr="00537B98">
        <w:rPr>
          <w:b/>
          <w:sz w:val="28"/>
          <w:szCs w:val="28"/>
        </w:rPr>
        <w:t>Содержание работы по  краеведению</w:t>
      </w:r>
      <w:r w:rsidR="00B11B23">
        <w:rPr>
          <w:b/>
          <w:sz w:val="28"/>
          <w:szCs w:val="28"/>
        </w:rPr>
        <w:t>.</w:t>
      </w:r>
    </w:p>
    <w:p w:rsidR="00FB5619" w:rsidRDefault="00FB5619" w:rsidP="00FB5619">
      <w:pPr>
        <w:pStyle w:val="Default"/>
        <w:rPr>
          <w:b/>
          <w:color w:val="auto"/>
        </w:rPr>
      </w:pPr>
    </w:p>
    <w:p w:rsidR="0096713F" w:rsidRDefault="00710910" w:rsidP="0096713F">
      <w:pPr>
        <w:autoSpaceDE w:val="0"/>
        <w:jc w:val="both"/>
        <w:rPr>
          <w:b/>
        </w:rPr>
      </w:pPr>
      <w:r>
        <w:rPr>
          <w:b/>
        </w:rPr>
        <w:t>2.1</w:t>
      </w:r>
      <w:r w:rsidR="0096713F">
        <w:rPr>
          <w:b/>
        </w:rPr>
        <w:t>.  Региональный компонент Программы</w:t>
      </w:r>
    </w:p>
    <w:p w:rsidR="0096713F" w:rsidRDefault="0096713F" w:rsidP="0096713F">
      <w:pPr>
        <w:ind w:firstLine="567"/>
        <w:jc w:val="both"/>
        <w:rPr>
          <w:b/>
          <w:bCs/>
        </w:rPr>
      </w:pPr>
    </w:p>
    <w:p w:rsidR="0096713F" w:rsidRDefault="0096713F" w:rsidP="0096713F">
      <w:pPr>
        <w:ind w:firstLine="567"/>
        <w:jc w:val="both"/>
      </w:pPr>
      <w:r>
        <w:rPr>
          <w:b/>
        </w:rPr>
        <w:t xml:space="preserve">Тема. </w:t>
      </w:r>
      <w:proofErr w:type="gramStart"/>
      <w:r>
        <w:t>Сочетание национального, общечеловеческого и духовно – нравственного компонентов в воспитании гражданина ХХ</w:t>
      </w:r>
      <w:r>
        <w:rPr>
          <w:lang w:val="en-US"/>
        </w:rPr>
        <w:t>I</w:t>
      </w:r>
      <w:r>
        <w:t xml:space="preserve"> в. в условиях ДОУ.</w:t>
      </w:r>
      <w:proofErr w:type="gramEnd"/>
    </w:p>
    <w:p w:rsidR="0096713F" w:rsidRDefault="0096713F" w:rsidP="0096713F">
      <w:pPr>
        <w:ind w:firstLine="567"/>
        <w:jc w:val="both"/>
        <w:rPr>
          <w:bCs/>
        </w:rPr>
      </w:pPr>
      <w:r>
        <w:rPr>
          <w:b/>
          <w:bCs/>
          <w:u w:val="single"/>
        </w:rPr>
        <w:t>Цель:</w:t>
      </w:r>
      <w:r>
        <w:rPr>
          <w:b/>
          <w:bCs/>
        </w:rPr>
        <w:t xml:space="preserve">  </w:t>
      </w:r>
      <w:r>
        <w:rPr>
          <w:bCs/>
        </w:rPr>
        <w:t>на основе материалов этнографии, литературы, истории и культуры, народа Липецкой области обеспечивать целостное развитие личности ребенка в период дошкольного детства, формировать чувство патриотизма; формировать активность ребенка через разнообразные виды детской деятельности</w:t>
      </w:r>
    </w:p>
    <w:p w:rsidR="0096713F" w:rsidRDefault="0096713F" w:rsidP="0096713F">
      <w:pPr>
        <w:tabs>
          <w:tab w:val="left" w:pos="0"/>
        </w:tabs>
        <w:autoSpaceDE w:val="0"/>
        <w:rPr>
          <w:rStyle w:val="af5"/>
        </w:rPr>
      </w:pPr>
      <w:r>
        <w:rPr>
          <w:b/>
          <w:bCs/>
        </w:rPr>
        <w:t xml:space="preserve">     </w:t>
      </w:r>
      <w:r>
        <w:rPr>
          <w:rStyle w:val="af5"/>
        </w:rPr>
        <w:t xml:space="preserve">Основные задачи  </w:t>
      </w:r>
    </w:p>
    <w:p w:rsidR="0096713F" w:rsidRDefault="0096713F" w:rsidP="0096713F">
      <w:pPr>
        <w:tabs>
          <w:tab w:val="left" w:pos="0"/>
        </w:tabs>
        <w:autoSpaceDE w:val="0"/>
        <w:rPr>
          <w:rStyle w:val="af5"/>
          <w:b w:val="0"/>
        </w:rPr>
      </w:pPr>
      <w:r>
        <w:rPr>
          <w:rStyle w:val="af5"/>
        </w:rPr>
        <w:t xml:space="preserve">- </w:t>
      </w:r>
      <w:r>
        <w:rPr>
          <w:rStyle w:val="af5"/>
          <w:b w:val="0"/>
        </w:rPr>
        <w:t>расширять и углублять знания о родном крае, его истории, достопримечательности;</w:t>
      </w:r>
    </w:p>
    <w:p w:rsidR="0096713F" w:rsidRDefault="0096713F" w:rsidP="0096713F">
      <w:pPr>
        <w:tabs>
          <w:tab w:val="left" w:pos="0"/>
        </w:tabs>
        <w:autoSpaceDE w:val="0"/>
        <w:rPr>
          <w:rStyle w:val="af5"/>
          <w:b w:val="0"/>
        </w:rPr>
      </w:pPr>
      <w:r>
        <w:rPr>
          <w:rStyle w:val="af5"/>
        </w:rPr>
        <w:t xml:space="preserve">- </w:t>
      </w:r>
      <w:r>
        <w:rPr>
          <w:rStyle w:val="af5"/>
          <w:b w:val="0"/>
        </w:rPr>
        <w:t>учить видеть историю вокруг себя (в домах, которые нас окружают, предметах быта, названиях улиц);</w:t>
      </w:r>
    </w:p>
    <w:p w:rsidR="0096713F" w:rsidRDefault="0096713F" w:rsidP="0096713F">
      <w:pPr>
        <w:tabs>
          <w:tab w:val="left" w:pos="0"/>
        </w:tabs>
        <w:autoSpaceDE w:val="0"/>
        <w:rPr>
          <w:rStyle w:val="af5"/>
          <w:b w:val="0"/>
        </w:rPr>
      </w:pPr>
      <w:r>
        <w:rPr>
          <w:rStyle w:val="af5"/>
          <w:b w:val="0"/>
        </w:rPr>
        <w:t>- развивать нравственно-патриотичесие качества: гордость, гуманизм, желание сохранять и приумножать богатство родного края, воспитывать уважение к труду людей, создающих красивый край;</w:t>
      </w:r>
    </w:p>
    <w:p w:rsidR="0096713F" w:rsidRDefault="0096713F" w:rsidP="0096713F">
      <w:pPr>
        <w:tabs>
          <w:tab w:val="left" w:pos="0"/>
        </w:tabs>
        <w:autoSpaceDE w:val="0"/>
        <w:rPr>
          <w:rStyle w:val="af5"/>
          <w:b w:val="0"/>
        </w:rPr>
      </w:pPr>
      <w:r>
        <w:rPr>
          <w:rStyle w:val="af5"/>
          <w:b w:val="0"/>
        </w:rPr>
        <w:t>- сохранять духовно-нравственное здоровье детей; приобщать их к нравственным и духовным ценностям православной культуры;</w:t>
      </w:r>
    </w:p>
    <w:p w:rsidR="0096713F" w:rsidRDefault="0096713F" w:rsidP="0096713F">
      <w:pPr>
        <w:tabs>
          <w:tab w:val="left" w:pos="0"/>
        </w:tabs>
        <w:autoSpaceDE w:val="0"/>
        <w:rPr>
          <w:rStyle w:val="af5"/>
          <w:b w:val="0"/>
        </w:rPr>
      </w:pPr>
      <w:r>
        <w:rPr>
          <w:rStyle w:val="af5"/>
          <w:b w:val="0"/>
        </w:rPr>
        <w:t>- воспитывать любовь к Родине, родному краю, природе через непосредственное общение с  ней, восприятие её красоты и многообразия;</w:t>
      </w:r>
    </w:p>
    <w:p w:rsidR="0096713F" w:rsidRDefault="0096713F" w:rsidP="0096713F">
      <w:pPr>
        <w:tabs>
          <w:tab w:val="left" w:pos="0"/>
        </w:tabs>
        <w:autoSpaceDE w:val="0"/>
        <w:rPr>
          <w:rStyle w:val="af5"/>
          <w:b w:val="0"/>
        </w:rPr>
      </w:pPr>
      <w:r>
        <w:rPr>
          <w:rStyle w:val="af5"/>
          <w:b w:val="0"/>
        </w:rPr>
        <w:t>- формирование представлений о достопримечательностях родного края, его государственных символов.</w:t>
      </w:r>
    </w:p>
    <w:p w:rsidR="0096713F" w:rsidRDefault="0096713F" w:rsidP="0096713F">
      <w:pPr>
        <w:ind w:firstLine="567"/>
        <w:jc w:val="both"/>
      </w:pPr>
      <w:r>
        <w:t>- изучить теоретические основы приобщения детей дошкольного возраста к национальной, общечеловеческой,  культуре, воспитывая патриотические чувства через духовно – нравственное воспитание,</w:t>
      </w:r>
    </w:p>
    <w:p w:rsidR="0096713F" w:rsidRDefault="0096713F" w:rsidP="0096713F">
      <w:pPr>
        <w:ind w:firstLine="567"/>
        <w:jc w:val="both"/>
      </w:pPr>
      <w:r>
        <w:t>- изучить особенности приобщения детей дошкольного возраста в условиях интеграции различных видов деятельности и выстроить в соответствии систему работы,</w:t>
      </w:r>
    </w:p>
    <w:p w:rsidR="0096713F" w:rsidRDefault="0096713F" w:rsidP="0096713F">
      <w:pPr>
        <w:ind w:firstLine="567"/>
        <w:jc w:val="both"/>
      </w:pPr>
      <w:r>
        <w:t xml:space="preserve"> - выявить уровень ознакомления старших дошкольников с национальной, общечеловеческой культурой, опираясь на духовно – нравственное воспитание,</w:t>
      </w:r>
    </w:p>
    <w:p w:rsidR="0096713F" w:rsidRDefault="0096713F" w:rsidP="0096713F">
      <w:pPr>
        <w:ind w:firstLine="567"/>
        <w:jc w:val="both"/>
      </w:pPr>
      <w:r>
        <w:t>- выстроить в соответствии систему работы по ознакомлению дошкольников с национальной, общечеловеческой культурой, опираясь на духовно – нравственное воспитание,</w:t>
      </w:r>
    </w:p>
    <w:p w:rsidR="0096713F" w:rsidRDefault="0096713F" w:rsidP="0096713F">
      <w:pPr>
        <w:ind w:firstLine="567"/>
        <w:jc w:val="both"/>
      </w:pPr>
      <w:r>
        <w:t>- определить  степень эффективности данной системы приобщения дошкольников  к национальной, общечеловеческой культуре, опираясь на духовно – нравственное воспитание,</w:t>
      </w:r>
    </w:p>
    <w:p w:rsidR="0096713F" w:rsidRDefault="0096713F" w:rsidP="0096713F">
      <w:pPr>
        <w:jc w:val="both"/>
      </w:pPr>
      <w:r>
        <w:t xml:space="preserve">            - приобщить родителей воспитанников как полноправных и полноценных сотрудников в деле нравственного воспитания дошкольников.</w:t>
      </w:r>
    </w:p>
    <w:p w:rsidR="00B9321A" w:rsidRPr="00F16FE9" w:rsidRDefault="0096713F" w:rsidP="00F16FE9">
      <w:pPr>
        <w:numPr>
          <w:ilvl w:val="0"/>
          <w:numId w:val="70"/>
        </w:numPr>
        <w:suppressAutoHyphens/>
        <w:spacing w:line="276" w:lineRule="auto"/>
        <w:ind w:left="0" w:firstLine="567"/>
        <w:jc w:val="both"/>
      </w:pPr>
      <w:r>
        <w:t>разработать план и содержание работы по совершенствованию единства национального, общечеловеческого и духовно – нравственное воспитания дошкольников.</w:t>
      </w:r>
    </w:p>
    <w:p w:rsidR="0096713F" w:rsidRDefault="0096713F" w:rsidP="0096713F">
      <w:pPr>
        <w:pStyle w:val="Default"/>
        <w:ind w:left="180"/>
        <w:jc w:val="center"/>
        <w:rPr>
          <w:b/>
          <w:color w:val="auto"/>
        </w:rPr>
      </w:pPr>
    </w:p>
    <w:tbl>
      <w:tblPr>
        <w:tblW w:w="0" w:type="auto"/>
        <w:tblInd w:w="-65" w:type="dxa"/>
        <w:tblLayout w:type="fixed"/>
        <w:tblLook w:val="0000"/>
      </w:tblPr>
      <w:tblGrid>
        <w:gridCol w:w="4428"/>
        <w:gridCol w:w="5556"/>
      </w:tblGrid>
      <w:tr w:rsidR="0096713F">
        <w:tc>
          <w:tcPr>
            <w:tcW w:w="4428" w:type="dxa"/>
            <w:tcBorders>
              <w:top w:val="single" w:sz="4" w:space="0" w:color="000000"/>
              <w:left w:val="single" w:sz="4" w:space="0" w:color="000000"/>
              <w:bottom w:val="single" w:sz="4" w:space="0" w:color="000000"/>
            </w:tcBorders>
            <w:shd w:val="clear" w:color="auto" w:fill="auto"/>
          </w:tcPr>
          <w:p w:rsidR="0096713F" w:rsidRDefault="0096713F" w:rsidP="006C0513">
            <w:pPr>
              <w:pStyle w:val="Default"/>
              <w:snapToGrid w:val="0"/>
              <w:rPr>
                <w:b/>
                <w:bCs/>
                <w:color w:val="auto"/>
              </w:rPr>
            </w:pPr>
            <w:r>
              <w:rPr>
                <w:b/>
                <w:bCs/>
                <w:color w:val="auto"/>
              </w:rPr>
              <w:lastRenderedPageBreak/>
              <w:t>Образовательная область</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6713F" w:rsidRDefault="0096713F" w:rsidP="006C0513">
            <w:pPr>
              <w:snapToGrid w:val="0"/>
              <w:jc w:val="center"/>
              <w:rPr>
                <w:b/>
                <w:bCs/>
              </w:rPr>
            </w:pPr>
            <w:r>
              <w:rPr>
                <w:b/>
                <w:bCs/>
              </w:rPr>
              <w:t>Задачи</w:t>
            </w:r>
          </w:p>
          <w:p w:rsidR="0096713F" w:rsidRDefault="0096713F" w:rsidP="006C0513">
            <w:pPr>
              <w:pStyle w:val="Default"/>
              <w:rPr>
                <w:b/>
                <w:color w:val="auto"/>
              </w:rPr>
            </w:pPr>
          </w:p>
        </w:tc>
      </w:tr>
      <w:tr w:rsidR="0096713F">
        <w:tc>
          <w:tcPr>
            <w:tcW w:w="4428" w:type="dxa"/>
            <w:tcBorders>
              <w:top w:val="single" w:sz="4" w:space="0" w:color="000000"/>
              <w:left w:val="single" w:sz="4" w:space="0" w:color="000000"/>
              <w:bottom w:val="single" w:sz="4" w:space="0" w:color="000000"/>
            </w:tcBorders>
            <w:shd w:val="clear" w:color="auto" w:fill="auto"/>
          </w:tcPr>
          <w:p w:rsidR="0096713F" w:rsidRDefault="0096713F" w:rsidP="006C0513">
            <w:pPr>
              <w:pStyle w:val="Default"/>
              <w:snapToGrid w:val="0"/>
              <w:rPr>
                <w:b/>
                <w:bCs/>
                <w:color w:val="auto"/>
              </w:rPr>
            </w:pPr>
            <w:r>
              <w:rPr>
                <w:b/>
                <w:bCs/>
                <w:color w:val="auto"/>
              </w:rPr>
              <w:t>Социально-коммуникативное развитие</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6713F" w:rsidRDefault="0096713F" w:rsidP="006C0513">
            <w:pPr>
              <w:snapToGrid w:val="0"/>
              <w:jc w:val="both"/>
            </w:pPr>
            <w:r>
              <w:t>Воспитывать у детей старшего дошкольного возраста чувство любви и привязанности к малой родине, родному дому, проявлением на этой основе ценностных идеалов, гуманных чувств, нравственных отношений к окружающему миру и сверстникам.</w:t>
            </w:r>
          </w:p>
          <w:p w:rsidR="0096713F" w:rsidRDefault="0096713F" w:rsidP="006C0513">
            <w:pPr>
              <w:pStyle w:val="Default"/>
              <w:rPr>
                <w:color w:val="auto"/>
              </w:rPr>
            </w:pPr>
            <w:r>
              <w:rPr>
                <w:color w:val="auto"/>
              </w:rPr>
              <w:t>Использовать  знания о родном крае в игровой  деятельности. Вызывать интерес и уважительное отношение к культуре и традициям  Липецкого края,  стремление сохранять национальные ценности.</w:t>
            </w:r>
          </w:p>
        </w:tc>
      </w:tr>
      <w:tr w:rsidR="0096713F">
        <w:tc>
          <w:tcPr>
            <w:tcW w:w="4428" w:type="dxa"/>
            <w:tcBorders>
              <w:top w:val="single" w:sz="4" w:space="0" w:color="000000"/>
              <w:left w:val="single" w:sz="4" w:space="0" w:color="000000"/>
              <w:bottom w:val="single" w:sz="4" w:space="0" w:color="000000"/>
            </w:tcBorders>
            <w:shd w:val="clear" w:color="auto" w:fill="auto"/>
          </w:tcPr>
          <w:p w:rsidR="0096713F" w:rsidRDefault="0096713F" w:rsidP="006C0513">
            <w:pPr>
              <w:pStyle w:val="Default"/>
              <w:snapToGrid w:val="0"/>
              <w:rPr>
                <w:b/>
                <w:bCs/>
                <w:color w:val="auto"/>
              </w:rPr>
            </w:pPr>
            <w:r>
              <w:rPr>
                <w:b/>
                <w:bCs/>
                <w:color w:val="auto"/>
              </w:rPr>
              <w:t>Познавательное развитие</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6713F" w:rsidRDefault="0096713F" w:rsidP="006C0513">
            <w:pPr>
              <w:pStyle w:val="Default"/>
              <w:snapToGrid w:val="0"/>
              <w:rPr>
                <w:color w:val="auto"/>
              </w:rPr>
            </w:pPr>
            <w:r>
              <w:rPr>
                <w:color w:val="auto"/>
              </w:rPr>
              <w:t>Приобщать  детей к истории Липецкого края. Формировать представления о традиционной культуре родного края через ознакомление с природой</w:t>
            </w:r>
          </w:p>
        </w:tc>
      </w:tr>
      <w:tr w:rsidR="0096713F">
        <w:tc>
          <w:tcPr>
            <w:tcW w:w="4428" w:type="dxa"/>
            <w:tcBorders>
              <w:top w:val="single" w:sz="4" w:space="0" w:color="000000"/>
              <w:left w:val="single" w:sz="4" w:space="0" w:color="000000"/>
              <w:bottom w:val="single" w:sz="4" w:space="0" w:color="000000"/>
            </w:tcBorders>
            <w:shd w:val="clear" w:color="auto" w:fill="auto"/>
          </w:tcPr>
          <w:p w:rsidR="0096713F" w:rsidRDefault="0096713F" w:rsidP="006C0513">
            <w:pPr>
              <w:pStyle w:val="Default"/>
              <w:snapToGrid w:val="0"/>
              <w:rPr>
                <w:b/>
                <w:bCs/>
                <w:color w:val="auto"/>
              </w:rPr>
            </w:pPr>
            <w:r>
              <w:rPr>
                <w:b/>
                <w:bCs/>
                <w:color w:val="auto"/>
              </w:rPr>
              <w:t>Речевое развитие</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6713F" w:rsidRDefault="0096713F" w:rsidP="006C0513">
            <w:pPr>
              <w:pStyle w:val="Default"/>
              <w:snapToGrid w:val="0"/>
              <w:rPr>
                <w:color w:val="auto"/>
              </w:rPr>
            </w:pPr>
            <w:r>
              <w:rPr>
                <w:color w:val="auto"/>
              </w:rPr>
              <w:t>Развивать  речь, мышление, первичное восприятие диалектной речи через знакомство с культурой Липецкого края</w:t>
            </w:r>
          </w:p>
        </w:tc>
      </w:tr>
      <w:tr w:rsidR="0096713F">
        <w:tc>
          <w:tcPr>
            <w:tcW w:w="4428" w:type="dxa"/>
            <w:tcBorders>
              <w:top w:val="single" w:sz="4" w:space="0" w:color="000000"/>
              <w:left w:val="single" w:sz="4" w:space="0" w:color="000000"/>
              <w:bottom w:val="single" w:sz="4" w:space="0" w:color="000000"/>
            </w:tcBorders>
            <w:shd w:val="clear" w:color="auto" w:fill="auto"/>
          </w:tcPr>
          <w:p w:rsidR="0096713F" w:rsidRDefault="0096713F" w:rsidP="006C0513">
            <w:pPr>
              <w:snapToGrid w:val="0"/>
              <w:rPr>
                <w:b/>
                <w:bCs/>
              </w:rPr>
            </w:pPr>
            <w:r>
              <w:rPr>
                <w:b/>
                <w:bCs/>
              </w:rPr>
              <w:t>Художественно-эстетическое</w:t>
            </w:r>
          </w:p>
          <w:p w:rsidR="0096713F" w:rsidRDefault="0096713F" w:rsidP="006C0513">
            <w:pPr>
              <w:pStyle w:val="Default"/>
              <w:rPr>
                <w:b/>
                <w:bCs/>
                <w:color w:val="auto"/>
              </w:rPr>
            </w:pPr>
            <w:r>
              <w:rPr>
                <w:b/>
                <w:bCs/>
                <w:color w:val="auto"/>
              </w:rPr>
              <w:t>развитие</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6713F" w:rsidRDefault="0096713F" w:rsidP="006C0513">
            <w:pPr>
              <w:snapToGrid w:val="0"/>
              <w:jc w:val="both"/>
            </w:pPr>
            <w:r>
              <w:t>Приобщать  детей младшего дошкольного возраста к музыкальному творчеству родного края; воспитывать  любовь в родной земле через слушание музыки, разучивание песен, хороводов.</w:t>
            </w:r>
          </w:p>
          <w:p w:rsidR="0096713F" w:rsidRDefault="0096713F" w:rsidP="006C0513">
            <w:pPr>
              <w:pStyle w:val="Default"/>
              <w:rPr>
                <w:color w:val="auto"/>
              </w:rPr>
            </w:pPr>
            <w:r>
              <w:rPr>
                <w:color w:val="auto"/>
              </w:rPr>
              <w:t>Формировать практические умения по приобщению детей старшего дошкольного возраста к различным народным декоративно-прикладным видам деятельности.</w:t>
            </w:r>
          </w:p>
        </w:tc>
      </w:tr>
      <w:tr w:rsidR="0096713F">
        <w:tc>
          <w:tcPr>
            <w:tcW w:w="4428" w:type="dxa"/>
            <w:tcBorders>
              <w:top w:val="single" w:sz="4" w:space="0" w:color="000000"/>
              <w:left w:val="single" w:sz="4" w:space="0" w:color="000000"/>
              <w:bottom w:val="single" w:sz="4" w:space="0" w:color="000000"/>
            </w:tcBorders>
            <w:shd w:val="clear" w:color="auto" w:fill="auto"/>
          </w:tcPr>
          <w:p w:rsidR="0096713F" w:rsidRDefault="0096713F" w:rsidP="006C0513">
            <w:pPr>
              <w:pStyle w:val="Default"/>
              <w:snapToGrid w:val="0"/>
              <w:rPr>
                <w:b/>
                <w:bCs/>
                <w:color w:val="auto"/>
              </w:rPr>
            </w:pPr>
            <w:r>
              <w:rPr>
                <w:b/>
                <w:bCs/>
                <w:color w:val="auto"/>
              </w:rPr>
              <w:t>Физическое развитие</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6713F" w:rsidRDefault="0096713F" w:rsidP="006C0513">
            <w:pPr>
              <w:pStyle w:val="Default"/>
              <w:snapToGrid w:val="0"/>
              <w:rPr>
                <w:color w:val="auto"/>
              </w:rPr>
            </w:pPr>
            <w:r>
              <w:rPr>
                <w:color w:val="auto"/>
              </w:rPr>
              <w:t>Развивать эмоциональную свободу, физическую  выносливость, смекалку, ловкость через традиционные игры и забавы Липецкого края</w:t>
            </w:r>
          </w:p>
        </w:tc>
      </w:tr>
    </w:tbl>
    <w:p w:rsidR="0096713F" w:rsidRDefault="0096713F" w:rsidP="0096713F">
      <w:pPr>
        <w:pStyle w:val="Default"/>
      </w:pPr>
    </w:p>
    <w:p w:rsidR="0096713F" w:rsidRDefault="0096713F" w:rsidP="0096713F">
      <w:pPr>
        <w:pStyle w:val="Default"/>
        <w:rPr>
          <w:b/>
          <w:color w:val="auto"/>
        </w:rPr>
      </w:pPr>
    </w:p>
    <w:p w:rsidR="0096713F" w:rsidRDefault="0096713F" w:rsidP="0096713F">
      <w:pPr>
        <w:jc w:val="both"/>
        <w:rPr>
          <w:b/>
        </w:rPr>
      </w:pPr>
      <w:r>
        <w:rPr>
          <w:b/>
        </w:rPr>
        <w:t>Формы образовательной  деятельности по краеведению.</w:t>
      </w:r>
    </w:p>
    <w:p w:rsidR="0096713F" w:rsidRDefault="0096713F" w:rsidP="0096713F">
      <w:pPr>
        <w:jc w:val="both"/>
        <w:rPr>
          <w:b/>
        </w:rPr>
      </w:pPr>
    </w:p>
    <w:p w:rsidR="0096713F" w:rsidRDefault="0096713F" w:rsidP="0096713F">
      <w:pPr>
        <w:spacing w:line="360" w:lineRule="auto"/>
        <w:jc w:val="both"/>
      </w:pPr>
      <w:r>
        <w:t xml:space="preserve">    Представление о малой родине является содержательной основой для осуществления разнообразной детской деятельности. Поэтому данное содержание может успешно интегрироваться практически со всеми образовательными областями («Физическое развитие», «Речевое развитие», «Художественно-эстетическое развитие»). </w:t>
      </w:r>
      <w:proofErr w:type="gramStart"/>
      <w:r>
        <w:t>Планируемая работа проводится на прогулках, экскурсиях по селу, во время  чтения произведений художественной литературы о малой родине, бесед о событиях, происходящих в родном селе  о достопримечательностях родного села, рассматривания дидактических картин, иллюстраций, отражающих отношение людей к малой родине: высаживания деревьев и цветов в селе, возложения цветов к мемориалам воинов, участия в проектной деятельности,  коллекционирования картинок, открыток, символов, значков;</w:t>
      </w:r>
      <w:proofErr w:type="gramEnd"/>
      <w:r>
        <w:t xml:space="preserve"> обсуждения и составления рассказов о профессиях родителей.</w:t>
      </w:r>
    </w:p>
    <w:p w:rsidR="0096713F" w:rsidRDefault="0096713F" w:rsidP="0096713F">
      <w:pPr>
        <w:tabs>
          <w:tab w:val="left" w:pos="993"/>
        </w:tabs>
        <w:spacing w:line="360" w:lineRule="auto"/>
        <w:rPr>
          <w:b/>
        </w:rPr>
      </w:pPr>
    </w:p>
    <w:p w:rsidR="0096713F" w:rsidRDefault="0096713F" w:rsidP="0096713F">
      <w:pPr>
        <w:jc w:val="center"/>
        <w:rPr>
          <w:b/>
        </w:rPr>
      </w:pPr>
      <w:r>
        <w:rPr>
          <w:b/>
        </w:rPr>
        <w:lastRenderedPageBreak/>
        <w:t>Социально-коммуникативное развитие</w:t>
      </w:r>
    </w:p>
    <w:p w:rsidR="0096713F" w:rsidRDefault="00AB00F6" w:rsidP="0096713F">
      <w:pPr>
        <w:jc w:val="center"/>
        <w:rPr>
          <w:b/>
        </w:rPr>
      </w:pPr>
      <w:r>
        <w:rPr>
          <w:b/>
        </w:rPr>
        <w:t xml:space="preserve">2 младшая </w:t>
      </w:r>
      <w:r w:rsidR="0096713F">
        <w:rPr>
          <w:b/>
        </w:rPr>
        <w:t>группа</w:t>
      </w:r>
    </w:p>
    <w:p w:rsidR="0096713F" w:rsidRDefault="0096713F" w:rsidP="0096713F">
      <w:pPr>
        <w:pStyle w:val="16"/>
        <w:numPr>
          <w:ilvl w:val="0"/>
          <w:numId w:val="69"/>
        </w:numPr>
        <w:spacing w:after="200" w:line="240" w:lineRule="auto"/>
        <w:rPr>
          <w:rFonts w:ascii="Times New Roman" w:hAnsi="Times New Roman"/>
          <w:sz w:val="24"/>
          <w:szCs w:val="24"/>
        </w:rPr>
      </w:pPr>
      <w:r>
        <w:rPr>
          <w:rFonts w:ascii="Times New Roman" w:hAnsi="Times New Roman"/>
          <w:sz w:val="24"/>
          <w:szCs w:val="24"/>
        </w:rPr>
        <w:t xml:space="preserve">Формировать культуру общения и доброжелательного отношения к сверстникам, взрослым в процессе народных игр. </w:t>
      </w:r>
    </w:p>
    <w:p w:rsidR="0096713F" w:rsidRDefault="0096713F" w:rsidP="0096713F">
      <w:pPr>
        <w:pStyle w:val="16"/>
        <w:numPr>
          <w:ilvl w:val="0"/>
          <w:numId w:val="69"/>
        </w:numPr>
        <w:spacing w:after="200" w:line="240" w:lineRule="auto"/>
        <w:rPr>
          <w:rFonts w:ascii="Times New Roman" w:hAnsi="Times New Roman"/>
          <w:sz w:val="24"/>
          <w:szCs w:val="24"/>
        </w:rPr>
      </w:pPr>
      <w:r>
        <w:rPr>
          <w:rFonts w:ascii="Times New Roman" w:hAnsi="Times New Roman"/>
          <w:sz w:val="24"/>
          <w:szCs w:val="24"/>
        </w:rPr>
        <w:t xml:space="preserve">Обеспечивать освоение основных процессов самообслуживания (самостоятельно или при небольшой помощи взрослого одеваться и раздеваться в определенной последовательности), отдельных процессов в хозяйственно-бытовом труде (расставить игрушки на полках, собрать кубики в коробку), используя малые формы устного творчества своего народа. </w:t>
      </w:r>
    </w:p>
    <w:p w:rsidR="0096713F" w:rsidRDefault="0096713F" w:rsidP="0096713F">
      <w:pPr>
        <w:pStyle w:val="16"/>
        <w:numPr>
          <w:ilvl w:val="0"/>
          <w:numId w:val="69"/>
        </w:numPr>
        <w:spacing w:after="200" w:line="240" w:lineRule="auto"/>
        <w:rPr>
          <w:rFonts w:ascii="Times New Roman" w:hAnsi="Times New Roman"/>
          <w:sz w:val="24"/>
          <w:szCs w:val="24"/>
        </w:rPr>
      </w:pPr>
      <w:r>
        <w:rPr>
          <w:rFonts w:ascii="Times New Roman" w:hAnsi="Times New Roman"/>
          <w:sz w:val="24"/>
          <w:szCs w:val="24"/>
        </w:rPr>
        <w:t xml:space="preserve">Обращать внимание детей на положительных сказочных героев и персонажей литературных произведений русского народа. </w:t>
      </w:r>
    </w:p>
    <w:p w:rsidR="0096713F" w:rsidRDefault="0096713F" w:rsidP="0096713F">
      <w:pPr>
        <w:pStyle w:val="16"/>
        <w:numPr>
          <w:ilvl w:val="0"/>
          <w:numId w:val="69"/>
        </w:numPr>
        <w:spacing w:after="200" w:line="240" w:lineRule="auto"/>
        <w:rPr>
          <w:rFonts w:ascii="Times New Roman" w:hAnsi="Times New Roman"/>
          <w:sz w:val="24"/>
          <w:szCs w:val="24"/>
        </w:rPr>
      </w:pPr>
      <w:r>
        <w:rPr>
          <w:rFonts w:ascii="Times New Roman" w:hAnsi="Times New Roman"/>
          <w:sz w:val="24"/>
          <w:szCs w:val="24"/>
        </w:rPr>
        <w:t>Расширять и обогащать представления детей о труде людей родного села.</w:t>
      </w:r>
    </w:p>
    <w:p w:rsidR="0096713F" w:rsidRDefault="0096713F" w:rsidP="0096713F">
      <w:pPr>
        <w:pStyle w:val="16"/>
        <w:numPr>
          <w:ilvl w:val="0"/>
          <w:numId w:val="69"/>
        </w:numPr>
        <w:spacing w:after="200" w:line="240" w:lineRule="auto"/>
        <w:rPr>
          <w:rFonts w:ascii="Times New Roman" w:hAnsi="Times New Roman"/>
          <w:sz w:val="24"/>
          <w:szCs w:val="24"/>
        </w:rPr>
      </w:pPr>
      <w:r>
        <w:rPr>
          <w:rFonts w:ascii="Times New Roman" w:hAnsi="Times New Roman"/>
          <w:sz w:val="24"/>
          <w:szCs w:val="24"/>
        </w:rPr>
        <w:t xml:space="preserve"> Познакомить с зеброй, светофором и правилами поведения на улице: разговаривать негромко, соблюдать чистоту. </w:t>
      </w:r>
    </w:p>
    <w:p w:rsidR="0096713F" w:rsidRDefault="0096713F" w:rsidP="0096713F">
      <w:pPr>
        <w:pStyle w:val="16"/>
        <w:numPr>
          <w:ilvl w:val="0"/>
          <w:numId w:val="69"/>
        </w:numPr>
        <w:spacing w:after="200" w:line="240" w:lineRule="auto"/>
        <w:rPr>
          <w:rFonts w:ascii="Times New Roman" w:hAnsi="Times New Roman"/>
          <w:sz w:val="24"/>
          <w:szCs w:val="24"/>
        </w:rPr>
      </w:pPr>
      <w:r>
        <w:rPr>
          <w:rFonts w:ascii="Times New Roman" w:hAnsi="Times New Roman"/>
          <w:sz w:val="24"/>
          <w:szCs w:val="24"/>
        </w:rPr>
        <w:t xml:space="preserve">Передать детям знания о доступных их пониманию опасных ситуациях, происходящих дома, в детском саду и на улицах родного села. </w:t>
      </w:r>
    </w:p>
    <w:p w:rsidR="0096713F" w:rsidRDefault="0096713F" w:rsidP="0096713F">
      <w:pPr>
        <w:pStyle w:val="16"/>
        <w:numPr>
          <w:ilvl w:val="0"/>
          <w:numId w:val="69"/>
        </w:numPr>
        <w:spacing w:line="240" w:lineRule="auto"/>
        <w:rPr>
          <w:rFonts w:ascii="Times New Roman" w:hAnsi="Times New Roman"/>
          <w:sz w:val="24"/>
          <w:szCs w:val="24"/>
        </w:rPr>
      </w:pPr>
      <w:r>
        <w:rPr>
          <w:rFonts w:ascii="Times New Roman" w:hAnsi="Times New Roman"/>
          <w:sz w:val="24"/>
          <w:szCs w:val="24"/>
        </w:rPr>
        <w:t>Формировать элементарные представления о некоторых растениях, о домашних и диких животных родного края.</w:t>
      </w:r>
    </w:p>
    <w:p w:rsidR="0096713F" w:rsidRDefault="00AB00F6" w:rsidP="0096713F">
      <w:pPr>
        <w:pStyle w:val="16"/>
        <w:spacing w:line="240" w:lineRule="auto"/>
        <w:jc w:val="center"/>
        <w:rPr>
          <w:rFonts w:ascii="Times New Roman" w:hAnsi="Times New Roman"/>
          <w:b/>
          <w:sz w:val="24"/>
          <w:szCs w:val="24"/>
        </w:rPr>
      </w:pPr>
      <w:r>
        <w:rPr>
          <w:rFonts w:ascii="Times New Roman" w:hAnsi="Times New Roman"/>
          <w:b/>
          <w:sz w:val="24"/>
          <w:szCs w:val="24"/>
        </w:rPr>
        <w:t xml:space="preserve">Средняя </w:t>
      </w:r>
      <w:r w:rsidR="0096713F">
        <w:rPr>
          <w:rFonts w:ascii="Times New Roman" w:hAnsi="Times New Roman"/>
          <w:b/>
          <w:sz w:val="24"/>
          <w:szCs w:val="24"/>
        </w:rPr>
        <w:t>группа</w:t>
      </w:r>
    </w:p>
    <w:p w:rsidR="0096713F" w:rsidRDefault="0096713F" w:rsidP="0096713F">
      <w:pPr>
        <w:jc w:val="both"/>
      </w:pPr>
    </w:p>
    <w:p w:rsidR="0096713F" w:rsidRDefault="0096713F" w:rsidP="0096713F">
      <w:pPr>
        <w:pStyle w:val="16"/>
        <w:numPr>
          <w:ilvl w:val="0"/>
          <w:numId w:val="59"/>
        </w:numPr>
        <w:spacing w:line="240" w:lineRule="auto"/>
        <w:rPr>
          <w:rFonts w:ascii="Times New Roman" w:hAnsi="Times New Roman"/>
          <w:sz w:val="24"/>
          <w:szCs w:val="24"/>
        </w:rPr>
      </w:pPr>
      <w:r>
        <w:rPr>
          <w:rFonts w:ascii="Times New Roman" w:hAnsi="Times New Roman"/>
          <w:sz w:val="24"/>
          <w:szCs w:val="24"/>
        </w:rPr>
        <w:t>Воспитывать навыки вежливого обращения к взрослым и сверстникам, стремление вести себя сдержанно, развивать  представления о справедливости, доброте, дружбе, смелости, правдивости в процессе народных игр.</w:t>
      </w:r>
    </w:p>
    <w:p w:rsidR="0096713F" w:rsidRDefault="0096713F" w:rsidP="0096713F">
      <w:pPr>
        <w:pStyle w:val="16"/>
        <w:numPr>
          <w:ilvl w:val="0"/>
          <w:numId w:val="59"/>
        </w:numPr>
        <w:spacing w:line="240" w:lineRule="auto"/>
        <w:rPr>
          <w:rFonts w:ascii="Times New Roman" w:hAnsi="Times New Roman"/>
          <w:sz w:val="24"/>
          <w:szCs w:val="24"/>
        </w:rPr>
      </w:pPr>
      <w:proofErr w:type="gramStart"/>
      <w:r>
        <w:rPr>
          <w:rFonts w:ascii="Times New Roman" w:hAnsi="Times New Roman"/>
          <w:sz w:val="24"/>
          <w:szCs w:val="24"/>
        </w:rPr>
        <w:t xml:space="preserve">Обеспечивать самостоятельное и качественное выполнение процессов самообслуживания (без помощи взрослого одеваться и раздеваться; складывать и вешать одежду, обувь, контролировать качество полученного результата), поддерживания порядка в группе и на участке под контролем взрослого, самостоятельного выполнения доступных трудовых процессов по уходу за растениями (поливать, рыхлить, опрыскивать, протирать листья), используя малые формы устного народного творчества. </w:t>
      </w:r>
      <w:proofErr w:type="gramEnd"/>
    </w:p>
    <w:p w:rsidR="0096713F" w:rsidRDefault="0096713F" w:rsidP="0096713F">
      <w:pPr>
        <w:pStyle w:val="16"/>
        <w:numPr>
          <w:ilvl w:val="0"/>
          <w:numId w:val="59"/>
        </w:numPr>
        <w:spacing w:line="240" w:lineRule="auto"/>
        <w:rPr>
          <w:rFonts w:ascii="Times New Roman" w:hAnsi="Times New Roman"/>
          <w:sz w:val="24"/>
          <w:szCs w:val="24"/>
        </w:rPr>
      </w:pPr>
      <w:r>
        <w:rPr>
          <w:rFonts w:ascii="Times New Roman" w:hAnsi="Times New Roman"/>
          <w:sz w:val="24"/>
          <w:szCs w:val="24"/>
        </w:rPr>
        <w:t xml:space="preserve">Формировать представления о видах трудовой деятельности, приносящей пользу людям и описанных в произведениях писателей и поэтов своего города, русского народа. </w:t>
      </w:r>
    </w:p>
    <w:p w:rsidR="0096713F" w:rsidRDefault="0096713F" w:rsidP="0096713F">
      <w:pPr>
        <w:pStyle w:val="16"/>
        <w:numPr>
          <w:ilvl w:val="0"/>
          <w:numId w:val="59"/>
        </w:numPr>
        <w:spacing w:line="240" w:lineRule="auto"/>
        <w:rPr>
          <w:rFonts w:ascii="Times New Roman" w:hAnsi="Times New Roman"/>
          <w:sz w:val="24"/>
          <w:szCs w:val="24"/>
        </w:rPr>
      </w:pPr>
      <w:r>
        <w:rPr>
          <w:rFonts w:ascii="Times New Roman" w:hAnsi="Times New Roman"/>
          <w:sz w:val="24"/>
          <w:szCs w:val="24"/>
        </w:rPr>
        <w:t xml:space="preserve">Познакомить с опасными ситуациями при контакте с животными и насекомыми, с элементарными приемами первой помощи. </w:t>
      </w:r>
    </w:p>
    <w:p w:rsidR="0096713F" w:rsidRDefault="0096713F" w:rsidP="0096713F">
      <w:pPr>
        <w:pStyle w:val="16"/>
        <w:numPr>
          <w:ilvl w:val="0"/>
          <w:numId w:val="59"/>
        </w:numPr>
        <w:spacing w:line="240" w:lineRule="auto"/>
        <w:rPr>
          <w:rFonts w:ascii="Times New Roman" w:hAnsi="Times New Roman"/>
          <w:sz w:val="24"/>
          <w:szCs w:val="24"/>
        </w:rPr>
      </w:pPr>
      <w:r>
        <w:rPr>
          <w:rFonts w:ascii="Times New Roman" w:hAnsi="Times New Roman"/>
          <w:sz w:val="24"/>
          <w:szCs w:val="24"/>
        </w:rPr>
        <w:t xml:space="preserve">Формировать представления об опасных для человека ситуациях на природе (ядовитые растения и грибы). </w:t>
      </w:r>
    </w:p>
    <w:p w:rsidR="0096713F" w:rsidRDefault="0096713F" w:rsidP="0096713F">
      <w:pPr>
        <w:pStyle w:val="16"/>
        <w:numPr>
          <w:ilvl w:val="0"/>
          <w:numId w:val="59"/>
        </w:numPr>
        <w:spacing w:line="240" w:lineRule="auto"/>
        <w:rPr>
          <w:rFonts w:ascii="Times New Roman" w:hAnsi="Times New Roman"/>
          <w:sz w:val="24"/>
          <w:szCs w:val="24"/>
        </w:rPr>
      </w:pPr>
      <w:r>
        <w:rPr>
          <w:rFonts w:ascii="Times New Roman" w:hAnsi="Times New Roman"/>
          <w:sz w:val="24"/>
          <w:szCs w:val="24"/>
        </w:rPr>
        <w:t>Закреплять знания о правилах безопасного дорожного движения в качестве пешехода и пассажира на улицах родного села.</w:t>
      </w:r>
    </w:p>
    <w:p w:rsidR="0096713F" w:rsidRDefault="0096713F" w:rsidP="0096713F">
      <w:pPr>
        <w:pStyle w:val="16"/>
        <w:spacing w:line="240" w:lineRule="auto"/>
        <w:rPr>
          <w:rFonts w:ascii="Times New Roman" w:hAnsi="Times New Roman"/>
          <w:sz w:val="24"/>
          <w:szCs w:val="24"/>
        </w:rPr>
      </w:pPr>
    </w:p>
    <w:p w:rsidR="00F122F0" w:rsidRDefault="00F122F0" w:rsidP="0096713F">
      <w:pPr>
        <w:pStyle w:val="16"/>
        <w:spacing w:line="240" w:lineRule="auto"/>
        <w:jc w:val="center"/>
        <w:rPr>
          <w:rFonts w:ascii="Times New Roman" w:hAnsi="Times New Roman"/>
          <w:b/>
          <w:sz w:val="24"/>
          <w:szCs w:val="24"/>
        </w:rPr>
      </w:pPr>
    </w:p>
    <w:p w:rsidR="00F122F0" w:rsidRDefault="00F122F0" w:rsidP="0096713F">
      <w:pPr>
        <w:pStyle w:val="16"/>
        <w:spacing w:line="240" w:lineRule="auto"/>
        <w:jc w:val="center"/>
        <w:rPr>
          <w:rFonts w:ascii="Times New Roman" w:hAnsi="Times New Roman"/>
          <w:b/>
          <w:sz w:val="24"/>
          <w:szCs w:val="24"/>
        </w:rPr>
      </w:pPr>
    </w:p>
    <w:p w:rsidR="0096713F" w:rsidRDefault="00AB00F6" w:rsidP="0096713F">
      <w:pPr>
        <w:pStyle w:val="16"/>
        <w:spacing w:line="240" w:lineRule="auto"/>
        <w:jc w:val="center"/>
        <w:rPr>
          <w:rFonts w:ascii="Times New Roman" w:hAnsi="Times New Roman"/>
          <w:b/>
          <w:sz w:val="24"/>
          <w:szCs w:val="24"/>
        </w:rPr>
      </w:pPr>
      <w:r>
        <w:rPr>
          <w:rFonts w:ascii="Times New Roman" w:hAnsi="Times New Roman"/>
          <w:b/>
          <w:sz w:val="24"/>
          <w:szCs w:val="24"/>
        </w:rPr>
        <w:t xml:space="preserve">Старшая </w:t>
      </w:r>
      <w:r w:rsidR="0096713F">
        <w:rPr>
          <w:rFonts w:ascii="Times New Roman" w:hAnsi="Times New Roman"/>
          <w:b/>
          <w:sz w:val="24"/>
          <w:szCs w:val="24"/>
        </w:rPr>
        <w:t>группа</w:t>
      </w:r>
    </w:p>
    <w:p w:rsidR="0096713F" w:rsidRDefault="0096713F" w:rsidP="0096713F">
      <w:pPr>
        <w:pStyle w:val="16"/>
        <w:spacing w:line="240" w:lineRule="auto"/>
        <w:rPr>
          <w:rFonts w:ascii="Times New Roman" w:hAnsi="Times New Roman"/>
          <w:sz w:val="24"/>
          <w:szCs w:val="24"/>
        </w:rPr>
      </w:pPr>
    </w:p>
    <w:p w:rsidR="0096713F" w:rsidRDefault="0096713F" w:rsidP="0096713F">
      <w:pPr>
        <w:pStyle w:val="16"/>
        <w:numPr>
          <w:ilvl w:val="0"/>
          <w:numId w:val="68"/>
        </w:numPr>
        <w:spacing w:line="240" w:lineRule="auto"/>
        <w:rPr>
          <w:rFonts w:ascii="Times New Roman" w:hAnsi="Times New Roman"/>
          <w:sz w:val="24"/>
          <w:szCs w:val="24"/>
        </w:rPr>
      </w:pPr>
      <w:r>
        <w:rPr>
          <w:rFonts w:ascii="Times New Roman" w:hAnsi="Times New Roman"/>
          <w:sz w:val="24"/>
          <w:szCs w:val="24"/>
        </w:rPr>
        <w:t xml:space="preserve"> Формировать представления о нравственных качествах: доброте, человечности, гостеприимстве, русского народа; познакомить с русскими народными обычаями и традициями. </w:t>
      </w:r>
    </w:p>
    <w:p w:rsidR="0096713F" w:rsidRDefault="0096713F" w:rsidP="0096713F">
      <w:pPr>
        <w:pStyle w:val="16"/>
        <w:numPr>
          <w:ilvl w:val="0"/>
          <w:numId w:val="68"/>
        </w:numPr>
        <w:spacing w:line="240" w:lineRule="auto"/>
        <w:rPr>
          <w:rFonts w:ascii="Times New Roman" w:hAnsi="Times New Roman"/>
          <w:sz w:val="24"/>
          <w:szCs w:val="24"/>
        </w:rPr>
      </w:pPr>
      <w:r>
        <w:rPr>
          <w:rFonts w:ascii="Times New Roman" w:hAnsi="Times New Roman"/>
          <w:sz w:val="24"/>
          <w:szCs w:val="24"/>
        </w:rPr>
        <w:lastRenderedPageBreak/>
        <w:t xml:space="preserve">Продолжать формировать представления о различных сторонах трудовой деятельности детей средствами художественной литературы, через ознакомление с трудовыми традициями и обычаями русского народа. </w:t>
      </w:r>
    </w:p>
    <w:p w:rsidR="0096713F" w:rsidRDefault="0096713F" w:rsidP="0096713F">
      <w:pPr>
        <w:pStyle w:val="16"/>
        <w:numPr>
          <w:ilvl w:val="0"/>
          <w:numId w:val="68"/>
        </w:numPr>
        <w:spacing w:line="240" w:lineRule="auto"/>
        <w:rPr>
          <w:rFonts w:ascii="Times New Roman" w:hAnsi="Times New Roman"/>
          <w:sz w:val="24"/>
          <w:szCs w:val="24"/>
        </w:rPr>
      </w:pPr>
      <w:r>
        <w:rPr>
          <w:rFonts w:ascii="Times New Roman" w:hAnsi="Times New Roman"/>
          <w:sz w:val="24"/>
          <w:szCs w:val="24"/>
        </w:rPr>
        <w:t xml:space="preserve">Приобщать к правилам безопасного для человека и окружающего мира природы поведения. </w:t>
      </w:r>
    </w:p>
    <w:p w:rsidR="0096713F" w:rsidRDefault="0096713F" w:rsidP="0096713F">
      <w:pPr>
        <w:pStyle w:val="16"/>
        <w:numPr>
          <w:ilvl w:val="0"/>
          <w:numId w:val="68"/>
        </w:numPr>
        <w:spacing w:line="240" w:lineRule="auto"/>
        <w:rPr>
          <w:rFonts w:ascii="Times New Roman" w:hAnsi="Times New Roman"/>
          <w:sz w:val="24"/>
          <w:szCs w:val="24"/>
        </w:rPr>
      </w:pPr>
      <w:r>
        <w:rPr>
          <w:rFonts w:ascii="Times New Roman" w:hAnsi="Times New Roman"/>
          <w:sz w:val="24"/>
          <w:szCs w:val="24"/>
        </w:rPr>
        <w:t xml:space="preserve">Совершенствовать правила поведения на проезжей части улиц родного села и в общественных местах: быть скромным, сдержанным, громко не разговаривать, соблюдать порядок, чистоту; уступать место в транспорте старшим и младшим. </w:t>
      </w:r>
    </w:p>
    <w:p w:rsidR="0096713F" w:rsidRDefault="0096713F" w:rsidP="0096713F">
      <w:pPr>
        <w:pStyle w:val="16"/>
        <w:numPr>
          <w:ilvl w:val="0"/>
          <w:numId w:val="68"/>
        </w:numPr>
        <w:spacing w:line="240" w:lineRule="auto"/>
        <w:rPr>
          <w:rFonts w:ascii="Times New Roman" w:hAnsi="Times New Roman"/>
          <w:sz w:val="24"/>
          <w:szCs w:val="24"/>
        </w:rPr>
      </w:pPr>
      <w:r>
        <w:rPr>
          <w:rFonts w:ascii="Times New Roman" w:hAnsi="Times New Roman"/>
          <w:sz w:val="24"/>
          <w:szCs w:val="24"/>
        </w:rPr>
        <w:t>Формировать осторожное отношение к опасным для человека ситуациям в окружающем мире.</w:t>
      </w:r>
    </w:p>
    <w:p w:rsidR="0096713F" w:rsidRDefault="0096713F" w:rsidP="0096713F">
      <w:pPr>
        <w:pStyle w:val="16"/>
        <w:spacing w:line="240" w:lineRule="auto"/>
        <w:jc w:val="center"/>
        <w:rPr>
          <w:rFonts w:ascii="Times New Roman" w:hAnsi="Times New Roman"/>
          <w:b/>
          <w:sz w:val="24"/>
          <w:szCs w:val="24"/>
        </w:rPr>
      </w:pPr>
    </w:p>
    <w:p w:rsidR="0096713F" w:rsidRDefault="00AB00F6" w:rsidP="0096713F">
      <w:pPr>
        <w:pStyle w:val="16"/>
        <w:spacing w:line="240" w:lineRule="auto"/>
        <w:jc w:val="center"/>
        <w:rPr>
          <w:rFonts w:ascii="Times New Roman" w:hAnsi="Times New Roman"/>
          <w:b/>
          <w:sz w:val="24"/>
          <w:szCs w:val="24"/>
        </w:rPr>
      </w:pPr>
      <w:r>
        <w:rPr>
          <w:rFonts w:ascii="Times New Roman" w:hAnsi="Times New Roman"/>
          <w:b/>
          <w:sz w:val="24"/>
          <w:szCs w:val="24"/>
        </w:rPr>
        <w:t xml:space="preserve">Подготовительная </w:t>
      </w:r>
      <w:r w:rsidR="0096713F">
        <w:rPr>
          <w:rFonts w:ascii="Times New Roman" w:hAnsi="Times New Roman"/>
          <w:b/>
          <w:sz w:val="24"/>
          <w:szCs w:val="24"/>
        </w:rPr>
        <w:t>группа</w:t>
      </w:r>
    </w:p>
    <w:p w:rsidR="0096713F" w:rsidRDefault="0096713F" w:rsidP="0096713F">
      <w:pPr>
        <w:pStyle w:val="16"/>
        <w:spacing w:line="240" w:lineRule="auto"/>
        <w:rPr>
          <w:rFonts w:ascii="Times New Roman" w:hAnsi="Times New Roman"/>
          <w:sz w:val="24"/>
          <w:szCs w:val="24"/>
        </w:rPr>
      </w:pPr>
    </w:p>
    <w:p w:rsidR="0096713F" w:rsidRDefault="0096713F" w:rsidP="0096713F">
      <w:pPr>
        <w:pStyle w:val="16"/>
        <w:numPr>
          <w:ilvl w:val="0"/>
          <w:numId w:val="61"/>
        </w:numPr>
        <w:spacing w:line="240" w:lineRule="auto"/>
        <w:rPr>
          <w:rFonts w:ascii="Times New Roman" w:hAnsi="Times New Roman"/>
          <w:sz w:val="24"/>
          <w:szCs w:val="24"/>
        </w:rPr>
      </w:pPr>
      <w:r>
        <w:rPr>
          <w:rFonts w:ascii="Times New Roman" w:hAnsi="Times New Roman"/>
          <w:sz w:val="24"/>
          <w:szCs w:val="24"/>
        </w:rPr>
        <w:t>Совершенствовать знания о традициях и обычаях своего народа.</w:t>
      </w:r>
    </w:p>
    <w:p w:rsidR="0096713F" w:rsidRDefault="0096713F" w:rsidP="0096713F">
      <w:pPr>
        <w:pStyle w:val="16"/>
        <w:numPr>
          <w:ilvl w:val="0"/>
          <w:numId w:val="61"/>
        </w:numPr>
        <w:spacing w:line="240" w:lineRule="auto"/>
        <w:rPr>
          <w:rFonts w:ascii="Times New Roman" w:hAnsi="Times New Roman"/>
          <w:sz w:val="24"/>
          <w:szCs w:val="24"/>
        </w:rPr>
      </w:pPr>
      <w:r>
        <w:rPr>
          <w:rFonts w:ascii="Times New Roman" w:hAnsi="Times New Roman"/>
          <w:sz w:val="24"/>
          <w:szCs w:val="24"/>
        </w:rPr>
        <w:t>Воспитывать патриотические чувства к родному краю на основе расширения знаний о Липецкой области, о родном селе.</w:t>
      </w:r>
    </w:p>
    <w:p w:rsidR="0096713F" w:rsidRDefault="0096713F" w:rsidP="0096713F">
      <w:pPr>
        <w:pStyle w:val="16"/>
        <w:numPr>
          <w:ilvl w:val="0"/>
          <w:numId w:val="61"/>
        </w:numPr>
        <w:spacing w:line="240" w:lineRule="auto"/>
        <w:rPr>
          <w:rFonts w:ascii="Times New Roman" w:hAnsi="Times New Roman"/>
          <w:sz w:val="24"/>
          <w:szCs w:val="24"/>
        </w:rPr>
      </w:pPr>
      <w:r>
        <w:rPr>
          <w:rFonts w:ascii="Times New Roman" w:hAnsi="Times New Roman"/>
          <w:sz w:val="24"/>
          <w:szCs w:val="24"/>
        </w:rPr>
        <w:t>Расширять и систематизировать представления о различных видах труда родного края, удовлетворяющих потребностей общества и государства.</w:t>
      </w:r>
    </w:p>
    <w:p w:rsidR="0096713F" w:rsidRDefault="0096713F" w:rsidP="0096713F">
      <w:pPr>
        <w:pStyle w:val="16"/>
        <w:numPr>
          <w:ilvl w:val="0"/>
          <w:numId w:val="61"/>
        </w:numPr>
        <w:spacing w:line="240" w:lineRule="auto"/>
        <w:rPr>
          <w:rFonts w:ascii="Times New Roman" w:hAnsi="Times New Roman"/>
          <w:sz w:val="24"/>
          <w:szCs w:val="24"/>
        </w:rPr>
      </w:pPr>
      <w:r>
        <w:rPr>
          <w:rFonts w:ascii="Times New Roman" w:hAnsi="Times New Roman"/>
          <w:sz w:val="24"/>
          <w:szCs w:val="24"/>
        </w:rPr>
        <w:t xml:space="preserve">Познакомить с реками Липецкой области, правилами безопасного поведения на водоёмах. </w:t>
      </w:r>
    </w:p>
    <w:p w:rsidR="0096713F" w:rsidRDefault="0096713F" w:rsidP="0096713F">
      <w:pPr>
        <w:pStyle w:val="16"/>
        <w:numPr>
          <w:ilvl w:val="0"/>
          <w:numId w:val="61"/>
        </w:numPr>
        <w:spacing w:line="240" w:lineRule="auto"/>
        <w:rPr>
          <w:rFonts w:ascii="Times New Roman" w:hAnsi="Times New Roman"/>
          <w:sz w:val="24"/>
          <w:szCs w:val="24"/>
        </w:rPr>
      </w:pPr>
      <w:r>
        <w:rPr>
          <w:rFonts w:ascii="Times New Roman" w:hAnsi="Times New Roman"/>
          <w:sz w:val="24"/>
          <w:szCs w:val="24"/>
        </w:rPr>
        <w:t xml:space="preserve">Совершенствовать осмотрительное  отношение к опасным для человека и окружающего мира ситуациям. </w:t>
      </w:r>
    </w:p>
    <w:p w:rsidR="0096713F" w:rsidRDefault="0096713F" w:rsidP="0096713F">
      <w:pPr>
        <w:jc w:val="center"/>
        <w:rPr>
          <w:b/>
        </w:rPr>
      </w:pPr>
      <w:r>
        <w:rPr>
          <w:b/>
        </w:rPr>
        <w:t>Физическое развитие</w:t>
      </w:r>
    </w:p>
    <w:p w:rsidR="0096713F" w:rsidRDefault="00AB00F6" w:rsidP="0096713F">
      <w:pPr>
        <w:jc w:val="center"/>
        <w:rPr>
          <w:b/>
        </w:rPr>
      </w:pPr>
      <w:r>
        <w:rPr>
          <w:b/>
        </w:rPr>
        <w:t xml:space="preserve">2 младшая </w:t>
      </w:r>
      <w:r w:rsidR="0096713F">
        <w:rPr>
          <w:b/>
        </w:rPr>
        <w:t>группа</w:t>
      </w:r>
    </w:p>
    <w:p w:rsidR="0096713F" w:rsidRDefault="0096713F" w:rsidP="0096713F">
      <w:pPr>
        <w:pStyle w:val="16"/>
        <w:numPr>
          <w:ilvl w:val="0"/>
          <w:numId w:val="56"/>
        </w:numPr>
        <w:spacing w:after="200" w:line="240" w:lineRule="auto"/>
        <w:rPr>
          <w:rFonts w:ascii="Times New Roman" w:hAnsi="Times New Roman"/>
          <w:sz w:val="24"/>
          <w:szCs w:val="24"/>
        </w:rPr>
      </w:pPr>
      <w:r>
        <w:rPr>
          <w:rFonts w:ascii="Times New Roman" w:hAnsi="Times New Roman"/>
          <w:sz w:val="24"/>
          <w:szCs w:val="24"/>
        </w:rPr>
        <w:t xml:space="preserve">Формирование у детей привычек здорового образа жизни, привитие стойких культурно-гигиенических навыков, через устное народное творчество и художественную литературу русского языка. </w:t>
      </w:r>
    </w:p>
    <w:p w:rsidR="0096713F" w:rsidRDefault="0096713F" w:rsidP="0096713F">
      <w:pPr>
        <w:pStyle w:val="16"/>
        <w:numPr>
          <w:ilvl w:val="0"/>
          <w:numId w:val="56"/>
        </w:numPr>
        <w:spacing w:after="200" w:line="240" w:lineRule="auto"/>
        <w:rPr>
          <w:rFonts w:ascii="Times New Roman" w:hAnsi="Times New Roman"/>
          <w:sz w:val="24"/>
          <w:szCs w:val="24"/>
        </w:rPr>
      </w:pPr>
      <w:r>
        <w:rPr>
          <w:rFonts w:ascii="Times New Roman" w:hAnsi="Times New Roman"/>
          <w:sz w:val="24"/>
          <w:szCs w:val="24"/>
        </w:rPr>
        <w:t xml:space="preserve">Расширять представления у детей о себе и других детях, используя русский фольклор. </w:t>
      </w:r>
    </w:p>
    <w:p w:rsidR="0096713F" w:rsidRDefault="0096713F" w:rsidP="0096713F">
      <w:pPr>
        <w:pStyle w:val="16"/>
        <w:numPr>
          <w:ilvl w:val="0"/>
          <w:numId w:val="56"/>
        </w:numPr>
        <w:spacing w:line="240" w:lineRule="auto"/>
        <w:rPr>
          <w:rFonts w:ascii="Times New Roman" w:hAnsi="Times New Roman"/>
          <w:sz w:val="24"/>
          <w:szCs w:val="24"/>
        </w:rPr>
      </w:pPr>
      <w:r>
        <w:rPr>
          <w:rFonts w:ascii="Times New Roman" w:hAnsi="Times New Roman"/>
          <w:sz w:val="24"/>
          <w:szCs w:val="24"/>
        </w:rPr>
        <w:t xml:space="preserve">Развивать интерес к подвижным играм русского народа, обучение правилам игр, воспитание умения согласовывать движения, ориентироваться в пространстве. </w:t>
      </w:r>
    </w:p>
    <w:p w:rsidR="0096713F" w:rsidRDefault="00AB00F6" w:rsidP="0096713F">
      <w:pPr>
        <w:jc w:val="center"/>
        <w:rPr>
          <w:b/>
        </w:rPr>
      </w:pPr>
      <w:r>
        <w:rPr>
          <w:b/>
        </w:rPr>
        <w:t xml:space="preserve">Средняя </w:t>
      </w:r>
      <w:r w:rsidR="0096713F">
        <w:rPr>
          <w:b/>
        </w:rPr>
        <w:t>группа</w:t>
      </w:r>
    </w:p>
    <w:p w:rsidR="0096713F" w:rsidRDefault="0096713F" w:rsidP="0096713F">
      <w:pPr>
        <w:pStyle w:val="16"/>
        <w:spacing w:line="240" w:lineRule="auto"/>
        <w:rPr>
          <w:rFonts w:ascii="Times New Roman" w:hAnsi="Times New Roman"/>
          <w:sz w:val="24"/>
          <w:szCs w:val="24"/>
        </w:rPr>
      </w:pPr>
    </w:p>
    <w:p w:rsidR="0096713F" w:rsidRDefault="0096713F" w:rsidP="0096713F">
      <w:pPr>
        <w:pStyle w:val="16"/>
        <w:numPr>
          <w:ilvl w:val="0"/>
          <w:numId w:val="63"/>
        </w:numPr>
        <w:spacing w:after="200" w:line="240" w:lineRule="auto"/>
        <w:rPr>
          <w:rFonts w:ascii="Times New Roman" w:hAnsi="Times New Roman"/>
          <w:sz w:val="24"/>
          <w:szCs w:val="24"/>
        </w:rPr>
      </w:pPr>
      <w:r>
        <w:rPr>
          <w:rFonts w:ascii="Times New Roman" w:hAnsi="Times New Roman"/>
          <w:sz w:val="24"/>
          <w:szCs w:val="24"/>
        </w:rPr>
        <w:t xml:space="preserve">Формировать положительные качества личности ребенка, применяя фонетические упражнения, физкультминутки, дыхательную гимнастику русского народа. </w:t>
      </w:r>
    </w:p>
    <w:p w:rsidR="0096713F" w:rsidRDefault="0096713F" w:rsidP="0096713F">
      <w:pPr>
        <w:pStyle w:val="16"/>
        <w:numPr>
          <w:ilvl w:val="0"/>
          <w:numId w:val="63"/>
        </w:numPr>
        <w:spacing w:after="200" w:line="240" w:lineRule="auto"/>
        <w:rPr>
          <w:rFonts w:ascii="Times New Roman" w:hAnsi="Times New Roman"/>
          <w:sz w:val="24"/>
          <w:szCs w:val="24"/>
        </w:rPr>
      </w:pPr>
      <w:r>
        <w:rPr>
          <w:rFonts w:ascii="Times New Roman" w:hAnsi="Times New Roman"/>
          <w:sz w:val="24"/>
          <w:szCs w:val="24"/>
        </w:rPr>
        <w:t xml:space="preserve">Познакомить с русскими народными играми, развивать интерес к народным играм. </w:t>
      </w:r>
    </w:p>
    <w:p w:rsidR="0096713F" w:rsidRDefault="0096713F" w:rsidP="0096713F">
      <w:pPr>
        <w:pStyle w:val="16"/>
        <w:numPr>
          <w:ilvl w:val="0"/>
          <w:numId w:val="63"/>
        </w:numPr>
        <w:spacing w:line="240" w:lineRule="auto"/>
        <w:rPr>
          <w:rFonts w:ascii="Times New Roman" w:hAnsi="Times New Roman"/>
          <w:sz w:val="24"/>
          <w:szCs w:val="24"/>
        </w:rPr>
      </w:pPr>
      <w:r>
        <w:rPr>
          <w:rFonts w:ascii="Times New Roman" w:hAnsi="Times New Roman"/>
          <w:sz w:val="24"/>
          <w:szCs w:val="24"/>
        </w:rPr>
        <w:t>Развивать творческие способностей детей (придумывание разных вариантов игр), физические качества: быстроту, ловкость, выносливость во время подвижных игр; совершенствование двигательные умения и навыки детей.</w:t>
      </w:r>
    </w:p>
    <w:p w:rsidR="0096713F" w:rsidRDefault="00AB00F6" w:rsidP="0096713F">
      <w:pPr>
        <w:pStyle w:val="16"/>
        <w:spacing w:line="240" w:lineRule="auto"/>
        <w:jc w:val="center"/>
        <w:rPr>
          <w:rFonts w:ascii="Times New Roman" w:hAnsi="Times New Roman"/>
          <w:b/>
          <w:sz w:val="24"/>
          <w:szCs w:val="24"/>
        </w:rPr>
      </w:pPr>
      <w:r>
        <w:rPr>
          <w:rFonts w:ascii="Times New Roman" w:hAnsi="Times New Roman"/>
          <w:b/>
          <w:sz w:val="24"/>
          <w:szCs w:val="24"/>
        </w:rPr>
        <w:t xml:space="preserve">Старшая </w:t>
      </w:r>
      <w:r w:rsidR="0096713F">
        <w:rPr>
          <w:rFonts w:ascii="Times New Roman" w:hAnsi="Times New Roman"/>
          <w:b/>
          <w:sz w:val="24"/>
          <w:szCs w:val="24"/>
        </w:rPr>
        <w:t>группа</w:t>
      </w:r>
    </w:p>
    <w:p w:rsidR="0096713F" w:rsidRDefault="0096713F" w:rsidP="0096713F">
      <w:pPr>
        <w:pStyle w:val="16"/>
        <w:spacing w:line="240" w:lineRule="auto"/>
        <w:rPr>
          <w:rFonts w:ascii="Times New Roman" w:hAnsi="Times New Roman"/>
          <w:sz w:val="24"/>
          <w:szCs w:val="24"/>
        </w:rPr>
      </w:pPr>
    </w:p>
    <w:p w:rsidR="0096713F" w:rsidRDefault="0096713F" w:rsidP="0096713F">
      <w:pPr>
        <w:pStyle w:val="16"/>
        <w:numPr>
          <w:ilvl w:val="0"/>
          <w:numId w:val="54"/>
        </w:numPr>
        <w:spacing w:after="200" w:line="240" w:lineRule="auto"/>
        <w:rPr>
          <w:rFonts w:ascii="Times New Roman" w:hAnsi="Times New Roman"/>
          <w:sz w:val="24"/>
          <w:szCs w:val="24"/>
        </w:rPr>
      </w:pPr>
      <w:r>
        <w:rPr>
          <w:rFonts w:ascii="Times New Roman" w:hAnsi="Times New Roman"/>
          <w:sz w:val="24"/>
          <w:szCs w:val="24"/>
        </w:rPr>
        <w:t xml:space="preserve">Воспитывать у детей сознательного отношения к своему здоровью, стимулировать желания совершенствовать его и вести здоровый образ жизни, используя устное народное творчество своего народа. </w:t>
      </w:r>
    </w:p>
    <w:p w:rsidR="0096713F" w:rsidRDefault="0096713F" w:rsidP="0096713F">
      <w:pPr>
        <w:pStyle w:val="16"/>
        <w:numPr>
          <w:ilvl w:val="0"/>
          <w:numId w:val="54"/>
        </w:numPr>
        <w:spacing w:after="200" w:line="240" w:lineRule="auto"/>
        <w:rPr>
          <w:rFonts w:ascii="Times New Roman" w:hAnsi="Times New Roman"/>
          <w:sz w:val="24"/>
          <w:szCs w:val="24"/>
        </w:rPr>
      </w:pPr>
      <w:r>
        <w:rPr>
          <w:rFonts w:ascii="Times New Roman" w:hAnsi="Times New Roman"/>
          <w:sz w:val="24"/>
          <w:szCs w:val="24"/>
        </w:rPr>
        <w:t>Развивать самоконтроль у детей по отношению к своему двигательному поведению во время игровых занятий, построенных на основе народных музыкальных подвижных игр и эстафет.</w:t>
      </w:r>
    </w:p>
    <w:p w:rsidR="0096713F" w:rsidRDefault="0096713F" w:rsidP="0096713F">
      <w:pPr>
        <w:pStyle w:val="16"/>
        <w:numPr>
          <w:ilvl w:val="0"/>
          <w:numId w:val="54"/>
        </w:numPr>
        <w:spacing w:after="200" w:line="240" w:lineRule="auto"/>
        <w:rPr>
          <w:rFonts w:ascii="Times New Roman" w:hAnsi="Times New Roman"/>
          <w:sz w:val="24"/>
          <w:szCs w:val="24"/>
        </w:rPr>
      </w:pPr>
      <w:r>
        <w:rPr>
          <w:rFonts w:ascii="Times New Roman" w:hAnsi="Times New Roman"/>
          <w:sz w:val="24"/>
          <w:szCs w:val="24"/>
        </w:rPr>
        <w:t xml:space="preserve"> Продолжать знакомить с русскими народными играми,  учить детей самостоятельно организовывать знакомые игры, доводить их до конца. </w:t>
      </w:r>
    </w:p>
    <w:p w:rsidR="0096713F" w:rsidRDefault="0096713F" w:rsidP="0096713F">
      <w:pPr>
        <w:pStyle w:val="16"/>
        <w:numPr>
          <w:ilvl w:val="0"/>
          <w:numId w:val="54"/>
        </w:numPr>
        <w:spacing w:line="240" w:lineRule="auto"/>
        <w:rPr>
          <w:rFonts w:ascii="Times New Roman" w:hAnsi="Times New Roman"/>
          <w:sz w:val="24"/>
          <w:szCs w:val="24"/>
        </w:rPr>
      </w:pPr>
      <w:r>
        <w:rPr>
          <w:rFonts w:ascii="Times New Roman" w:hAnsi="Times New Roman"/>
          <w:sz w:val="24"/>
          <w:szCs w:val="24"/>
        </w:rPr>
        <w:lastRenderedPageBreak/>
        <w:t>Совершенствовать двигательные умения и навыки детей. Формировать правильную осанку, умение выполнять движения осознанно, красиво, быстро, ловко.</w:t>
      </w:r>
    </w:p>
    <w:p w:rsidR="0096713F" w:rsidRDefault="0096713F" w:rsidP="0096713F">
      <w:pPr>
        <w:pStyle w:val="16"/>
        <w:spacing w:line="240" w:lineRule="auto"/>
        <w:jc w:val="center"/>
        <w:rPr>
          <w:rFonts w:ascii="Times New Roman" w:hAnsi="Times New Roman"/>
          <w:b/>
          <w:sz w:val="24"/>
          <w:szCs w:val="24"/>
        </w:rPr>
      </w:pPr>
    </w:p>
    <w:p w:rsidR="00B9321A" w:rsidRDefault="00B9321A" w:rsidP="0096713F">
      <w:pPr>
        <w:pStyle w:val="16"/>
        <w:spacing w:line="240" w:lineRule="auto"/>
        <w:jc w:val="center"/>
        <w:rPr>
          <w:rFonts w:ascii="Times New Roman" w:hAnsi="Times New Roman"/>
          <w:b/>
          <w:sz w:val="24"/>
          <w:szCs w:val="24"/>
        </w:rPr>
      </w:pPr>
    </w:p>
    <w:p w:rsidR="0096713F" w:rsidRDefault="00AB00F6" w:rsidP="0096713F">
      <w:pPr>
        <w:pStyle w:val="16"/>
        <w:spacing w:line="240" w:lineRule="auto"/>
        <w:jc w:val="center"/>
        <w:rPr>
          <w:rFonts w:ascii="Times New Roman" w:hAnsi="Times New Roman"/>
          <w:b/>
          <w:sz w:val="24"/>
          <w:szCs w:val="24"/>
        </w:rPr>
      </w:pPr>
      <w:r>
        <w:rPr>
          <w:rFonts w:ascii="Times New Roman" w:hAnsi="Times New Roman"/>
          <w:b/>
          <w:sz w:val="24"/>
          <w:szCs w:val="24"/>
        </w:rPr>
        <w:t xml:space="preserve">Подготовительная </w:t>
      </w:r>
      <w:r w:rsidR="0096713F">
        <w:rPr>
          <w:rFonts w:ascii="Times New Roman" w:hAnsi="Times New Roman"/>
          <w:b/>
          <w:sz w:val="24"/>
          <w:szCs w:val="24"/>
        </w:rPr>
        <w:t>группа</w:t>
      </w:r>
    </w:p>
    <w:p w:rsidR="0096713F" w:rsidRDefault="0096713F" w:rsidP="0096713F">
      <w:pPr>
        <w:pStyle w:val="16"/>
        <w:numPr>
          <w:ilvl w:val="0"/>
          <w:numId w:val="55"/>
        </w:numPr>
        <w:spacing w:after="200" w:line="240" w:lineRule="auto"/>
        <w:rPr>
          <w:rFonts w:ascii="Times New Roman" w:hAnsi="Times New Roman"/>
          <w:sz w:val="24"/>
          <w:szCs w:val="24"/>
        </w:rPr>
      </w:pPr>
      <w:r>
        <w:rPr>
          <w:rFonts w:ascii="Times New Roman" w:hAnsi="Times New Roman"/>
          <w:sz w:val="24"/>
          <w:szCs w:val="24"/>
        </w:rPr>
        <w:t xml:space="preserve">Совершенствовать  знания детей об организме человека, через устное народное творчество. </w:t>
      </w:r>
    </w:p>
    <w:p w:rsidR="0096713F" w:rsidRDefault="0096713F" w:rsidP="0096713F">
      <w:pPr>
        <w:pStyle w:val="16"/>
        <w:numPr>
          <w:ilvl w:val="0"/>
          <w:numId w:val="55"/>
        </w:numPr>
        <w:spacing w:after="200" w:line="240" w:lineRule="auto"/>
        <w:rPr>
          <w:rFonts w:ascii="Times New Roman" w:hAnsi="Times New Roman"/>
          <w:sz w:val="24"/>
          <w:szCs w:val="24"/>
        </w:rPr>
      </w:pPr>
      <w:r>
        <w:rPr>
          <w:rFonts w:ascii="Times New Roman" w:hAnsi="Times New Roman"/>
          <w:sz w:val="24"/>
          <w:szCs w:val="24"/>
        </w:rPr>
        <w:t xml:space="preserve">Формировать и расширять знания детей о пользе лекарственных растений своего края в сохранении и укреплении собственного здоровья. </w:t>
      </w:r>
    </w:p>
    <w:p w:rsidR="0096713F" w:rsidRDefault="0096713F" w:rsidP="0096713F">
      <w:pPr>
        <w:pStyle w:val="16"/>
        <w:numPr>
          <w:ilvl w:val="0"/>
          <w:numId w:val="55"/>
        </w:numPr>
        <w:spacing w:after="200" w:line="240" w:lineRule="auto"/>
        <w:rPr>
          <w:rFonts w:ascii="Times New Roman" w:hAnsi="Times New Roman"/>
          <w:sz w:val="24"/>
          <w:szCs w:val="24"/>
        </w:rPr>
      </w:pPr>
      <w:r>
        <w:rPr>
          <w:rFonts w:ascii="Times New Roman" w:hAnsi="Times New Roman"/>
          <w:sz w:val="24"/>
          <w:szCs w:val="24"/>
        </w:rPr>
        <w:t>Продолжать  формировать умения и опыт здоровьесберегающих действий во время проведения досугов и национальных праздников.</w:t>
      </w:r>
    </w:p>
    <w:p w:rsidR="0096713F" w:rsidRDefault="0096713F" w:rsidP="0096713F">
      <w:pPr>
        <w:pStyle w:val="16"/>
        <w:numPr>
          <w:ilvl w:val="0"/>
          <w:numId w:val="55"/>
        </w:numPr>
        <w:spacing w:after="200" w:line="240" w:lineRule="auto"/>
        <w:rPr>
          <w:rFonts w:ascii="Times New Roman" w:hAnsi="Times New Roman"/>
          <w:sz w:val="24"/>
          <w:szCs w:val="24"/>
        </w:rPr>
      </w:pPr>
      <w:r>
        <w:rPr>
          <w:rFonts w:ascii="Times New Roman" w:hAnsi="Times New Roman"/>
          <w:sz w:val="24"/>
          <w:szCs w:val="24"/>
        </w:rPr>
        <w:t xml:space="preserve"> Продолжать знакомить с русскими народными играми,  учить детей самостоятельно организовывать знакомые игры; находить, придумывать разные варианты подвижных игр. </w:t>
      </w:r>
    </w:p>
    <w:p w:rsidR="0096713F" w:rsidRDefault="0096713F" w:rsidP="0096713F">
      <w:pPr>
        <w:pStyle w:val="16"/>
        <w:numPr>
          <w:ilvl w:val="0"/>
          <w:numId w:val="55"/>
        </w:numPr>
        <w:spacing w:after="200" w:line="240" w:lineRule="auto"/>
        <w:rPr>
          <w:rFonts w:ascii="Times New Roman" w:hAnsi="Times New Roman"/>
          <w:sz w:val="24"/>
          <w:szCs w:val="24"/>
        </w:rPr>
      </w:pPr>
      <w:r>
        <w:rPr>
          <w:rFonts w:ascii="Times New Roman" w:hAnsi="Times New Roman"/>
          <w:sz w:val="24"/>
          <w:szCs w:val="24"/>
        </w:rPr>
        <w:t xml:space="preserve">Воспитывать </w:t>
      </w:r>
      <w:proofErr w:type="gramStart"/>
      <w:r>
        <w:rPr>
          <w:rFonts w:ascii="Times New Roman" w:hAnsi="Times New Roman"/>
          <w:sz w:val="24"/>
          <w:szCs w:val="24"/>
        </w:rPr>
        <w:t>нравственные</w:t>
      </w:r>
      <w:proofErr w:type="gramEnd"/>
      <w:r>
        <w:rPr>
          <w:rFonts w:ascii="Times New Roman" w:hAnsi="Times New Roman"/>
          <w:sz w:val="24"/>
          <w:szCs w:val="24"/>
        </w:rPr>
        <w:t xml:space="preserve"> и волевые качеств: выдержку, настойчивость, решительность, инициативность, смелость. </w:t>
      </w:r>
    </w:p>
    <w:p w:rsidR="0096713F" w:rsidRDefault="0096713F" w:rsidP="0096713F">
      <w:pPr>
        <w:tabs>
          <w:tab w:val="left" w:pos="993"/>
        </w:tabs>
        <w:jc w:val="center"/>
        <w:rPr>
          <w:b/>
        </w:rPr>
      </w:pPr>
      <w:r>
        <w:rPr>
          <w:b/>
        </w:rPr>
        <w:t>Познавательное развитие</w:t>
      </w:r>
    </w:p>
    <w:p w:rsidR="0096713F" w:rsidRDefault="0096713F" w:rsidP="0096713F">
      <w:pPr>
        <w:jc w:val="center"/>
        <w:rPr>
          <w:b/>
        </w:rPr>
      </w:pPr>
    </w:p>
    <w:p w:rsidR="0096713F" w:rsidRDefault="00AB00F6" w:rsidP="0096713F">
      <w:pPr>
        <w:jc w:val="center"/>
        <w:rPr>
          <w:b/>
        </w:rPr>
      </w:pPr>
      <w:r>
        <w:rPr>
          <w:b/>
        </w:rPr>
        <w:t xml:space="preserve">Вторая младшая </w:t>
      </w:r>
      <w:r w:rsidR="0096713F">
        <w:rPr>
          <w:b/>
        </w:rPr>
        <w:t>группа</w:t>
      </w:r>
    </w:p>
    <w:p w:rsidR="0096713F" w:rsidRDefault="0096713F" w:rsidP="0096713F">
      <w:pPr>
        <w:numPr>
          <w:ilvl w:val="0"/>
          <w:numId w:val="66"/>
        </w:numPr>
        <w:suppressAutoHyphens/>
        <w:jc w:val="both"/>
      </w:pPr>
      <w:r>
        <w:t>Формировать у детей элементарные представления о родном селе.</w:t>
      </w:r>
    </w:p>
    <w:p w:rsidR="0096713F" w:rsidRDefault="0096713F" w:rsidP="0096713F">
      <w:pPr>
        <w:numPr>
          <w:ilvl w:val="0"/>
          <w:numId w:val="66"/>
        </w:numPr>
        <w:suppressAutoHyphens/>
        <w:jc w:val="both"/>
      </w:pPr>
      <w:r>
        <w:t>Познакомить детей с понятием село, с названием села, в котором они живут.</w:t>
      </w:r>
    </w:p>
    <w:p w:rsidR="0096713F" w:rsidRDefault="0096713F" w:rsidP="0096713F">
      <w:pPr>
        <w:numPr>
          <w:ilvl w:val="0"/>
          <w:numId w:val="66"/>
        </w:numPr>
        <w:suppressAutoHyphens/>
        <w:jc w:val="both"/>
      </w:pPr>
      <w:r>
        <w:t>Дать детям знания о том, что дома расположены на улице, у каждой есть свое название, а у дома номер.</w:t>
      </w:r>
    </w:p>
    <w:p w:rsidR="0096713F" w:rsidRDefault="0096713F" w:rsidP="0096713F">
      <w:pPr>
        <w:numPr>
          <w:ilvl w:val="0"/>
          <w:numId w:val="66"/>
        </w:numPr>
        <w:suppressAutoHyphens/>
        <w:jc w:val="both"/>
      </w:pPr>
      <w:r>
        <w:t>Формировать представления о работе людей по изменению облика села: строительство, уборка, посадка саженцев, цветов, украшение к праздникам.</w:t>
      </w:r>
    </w:p>
    <w:p w:rsidR="0096713F" w:rsidRDefault="0096713F" w:rsidP="00B9321A">
      <w:pPr>
        <w:numPr>
          <w:ilvl w:val="0"/>
          <w:numId w:val="66"/>
        </w:numPr>
        <w:suppressAutoHyphens/>
        <w:jc w:val="both"/>
      </w:pPr>
      <w:r>
        <w:t>Воспитывать восхищение красотой родного села и желание не портить эту красоту и чистоту.</w:t>
      </w:r>
    </w:p>
    <w:p w:rsidR="0096713F" w:rsidRDefault="00AB00F6" w:rsidP="0096713F">
      <w:pPr>
        <w:ind w:left="360"/>
        <w:jc w:val="center"/>
        <w:rPr>
          <w:b/>
        </w:rPr>
      </w:pPr>
      <w:r>
        <w:rPr>
          <w:b/>
        </w:rPr>
        <w:t xml:space="preserve">Средняя </w:t>
      </w:r>
      <w:r w:rsidR="0096713F">
        <w:rPr>
          <w:b/>
        </w:rPr>
        <w:t>группа</w:t>
      </w:r>
    </w:p>
    <w:p w:rsidR="0096713F" w:rsidRDefault="0096713F" w:rsidP="0096713F">
      <w:pPr>
        <w:numPr>
          <w:ilvl w:val="0"/>
          <w:numId w:val="65"/>
        </w:numPr>
        <w:suppressAutoHyphens/>
        <w:jc w:val="both"/>
      </w:pPr>
      <w:r>
        <w:t>Сформировать представление о различных сторонах жизни своего города. Продолжать знакомить детей с родным селом, с ближайшим окружением (основными объектами сельской инфраструктуры): дом, улица, магазин, почта, поликлиника и т.д.</w:t>
      </w:r>
    </w:p>
    <w:p w:rsidR="0096713F" w:rsidRDefault="0096713F" w:rsidP="0096713F">
      <w:pPr>
        <w:numPr>
          <w:ilvl w:val="0"/>
          <w:numId w:val="65"/>
        </w:numPr>
        <w:suppressAutoHyphens/>
        <w:jc w:val="both"/>
      </w:pPr>
      <w:r>
        <w:t>Сформировать представление о том, что такое город и село. Чем они отличаются; дать знания об особенностях труда в городе и селе, подвести к выводу о связи города и села.</w:t>
      </w:r>
    </w:p>
    <w:p w:rsidR="0096713F" w:rsidRDefault="0096713F" w:rsidP="0096713F">
      <w:pPr>
        <w:numPr>
          <w:ilvl w:val="0"/>
          <w:numId w:val="65"/>
        </w:numPr>
        <w:suppressAutoHyphens/>
        <w:jc w:val="both"/>
      </w:pPr>
      <w:r>
        <w:t>Сформировать представление о  транспорте.</w:t>
      </w:r>
    </w:p>
    <w:p w:rsidR="0096713F" w:rsidRDefault="0096713F" w:rsidP="0096713F">
      <w:pPr>
        <w:numPr>
          <w:ilvl w:val="0"/>
          <w:numId w:val="65"/>
        </w:numPr>
        <w:suppressAutoHyphens/>
        <w:jc w:val="both"/>
      </w:pPr>
      <w:r>
        <w:t xml:space="preserve">Познакомить с местами отдыха жителей  города (Детский парк, Театр «Бенефис»). </w:t>
      </w:r>
    </w:p>
    <w:p w:rsidR="0096713F" w:rsidRDefault="0096713F" w:rsidP="0096713F">
      <w:pPr>
        <w:ind w:left="720"/>
        <w:jc w:val="both"/>
        <w:rPr>
          <w:u w:val="single"/>
        </w:rPr>
      </w:pPr>
    </w:p>
    <w:p w:rsidR="0096713F" w:rsidRDefault="00AB00F6" w:rsidP="0096713F">
      <w:pPr>
        <w:ind w:left="360"/>
        <w:jc w:val="center"/>
        <w:rPr>
          <w:b/>
        </w:rPr>
      </w:pPr>
      <w:r>
        <w:rPr>
          <w:b/>
        </w:rPr>
        <w:t xml:space="preserve">Старшая </w:t>
      </w:r>
      <w:r w:rsidR="0096713F">
        <w:rPr>
          <w:b/>
        </w:rPr>
        <w:t>группа</w:t>
      </w:r>
    </w:p>
    <w:p w:rsidR="0096713F" w:rsidRDefault="0096713F" w:rsidP="0096713F">
      <w:pPr>
        <w:numPr>
          <w:ilvl w:val="0"/>
          <w:numId w:val="57"/>
        </w:numPr>
        <w:suppressAutoHyphens/>
        <w:jc w:val="both"/>
      </w:pPr>
      <w:r>
        <w:t>Познакомить с родным селом, его историческим прошлым, воспитывать чувство уважения к далеким предкам, бережное отношение к истории родного города.</w:t>
      </w:r>
    </w:p>
    <w:p w:rsidR="0096713F" w:rsidRDefault="0096713F" w:rsidP="0096713F">
      <w:pPr>
        <w:numPr>
          <w:ilvl w:val="0"/>
          <w:numId w:val="57"/>
        </w:numPr>
        <w:suppressAutoHyphens/>
        <w:jc w:val="both"/>
      </w:pPr>
      <w:r>
        <w:t>Расширять знания о родном селе: объяснить, что сел</w:t>
      </w:r>
      <w:proofErr w:type="gramStart"/>
      <w:r>
        <w:t>о-</w:t>
      </w:r>
      <w:proofErr w:type="gramEnd"/>
      <w:r>
        <w:t xml:space="preserve"> это результат труда людей разных поколений и каждый житель должен о нем заботиться. Воспитывать нетерпимость к беспорядку, к людям, наносящим селу вред.</w:t>
      </w:r>
    </w:p>
    <w:p w:rsidR="0096713F" w:rsidRDefault="0096713F" w:rsidP="0096713F">
      <w:pPr>
        <w:numPr>
          <w:ilvl w:val="0"/>
          <w:numId w:val="57"/>
        </w:numPr>
        <w:suppressAutoHyphens/>
        <w:jc w:val="both"/>
      </w:pPr>
      <w:r>
        <w:t>Познакомить с достопримечательностями родного села; воспитывать любовь к родному селу, уважение к тем, кто создал культурные достопримечательности города.</w:t>
      </w:r>
    </w:p>
    <w:p w:rsidR="0096713F" w:rsidRDefault="0096713F" w:rsidP="0096713F">
      <w:pPr>
        <w:numPr>
          <w:ilvl w:val="0"/>
          <w:numId w:val="57"/>
        </w:numPr>
        <w:suppressAutoHyphens/>
        <w:jc w:val="both"/>
      </w:pPr>
      <w:r>
        <w:t>Рассказать о защитниках Отечества, познакомить с памятниками тем, кто отстоял родное село в годы Великой Отечественной войны; воспитывать патриотические чувства, любовь к Родине.</w:t>
      </w:r>
    </w:p>
    <w:p w:rsidR="0096713F" w:rsidRDefault="0096713F" w:rsidP="0096713F">
      <w:pPr>
        <w:numPr>
          <w:ilvl w:val="0"/>
          <w:numId w:val="57"/>
        </w:numPr>
        <w:suppressAutoHyphens/>
        <w:jc w:val="both"/>
      </w:pPr>
      <w:r>
        <w:t>Сформировать представление о природе родного края, воспитывать бережное отношение к природе.</w:t>
      </w:r>
    </w:p>
    <w:p w:rsidR="0096713F" w:rsidRDefault="0096713F" w:rsidP="0096713F">
      <w:pPr>
        <w:ind w:left="720"/>
        <w:jc w:val="both"/>
      </w:pPr>
    </w:p>
    <w:p w:rsidR="0096713F" w:rsidRDefault="00AB00F6" w:rsidP="0096713F">
      <w:pPr>
        <w:ind w:left="360"/>
        <w:jc w:val="center"/>
        <w:rPr>
          <w:b/>
        </w:rPr>
      </w:pPr>
      <w:r>
        <w:rPr>
          <w:b/>
        </w:rPr>
        <w:lastRenderedPageBreak/>
        <w:t xml:space="preserve">Подготовительная </w:t>
      </w:r>
      <w:r w:rsidR="0096713F">
        <w:rPr>
          <w:b/>
        </w:rPr>
        <w:t>группа</w:t>
      </w:r>
    </w:p>
    <w:p w:rsidR="0096713F" w:rsidRDefault="0096713F" w:rsidP="0096713F">
      <w:pPr>
        <w:numPr>
          <w:ilvl w:val="0"/>
          <w:numId w:val="67"/>
        </w:numPr>
        <w:suppressAutoHyphens/>
        <w:jc w:val="both"/>
      </w:pPr>
      <w:r>
        <w:t>Продолжать формировать интерес к малой Родине; знакомить с родным селом, его историческим прошлым и настоящим; познакомить с гербом родного села и объяснить символику герба.</w:t>
      </w:r>
    </w:p>
    <w:p w:rsidR="0096713F" w:rsidRDefault="0096713F" w:rsidP="0096713F">
      <w:pPr>
        <w:numPr>
          <w:ilvl w:val="0"/>
          <w:numId w:val="67"/>
        </w:numPr>
        <w:suppressAutoHyphens/>
        <w:jc w:val="both"/>
      </w:pPr>
      <w:r>
        <w:t xml:space="preserve">Познакомить со знаменитыми людьми родного села– </w:t>
      </w:r>
      <w:proofErr w:type="gramStart"/>
      <w:r>
        <w:t>по</w:t>
      </w:r>
      <w:proofErr w:type="gramEnd"/>
      <w:r>
        <w:t>этами, прозаиками, музыкантами, художниками; воспитывать уважение и чувство гордости за выдающихся людей родного села.</w:t>
      </w:r>
    </w:p>
    <w:p w:rsidR="0096713F" w:rsidRDefault="0096713F" w:rsidP="0096713F">
      <w:pPr>
        <w:numPr>
          <w:ilvl w:val="0"/>
          <w:numId w:val="67"/>
        </w:numPr>
        <w:suppressAutoHyphens/>
        <w:jc w:val="both"/>
      </w:pPr>
      <w:r>
        <w:t>Продолжать знакомить с достопримечательностями, памятниками родного села, музеями.</w:t>
      </w:r>
    </w:p>
    <w:p w:rsidR="0096713F" w:rsidRDefault="0096713F" w:rsidP="0096713F">
      <w:pPr>
        <w:numPr>
          <w:ilvl w:val="0"/>
          <w:numId w:val="67"/>
        </w:numPr>
        <w:suppressAutoHyphens/>
        <w:jc w:val="both"/>
      </w:pPr>
      <w:r>
        <w:t>Познакомить с традициями, праздниками, народными промыслами родного села. Прививать интерес к различным видам народных промыслов, любовь к традиционным праздникам.</w:t>
      </w:r>
    </w:p>
    <w:p w:rsidR="0096713F" w:rsidRDefault="0096713F" w:rsidP="0096713F">
      <w:pPr>
        <w:numPr>
          <w:ilvl w:val="0"/>
          <w:numId w:val="67"/>
        </w:numPr>
        <w:suppressAutoHyphens/>
        <w:jc w:val="both"/>
      </w:pPr>
      <w:r>
        <w:t>Продолжать знакомить с природным растительным и животным миром родного края; воспитывать любовь и бережное отношение к природе.</w:t>
      </w:r>
    </w:p>
    <w:p w:rsidR="0096713F" w:rsidRDefault="0096713F" w:rsidP="0096713F">
      <w:pPr>
        <w:ind w:left="720"/>
        <w:jc w:val="both"/>
      </w:pPr>
    </w:p>
    <w:p w:rsidR="0096713F" w:rsidRDefault="0096713F" w:rsidP="0096713F">
      <w:pPr>
        <w:ind w:left="708"/>
        <w:rPr>
          <w:b/>
        </w:rPr>
      </w:pPr>
    </w:p>
    <w:p w:rsidR="0096713F" w:rsidRDefault="0096713F" w:rsidP="0096713F">
      <w:pPr>
        <w:ind w:left="708"/>
        <w:rPr>
          <w:b/>
        </w:rPr>
      </w:pPr>
      <w:r>
        <w:rPr>
          <w:b/>
        </w:rPr>
        <w:t xml:space="preserve">                                            Речевое развитие</w:t>
      </w:r>
    </w:p>
    <w:p w:rsidR="0096713F" w:rsidRDefault="00AB00F6" w:rsidP="0096713F">
      <w:pPr>
        <w:jc w:val="center"/>
        <w:rPr>
          <w:b/>
        </w:rPr>
      </w:pPr>
      <w:r>
        <w:rPr>
          <w:b/>
        </w:rPr>
        <w:t>Первая младшая г</w:t>
      </w:r>
      <w:r w:rsidR="0096713F">
        <w:rPr>
          <w:b/>
        </w:rPr>
        <w:t>руппа</w:t>
      </w:r>
    </w:p>
    <w:p w:rsidR="0096713F" w:rsidRDefault="0096713F" w:rsidP="0096713F">
      <w:pPr>
        <w:jc w:val="both"/>
      </w:pPr>
      <w:r>
        <w:t>Содержание образовательной области «Речевое развитие» направлено на достижение целей овладения конструктивными способами и средствами взаимодействия с окружающими людьми через решение следующих задач:</w:t>
      </w:r>
    </w:p>
    <w:p w:rsidR="0096713F" w:rsidRDefault="0096713F" w:rsidP="0096713F">
      <w:pPr>
        <w:jc w:val="both"/>
      </w:pPr>
      <w:r>
        <w:t xml:space="preserve">• развитие свободного общения </w:t>
      </w:r>
      <w:proofErr w:type="gramStart"/>
      <w:r>
        <w:t>со</w:t>
      </w:r>
      <w:proofErr w:type="gramEnd"/>
      <w:r>
        <w:t xml:space="preserve"> взрослыми и детьми;</w:t>
      </w:r>
    </w:p>
    <w:p w:rsidR="0096713F" w:rsidRDefault="0096713F" w:rsidP="0096713F">
      <w:pPr>
        <w:jc w:val="both"/>
      </w:pPr>
      <w:r>
        <w:t>• развитие  всех  компонентов  устной речи детей  (лексической  стороны, грамматического  строя  речи,   произносительной    стороны   речи;     связной   речи — диалогической   и   монологической  форм)  в  различных   формах   и  видах  детской деятельности;</w:t>
      </w:r>
    </w:p>
    <w:p w:rsidR="0096713F" w:rsidRDefault="0096713F" w:rsidP="0096713F">
      <w:pPr>
        <w:jc w:val="both"/>
      </w:pPr>
      <w:r>
        <w:t>• практическое овладение воспитанниками нормами речи.</w:t>
      </w:r>
    </w:p>
    <w:p w:rsidR="0096713F" w:rsidRDefault="0096713F" w:rsidP="0096713F">
      <w:pPr>
        <w:jc w:val="both"/>
      </w:pPr>
    </w:p>
    <w:p w:rsidR="0096713F" w:rsidRDefault="0096713F" w:rsidP="0096713F">
      <w:pPr>
        <w:jc w:val="center"/>
        <w:rPr>
          <w:b/>
        </w:rPr>
      </w:pPr>
      <w:r>
        <w:rPr>
          <w:b/>
        </w:rPr>
        <w:t xml:space="preserve">Развитие свободного общения </w:t>
      </w:r>
      <w:proofErr w:type="gramStart"/>
      <w:r>
        <w:rPr>
          <w:b/>
        </w:rPr>
        <w:t>со</w:t>
      </w:r>
      <w:proofErr w:type="gramEnd"/>
      <w:r>
        <w:rPr>
          <w:b/>
        </w:rPr>
        <w:t xml:space="preserve"> взрослыми и детьми</w:t>
      </w:r>
    </w:p>
    <w:p w:rsidR="0096713F" w:rsidRDefault="0096713F" w:rsidP="0096713F">
      <w:pPr>
        <w:jc w:val="both"/>
      </w:pPr>
      <w:r>
        <w:t xml:space="preserve">Способствовать развитию речи как средства общения. </w:t>
      </w:r>
      <w:proofErr w:type="gramStart"/>
      <w:r>
        <w:t>Давать детям разнообразные поручения, которые дадут им возможность общаться со сверстниками и взрослыми («Загляни в раздевалку и расскажи мне, кто пришел», «Узнай у тети Оли и расскажи мне...», «Предупреди Митю...</w:t>
      </w:r>
      <w:proofErr w:type="gramEnd"/>
      <w:r>
        <w:t xml:space="preserve"> Что ты сказал Мите? </w:t>
      </w:r>
      <w:proofErr w:type="gramStart"/>
      <w:r>
        <w:t>И что он тебе ответил?»).</w:t>
      </w:r>
      <w:proofErr w:type="gramEnd"/>
    </w:p>
    <w:p w:rsidR="0096713F" w:rsidRDefault="0096713F" w:rsidP="0096713F">
      <w:pPr>
        <w:jc w:val="both"/>
      </w:pPr>
      <w:r>
        <w:t>Предлагать для самостоятельного рассматривания картинки, книжки, игрушки в качестве наглядного материала для общения детей друг с другом и воспитателем. Рассказывать детям об этих предметах, а также об интересных событиях (например, о повадках и хитростях домашних животных). На картинках показывать состояния людей и животных: радуется, грустит и т. д.</w:t>
      </w:r>
    </w:p>
    <w:p w:rsidR="0096713F" w:rsidRDefault="0096713F" w:rsidP="0096713F">
      <w:pPr>
        <w:jc w:val="both"/>
      </w:pPr>
      <w:r>
        <w:t>Добиваться того, чтобы к концу третьего года жизни речь стала полноценным средством общения детей друг с другом.</w:t>
      </w:r>
    </w:p>
    <w:p w:rsidR="0096713F" w:rsidRDefault="0096713F" w:rsidP="00AB00F6">
      <w:pPr>
        <w:rPr>
          <w:b/>
        </w:rPr>
      </w:pPr>
    </w:p>
    <w:p w:rsidR="0096713F" w:rsidRDefault="0096713F" w:rsidP="0096713F">
      <w:pPr>
        <w:jc w:val="center"/>
        <w:rPr>
          <w:b/>
        </w:rPr>
      </w:pPr>
    </w:p>
    <w:p w:rsidR="0096713F" w:rsidRDefault="0096713F" w:rsidP="0096713F">
      <w:pPr>
        <w:jc w:val="center"/>
        <w:rPr>
          <w:b/>
        </w:rPr>
      </w:pPr>
      <w:r>
        <w:rPr>
          <w:b/>
        </w:rPr>
        <w:t>Развитие всех компонентов устной речи, практическое овладение нормами речи</w:t>
      </w:r>
    </w:p>
    <w:p w:rsidR="0096713F" w:rsidRDefault="0096713F" w:rsidP="0096713F">
      <w:pPr>
        <w:jc w:val="both"/>
        <w:rPr>
          <w:b/>
        </w:rPr>
      </w:pPr>
      <w:r>
        <w:rPr>
          <w:b/>
        </w:rPr>
        <w:t>Формирование словаря</w:t>
      </w:r>
    </w:p>
    <w:p w:rsidR="0096713F" w:rsidRDefault="0096713F" w:rsidP="0096713F">
      <w:pPr>
        <w:jc w:val="both"/>
      </w:pPr>
      <w:r>
        <w:t>На основе расширения ориентировки детей в ближайшем окружении развивать понимание речи и активизировать словарь.</w:t>
      </w:r>
    </w:p>
    <w:p w:rsidR="0096713F" w:rsidRDefault="0096713F" w:rsidP="0096713F">
      <w:pPr>
        <w:jc w:val="both"/>
      </w:pPr>
      <w:r>
        <w:t>Развивать умение детей по словесному указанию педагога находить предметы по названию, цвету, размеру («Принеси Машеньке вазочку для варенья», «Возьми красный карандаш», «Спой песенку маленькому медвежонку»); называть их местоположение («Грибок на верхней полочке, высоко», «Стоят рядом»); имитировать действия людей и движения животных («Покажи, как поливают из леечки», «Походи, как медвежонок»).</w:t>
      </w:r>
    </w:p>
    <w:p w:rsidR="0096713F" w:rsidRDefault="0096713F" w:rsidP="0096713F">
      <w:pPr>
        <w:jc w:val="both"/>
      </w:pPr>
      <w:r>
        <w:t>Обогащать словарь детей:</w:t>
      </w:r>
    </w:p>
    <w:p w:rsidR="0096713F" w:rsidRDefault="0096713F" w:rsidP="0096713F">
      <w:pPr>
        <w:jc w:val="both"/>
      </w:pPr>
      <w:proofErr w:type="gramStart"/>
      <w:r>
        <w:t xml:space="preserve">•существительными, обозначающими названия игрушек, предметов личной гигиены (полотенце, зубная щетка, расческа, носовой платок), одежды, обуви, посуды, мебели, спальных </w:t>
      </w:r>
      <w:r>
        <w:lastRenderedPageBreak/>
        <w:t>принадлежностей (одеяло, подушка, простыня, пижама), транспортных средств (автомашина, автобус), овощей, фруктов, домашних животных и их детенышей;</w:t>
      </w:r>
      <w:proofErr w:type="gramEnd"/>
    </w:p>
    <w:p w:rsidR="0096713F" w:rsidRDefault="0096713F" w:rsidP="0096713F">
      <w:pPr>
        <w:jc w:val="both"/>
      </w:pPr>
      <w:proofErr w:type="gramStart"/>
      <w:r>
        <w:t>• глаголами, обозначающими трудовые действия (стирать, гладить, лечить, поливать), действия, противоположные по значению (открывать — закрывать, снимать — надевать, брать — класть), действия, характеризующие взаимоотношения людей (помочь, пожалеть, подарить, обнять), их эмоциональное состояние (плакать, смеяться, радоваться, обижаться);</w:t>
      </w:r>
      <w:proofErr w:type="gramEnd"/>
    </w:p>
    <w:p w:rsidR="0096713F" w:rsidRDefault="0096713F" w:rsidP="0096713F">
      <w:pPr>
        <w:jc w:val="both"/>
      </w:pPr>
      <w:proofErr w:type="gramStart"/>
      <w:r>
        <w:t xml:space="preserve">• прилагательными, обозначающими цвет, величину, вкус, температуру  предметов (красный, синий, сладкий, кислый, большой, маленький, </w:t>
      </w:r>
      <w:proofErr w:type="gramEnd"/>
    </w:p>
    <w:p w:rsidR="0096713F" w:rsidRDefault="0096713F" w:rsidP="0096713F">
      <w:pPr>
        <w:jc w:val="both"/>
      </w:pPr>
      <w:r>
        <w:t>• наречиями (близко, далеко, высоко, быстро, темно, тихо, холодно, жарко, скользко).</w:t>
      </w:r>
    </w:p>
    <w:p w:rsidR="0096713F" w:rsidRDefault="0096713F" w:rsidP="0096713F">
      <w:pPr>
        <w:jc w:val="both"/>
      </w:pPr>
      <w:r>
        <w:t>Способствовать употреблению усвоенных слов в самостоятельной речи. К концу года дошкольники должны иметь словарный запас не менее 1000-1200 слов.</w:t>
      </w:r>
    </w:p>
    <w:p w:rsidR="0096713F" w:rsidRDefault="0096713F" w:rsidP="0096713F">
      <w:pPr>
        <w:jc w:val="both"/>
        <w:rPr>
          <w:b/>
        </w:rPr>
      </w:pPr>
    </w:p>
    <w:p w:rsidR="0096713F" w:rsidRDefault="0096713F" w:rsidP="0096713F">
      <w:pPr>
        <w:jc w:val="both"/>
        <w:rPr>
          <w:b/>
        </w:rPr>
      </w:pPr>
      <w:r>
        <w:rPr>
          <w:b/>
        </w:rPr>
        <w:t>Звуковая культура речи</w:t>
      </w:r>
    </w:p>
    <w:p w:rsidR="0096713F" w:rsidRDefault="0096713F" w:rsidP="0096713F">
      <w:pPr>
        <w:jc w:val="both"/>
      </w:pPr>
      <w:r>
        <w:t>Упражнять детей в отчетливом произнесении изолированных гласных и согласных звуков (кроме свистящих, шипящих и сонорных), в правильном воспроизведении звукоподражаний, слов и несложных фраз (из 2-4 слов),</w:t>
      </w:r>
    </w:p>
    <w:p w:rsidR="0096713F" w:rsidRDefault="0096713F" w:rsidP="0096713F">
      <w:pPr>
        <w:jc w:val="both"/>
      </w:pPr>
      <w:r>
        <w:t>Способствовать развитию артикуляционного и голосового аппарата, речевого дыхания, слухового внимания.</w:t>
      </w:r>
    </w:p>
    <w:p w:rsidR="0096713F" w:rsidRDefault="0096713F" w:rsidP="0096713F">
      <w:pPr>
        <w:jc w:val="both"/>
      </w:pPr>
      <w:r>
        <w:t>Формировать умение пользоваться (по подражанию) высотой и силой голоса («Киска, брысь!», «Кто пришел?», «Кто стучит?»).</w:t>
      </w:r>
    </w:p>
    <w:p w:rsidR="0096713F" w:rsidRDefault="0096713F" w:rsidP="0096713F">
      <w:pPr>
        <w:jc w:val="both"/>
        <w:rPr>
          <w:b/>
        </w:rPr>
      </w:pPr>
    </w:p>
    <w:p w:rsidR="0096713F" w:rsidRDefault="0096713F" w:rsidP="0096713F">
      <w:pPr>
        <w:jc w:val="both"/>
        <w:rPr>
          <w:b/>
        </w:rPr>
      </w:pPr>
      <w:r>
        <w:rPr>
          <w:b/>
        </w:rPr>
        <w:t>Грамматический строй речи</w:t>
      </w:r>
    </w:p>
    <w:p w:rsidR="0096713F" w:rsidRDefault="0096713F" w:rsidP="0096713F">
      <w:pPr>
        <w:jc w:val="both"/>
      </w:pPr>
      <w:r>
        <w:t>Совершенствовать грамматическую структуру речи.</w:t>
      </w:r>
    </w:p>
    <w:p w:rsidR="0096713F" w:rsidRDefault="0096713F" w:rsidP="0096713F">
      <w:pPr>
        <w:jc w:val="both"/>
      </w:pPr>
      <w:r>
        <w:t>Учить согласовывать существительные и местоимения с глаголами, употреблять глаголы в будущем и прошедшем времени, изменять их по лицам, использовать в речи предлоги (</w:t>
      </w:r>
      <w:proofErr w:type="gramStart"/>
      <w:r>
        <w:t>в</w:t>
      </w:r>
      <w:proofErr w:type="gramEnd"/>
      <w:r>
        <w:t>, на, у, за, под).</w:t>
      </w:r>
    </w:p>
    <w:p w:rsidR="0096713F" w:rsidRDefault="0096713F" w:rsidP="0096713F">
      <w:pPr>
        <w:jc w:val="both"/>
      </w:pPr>
      <w:r>
        <w:t>Упражнять в употреблении некоторых вопросительных слов (кто, что, где) и несложных фраз, состоящих из 2-4 слов («Кисонька-мурысенька, куда пошла?»).</w:t>
      </w:r>
    </w:p>
    <w:p w:rsidR="0096713F" w:rsidRDefault="0096713F" w:rsidP="0096713F">
      <w:pPr>
        <w:jc w:val="both"/>
        <w:rPr>
          <w:b/>
        </w:rPr>
      </w:pPr>
    </w:p>
    <w:p w:rsidR="0096713F" w:rsidRDefault="0096713F" w:rsidP="0096713F">
      <w:pPr>
        <w:jc w:val="both"/>
        <w:rPr>
          <w:b/>
        </w:rPr>
      </w:pPr>
      <w:r>
        <w:rPr>
          <w:b/>
        </w:rPr>
        <w:t>Связная речь</w:t>
      </w:r>
    </w:p>
    <w:p w:rsidR="0096713F" w:rsidRDefault="0096713F" w:rsidP="0096713F">
      <w:pPr>
        <w:jc w:val="both"/>
      </w:pPr>
      <w:proofErr w:type="gramStart"/>
      <w:r>
        <w:t>Помогать детям отвечать на простейшие («что?», «кто?», «что делает?») и более сложные вопросы («во что одет?», «что везет?», «кому?», «какой?», «где?», «когда?», «куда?»).</w:t>
      </w:r>
      <w:proofErr w:type="gramEnd"/>
    </w:p>
    <w:p w:rsidR="0096713F" w:rsidRDefault="0096713F" w:rsidP="0096713F">
      <w:pPr>
        <w:jc w:val="both"/>
      </w:pPr>
      <w:proofErr w:type="gramStart"/>
      <w:r>
        <w:t>Поощрять попытки детей старше 2 лет 6 месяцев по собственной инициативе или по просьбе воспитателя рассказывать об изображенном на картинке, о новой игрушке (обновке), о событии из личного опыта.</w:t>
      </w:r>
      <w:proofErr w:type="gramEnd"/>
    </w:p>
    <w:p w:rsidR="0096713F" w:rsidRDefault="0096713F" w:rsidP="0096713F">
      <w:pPr>
        <w:jc w:val="both"/>
      </w:pPr>
      <w:r>
        <w:t>Во время игр-инсценировок учить детей повторять несложные фразы. Помогать детям старше 2 лет 6 месяцев драматизировать отрывки из хорошо знакомых сказок.</w:t>
      </w:r>
    </w:p>
    <w:p w:rsidR="0096713F" w:rsidRDefault="0096713F" w:rsidP="0096713F">
      <w:pPr>
        <w:ind w:left="708"/>
      </w:pPr>
      <w:r>
        <w:t>Формировать умение слушать небольшие рассказы без наглядного сопровождения.</w:t>
      </w:r>
    </w:p>
    <w:p w:rsidR="0096713F" w:rsidRDefault="0096713F" w:rsidP="00AB00F6">
      <w:pPr>
        <w:rPr>
          <w:b/>
        </w:rPr>
      </w:pPr>
    </w:p>
    <w:p w:rsidR="00F122F0" w:rsidRDefault="00F122F0" w:rsidP="008B0646">
      <w:pPr>
        <w:rPr>
          <w:b/>
        </w:rPr>
      </w:pPr>
    </w:p>
    <w:p w:rsidR="00F122F0" w:rsidRDefault="00F122F0" w:rsidP="0096713F">
      <w:pPr>
        <w:jc w:val="center"/>
        <w:rPr>
          <w:b/>
        </w:rPr>
      </w:pPr>
    </w:p>
    <w:p w:rsidR="0096713F" w:rsidRDefault="0096713F" w:rsidP="0096713F">
      <w:pPr>
        <w:jc w:val="center"/>
        <w:rPr>
          <w:b/>
        </w:rPr>
      </w:pPr>
      <w:r>
        <w:rPr>
          <w:b/>
        </w:rPr>
        <w:t>Вторая м</w:t>
      </w:r>
      <w:r w:rsidR="00AB00F6">
        <w:rPr>
          <w:b/>
        </w:rPr>
        <w:t xml:space="preserve">ладшая </w:t>
      </w:r>
      <w:r>
        <w:rPr>
          <w:b/>
        </w:rPr>
        <w:t>группа</w:t>
      </w:r>
    </w:p>
    <w:p w:rsidR="0096713F" w:rsidRDefault="0096713F" w:rsidP="0096713F">
      <w:pPr>
        <w:jc w:val="center"/>
        <w:rPr>
          <w:b/>
        </w:rPr>
      </w:pPr>
    </w:p>
    <w:p w:rsidR="0096713F" w:rsidRDefault="0096713F" w:rsidP="0096713F">
      <w:pPr>
        <w:jc w:val="both"/>
      </w:pPr>
      <w:r>
        <w:t xml:space="preserve"> Содержание образовательной области «Речевое развитие» направлено на достижение целей овладения конструктивными способами и средствами взаимодействия с окружающими людьми через решение следующих задач:</w:t>
      </w:r>
    </w:p>
    <w:p w:rsidR="0096713F" w:rsidRDefault="0096713F" w:rsidP="0096713F">
      <w:pPr>
        <w:jc w:val="both"/>
      </w:pPr>
      <w:r>
        <w:t xml:space="preserve">• развитие свободного общения </w:t>
      </w:r>
      <w:proofErr w:type="gramStart"/>
      <w:r>
        <w:t>со</w:t>
      </w:r>
      <w:proofErr w:type="gramEnd"/>
      <w:r>
        <w:t xml:space="preserve"> взрослыми и детьми;</w:t>
      </w:r>
    </w:p>
    <w:p w:rsidR="0096713F" w:rsidRDefault="0096713F" w:rsidP="0096713F">
      <w:pPr>
        <w:jc w:val="both"/>
      </w:pPr>
      <w:r>
        <w:t xml:space="preserve">• развитие всех   компонентов  устной речи детей  (лексической  стороны, грамматического   строя   речи,   произносительной   стороны   речи;   связной   речи— </w:t>
      </w:r>
      <w:proofErr w:type="gramStart"/>
      <w:r>
        <w:t>ди</w:t>
      </w:r>
      <w:proofErr w:type="gramEnd"/>
      <w:r>
        <w:t>алогической  и  монологической   форм)   в   различных  формах   и   видах   детской деятельности;</w:t>
      </w:r>
    </w:p>
    <w:p w:rsidR="0096713F" w:rsidRDefault="0096713F" w:rsidP="0096713F">
      <w:pPr>
        <w:jc w:val="both"/>
      </w:pPr>
      <w:r>
        <w:t>• практическое овладение воспитанниками нормами речи.</w:t>
      </w:r>
    </w:p>
    <w:p w:rsidR="0096713F" w:rsidRDefault="0096713F" w:rsidP="0096713F">
      <w:pPr>
        <w:jc w:val="both"/>
        <w:rPr>
          <w:b/>
        </w:rPr>
      </w:pPr>
    </w:p>
    <w:p w:rsidR="0096713F" w:rsidRDefault="0096713F" w:rsidP="0096713F">
      <w:pPr>
        <w:jc w:val="both"/>
        <w:rPr>
          <w:b/>
        </w:rPr>
      </w:pPr>
      <w:r>
        <w:rPr>
          <w:b/>
        </w:rPr>
        <w:t xml:space="preserve">Развитие свободного общения </w:t>
      </w:r>
      <w:proofErr w:type="gramStart"/>
      <w:r>
        <w:rPr>
          <w:b/>
        </w:rPr>
        <w:t>со</w:t>
      </w:r>
      <w:proofErr w:type="gramEnd"/>
      <w:r>
        <w:rPr>
          <w:b/>
        </w:rPr>
        <w:t xml:space="preserve"> взрослыми и детьми</w:t>
      </w:r>
    </w:p>
    <w:p w:rsidR="0096713F" w:rsidRDefault="0096713F" w:rsidP="0096713F">
      <w:pPr>
        <w:jc w:val="both"/>
      </w:pPr>
      <w:r>
        <w:t xml:space="preserve">Продолжать </w:t>
      </w:r>
      <w:proofErr w:type="gramStart"/>
      <w:r>
        <w:t>помогать детям общаться</w:t>
      </w:r>
      <w:proofErr w:type="gramEnd"/>
      <w:r>
        <w:t xml:space="preserve"> со знакомыми взрослыми и сверстниками посредством поручений (спроси, выясни, предложи помощь, поблагодари и т. п.),</w:t>
      </w:r>
    </w:p>
    <w:p w:rsidR="0096713F" w:rsidRDefault="0096713F" w:rsidP="0096713F">
      <w:pPr>
        <w:jc w:val="both"/>
      </w:pPr>
      <w:r>
        <w:t xml:space="preserve">Подсказывать детям образцы обращения </w:t>
      </w:r>
      <w:proofErr w:type="gramStart"/>
      <w:r>
        <w:t>ко</w:t>
      </w:r>
      <w:proofErr w:type="gramEnd"/>
      <w:r>
        <w:t xml:space="preserve"> взрослым, зашедшим в группу («Скажите: „Проходите, пожалуйста"», «Предложите: „Хотите посмотреть...", «Спросите: „</w:t>
      </w:r>
      <w:proofErr w:type="gramStart"/>
      <w:r>
        <w:t xml:space="preserve">Понравились ли наши рисунки?" »). </w:t>
      </w:r>
      <w:proofErr w:type="gramEnd"/>
    </w:p>
    <w:p w:rsidR="0096713F" w:rsidRDefault="0096713F" w:rsidP="0096713F">
      <w:pPr>
        <w:jc w:val="both"/>
      </w:pPr>
      <w:proofErr w:type="gramStart"/>
      <w:r>
        <w:t>В быту, в самостоятельных играх помогать детям посредством речи взаимодействовать и налаживать контакты друг с другом («Посоветуй Мите перевозить кубики на большой машине», «Предложи Саше сделать ворота пошире», «Скажи:</w:t>
      </w:r>
      <w:proofErr w:type="gramEnd"/>
      <w:r>
        <w:t xml:space="preserve"> „Стыдно драться! </w:t>
      </w:r>
      <w:proofErr w:type="gramStart"/>
      <w:r>
        <w:t>Ты уже большой"»).</w:t>
      </w:r>
      <w:proofErr w:type="gramEnd"/>
    </w:p>
    <w:p w:rsidR="0096713F" w:rsidRDefault="0096713F" w:rsidP="0096713F">
      <w:pPr>
        <w:jc w:val="both"/>
      </w:pPr>
      <w:proofErr w:type="gramStart"/>
      <w:r>
        <w:t>Помогать детям доброжелательно общаться</w:t>
      </w:r>
      <w:proofErr w:type="gramEnd"/>
      <w:r>
        <w:t xml:space="preserve"> друг с другом.</w:t>
      </w:r>
    </w:p>
    <w:p w:rsidR="0096713F" w:rsidRDefault="0096713F" w:rsidP="0096713F">
      <w:pPr>
        <w:jc w:val="both"/>
      </w:pPr>
      <w:r>
        <w:t>Продолжать приучать детей слушать рассказы воспитателя о забавных случаях из жизни. Формировать потребность делиться своими впечатлениями с воспитателями и родителями.</w:t>
      </w:r>
    </w:p>
    <w:p w:rsidR="0096713F" w:rsidRPr="0050699D" w:rsidRDefault="0096713F" w:rsidP="0096713F">
      <w:pPr>
        <w:jc w:val="both"/>
      </w:pPr>
      <w:r>
        <w:t>Поощрять желание задавать вопросы воспитателю и сверстникам.</w:t>
      </w:r>
    </w:p>
    <w:p w:rsidR="0096713F" w:rsidRDefault="0096713F" w:rsidP="0096713F">
      <w:pPr>
        <w:jc w:val="both"/>
        <w:rPr>
          <w:b/>
        </w:rPr>
      </w:pPr>
    </w:p>
    <w:p w:rsidR="0096713F" w:rsidRDefault="0096713F" w:rsidP="0096713F">
      <w:pPr>
        <w:jc w:val="both"/>
        <w:rPr>
          <w:b/>
        </w:rPr>
      </w:pPr>
      <w:r>
        <w:rPr>
          <w:b/>
        </w:rPr>
        <w:t>Развитие всех компонентов устной речи, практическое овладение нормами речи</w:t>
      </w:r>
    </w:p>
    <w:p w:rsidR="0096713F" w:rsidRDefault="0096713F" w:rsidP="0096713F">
      <w:pPr>
        <w:jc w:val="both"/>
        <w:rPr>
          <w:b/>
        </w:rPr>
      </w:pPr>
      <w:r>
        <w:rPr>
          <w:b/>
        </w:rPr>
        <w:t>Формирование словаря</w:t>
      </w:r>
    </w:p>
    <w:p w:rsidR="0096713F" w:rsidRDefault="0096713F" w:rsidP="0096713F">
      <w:pPr>
        <w:jc w:val="both"/>
      </w:pPr>
      <w:r>
        <w:t>На основе обогащения представлений о ближайшем окружении продолжать расширять и активизировать словарный запас детей. Уточнять названия и назначение предметов одежды, обуви, головных уборов, посуды, мебели, видов транспорта.</w:t>
      </w:r>
    </w:p>
    <w:p w:rsidR="0096713F" w:rsidRDefault="0096713F" w:rsidP="0096713F">
      <w:pPr>
        <w:jc w:val="both"/>
      </w:pPr>
      <w:proofErr w:type="gramStart"/>
      <w:r>
        <w:t>Развивать умение различать и называть существенные детали и части предметов (у платья — рукава, воротник, карманы, пуговицы), качества (цвет и его оттенки, форма, размер), особенности поверхности (гладкая, пушистая, шероховатая), некоторые материалы и их свойства (бумага легко рвется и размокает, стеклянные предметы бьются, резиновые игрушки после сжимания восстанавливают первоначальную форму), местоположение (за окном, высоко, далеко, под шкафом).</w:t>
      </w:r>
      <w:proofErr w:type="gramEnd"/>
    </w:p>
    <w:p w:rsidR="0096713F" w:rsidRDefault="0096713F" w:rsidP="0096713F">
      <w:pPr>
        <w:jc w:val="both"/>
      </w:pPr>
      <w:r>
        <w:t>Обращать внимание детей на некоторые сходные по назначению предметы (тарелка — блюдце, стул — табурет, шуба — пальто — дубленка).</w:t>
      </w:r>
    </w:p>
    <w:p w:rsidR="0096713F" w:rsidRDefault="0096713F" w:rsidP="0096713F">
      <w:pPr>
        <w:jc w:val="both"/>
      </w:pPr>
      <w:proofErr w:type="gramStart"/>
      <w:r>
        <w:t>Развивать умение понимать обобщающие слова (одежда, посуда, мебель, овощи, фрукты, птицы и т. п.); называть части суток (утро, день, вечер, ночь); называть домашних животных и их детенышей, овощи и фрукты.</w:t>
      </w:r>
      <w:proofErr w:type="gramEnd"/>
    </w:p>
    <w:p w:rsidR="0096713F" w:rsidRDefault="0096713F" w:rsidP="0096713F">
      <w:pPr>
        <w:jc w:val="both"/>
        <w:rPr>
          <w:b/>
        </w:rPr>
      </w:pPr>
    </w:p>
    <w:p w:rsidR="0096713F" w:rsidRDefault="0096713F" w:rsidP="0096713F">
      <w:pPr>
        <w:jc w:val="both"/>
        <w:rPr>
          <w:b/>
        </w:rPr>
      </w:pPr>
      <w:r>
        <w:rPr>
          <w:b/>
        </w:rPr>
        <w:t>Звуковая культура речи</w:t>
      </w:r>
    </w:p>
    <w:p w:rsidR="0096713F" w:rsidRDefault="0096713F" w:rsidP="0096713F">
      <w:pPr>
        <w:jc w:val="both"/>
      </w:pPr>
      <w:r>
        <w:t>Совершенствовать умение детей внятно произносить в словах гласные (а, у, и, о, э) и некоторые согласные звуки (</w:t>
      </w:r>
      <w:proofErr w:type="gramStart"/>
      <w:r>
        <w:t>п</w:t>
      </w:r>
      <w:proofErr w:type="gramEnd"/>
      <w:r>
        <w:t xml:space="preserve"> — б — т — д — к — г; ф — в; т — с — з — ц).</w:t>
      </w:r>
    </w:p>
    <w:p w:rsidR="0096713F" w:rsidRDefault="0096713F" w:rsidP="0096713F">
      <w:pPr>
        <w:jc w:val="both"/>
      </w:pPr>
      <w:r>
        <w:t>Развивать моторику речедвигательного аппарата, слуховое восприятие, речевой слух и речевое дыхание, уточнять и закреплять артикуляцию звуков. Вырабатывать правильный темп речи, интонационную выразительность. Формировать умение отчетливо произносить слова и короткие фразы, говорить спокойно, с естественными интонациями.</w:t>
      </w:r>
    </w:p>
    <w:p w:rsidR="0096713F" w:rsidRDefault="0096713F" w:rsidP="0096713F">
      <w:pPr>
        <w:jc w:val="both"/>
        <w:rPr>
          <w:b/>
        </w:rPr>
      </w:pPr>
    </w:p>
    <w:p w:rsidR="0096713F" w:rsidRDefault="0096713F" w:rsidP="0096713F">
      <w:pPr>
        <w:jc w:val="both"/>
        <w:rPr>
          <w:b/>
        </w:rPr>
      </w:pPr>
    </w:p>
    <w:p w:rsidR="0096713F" w:rsidRDefault="0096713F" w:rsidP="0096713F">
      <w:pPr>
        <w:jc w:val="both"/>
        <w:rPr>
          <w:b/>
        </w:rPr>
      </w:pPr>
      <w:r>
        <w:rPr>
          <w:b/>
        </w:rPr>
        <w:t>Грамматический строй речи</w:t>
      </w:r>
    </w:p>
    <w:p w:rsidR="0096713F" w:rsidRDefault="0096713F" w:rsidP="0096713F">
      <w:pPr>
        <w:jc w:val="both"/>
      </w:pPr>
      <w:r>
        <w:t>Совершенствовать умение детей согласовывать прилагательные с существительными в роде, числе, падеже; употреблять существительные с предлогами (</w:t>
      </w:r>
      <w:proofErr w:type="gramStart"/>
      <w:r>
        <w:t>в</w:t>
      </w:r>
      <w:proofErr w:type="gramEnd"/>
      <w:r>
        <w:t xml:space="preserve">, на, под, за, около). </w:t>
      </w:r>
    </w:p>
    <w:p w:rsidR="0096713F" w:rsidRDefault="0096713F" w:rsidP="0096713F">
      <w:pPr>
        <w:jc w:val="both"/>
      </w:pPr>
      <w:r>
        <w:t>Помогать употреблять в речи имена существительные в форме единственного и множественного числа, обозначающие животных и их детенышей (утка — утенок — утята); форму множественного числа существительных в родительном падеже (ленточек, матрешек, книг, груш, слив). Относиться к словотворчеству детей как к этапу активного овладения грамматикой, подсказывать им правильную форму слова.</w:t>
      </w:r>
    </w:p>
    <w:p w:rsidR="0096713F" w:rsidRDefault="0096713F" w:rsidP="0096713F">
      <w:pPr>
        <w:jc w:val="both"/>
      </w:pPr>
      <w:proofErr w:type="gramStart"/>
      <w:r>
        <w:t>Помогать детям получать</w:t>
      </w:r>
      <w:proofErr w:type="gramEnd"/>
      <w:r>
        <w:t xml:space="preserve"> из нераспространенных простых предложений (состоят только из подлежащего и сказуемого) распространенные путем введения в них определений, дополнений, </w:t>
      </w:r>
      <w:r>
        <w:lastRenderedPageBreak/>
        <w:t>обстоятельств; составлять предложения с однородными членами («Мы пойдем в зоопарк и увидим слона, зебру и тиграм).</w:t>
      </w:r>
    </w:p>
    <w:p w:rsidR="0096713F" w:rsidRDefault="0096713F" w:rsidP="0096713F">
      <w:pPr>
        <w:jc w:val="both"/>
        <w:rPr>
          <w:b/>
        </w:rPr>
      </w:pPr>
    </w:p>
    <w:p w:rsidR="00AF4B0C" w:rsidRDefault="00AF4B0C" w:rsidP="0096713F">
      <w:pPr>
        <w:jc w:val="both"/>
        <w:rPr>
          <w:b/>
        </w:rPr>
      </w:pPr>
    </w:p>
    <w:p w:rsidR="0096713F" w:rsidRDefault="0096713F" w:rsidP="0096713F">
      <w:pPr>
        <w:jc w:val="both"/>
        <w:rPr>
          <w:b/>
        </w:rPr>
      </w:pPr>
      <w:r>
        <w:rPr>
          <w:b/>
        </w:rPr>
        <w:t>Связная речь</w:t>
      </w:r>
    </w:p>
    <w:p w:rsidR="0096713F" w:rsidRDefault="0096713F" w:rsidP="0096713F">
      <w:pPr>
        <w:jc w:val="both"/>
      </w:pPr>
      <w:r>
        <w:t>Развивать диалогическую форму речи.</w:t>
      </w:r>
    </w:p>
    <w:p w:rsidR="0096713F" w:rsidRDefault="0096713F" w:rsidP="0096713F">
      <w:pPr>
        <w:jc w:val="both"/>
      </w:pPr>
      <w:r>
        <w:t>Вовлекать детей в разговор во время рассматривания предметов, картин, иллюстраций; наблюдений за живыми объектами; после просмотра спектаклей, мультфильмов.</w:t>
      </w:r>
    </w:p>
    <w:p w:rsidR="0096713F" w:rsidRDefault="0096713F" w:rsidP="0096713F">
      <w:pPr>
        <w:jc w:val="both"/>
      </w:pPr>
      <w:r>
        <w:t>Формировать умение вести диалог с педагогом: слушать и понимать заданный вопрос, понятно отвечать на него, говорить в нормальном темпе, не перебивая говорящего взрослого.</w:t>
      </w:r>
    </w:p>
    <w:p w:rsidR="0096713F" w:rsidRDefault="0096713F" w:rsidP="0096713F">
      <w:pPr>
        <w:jc w:val="both"/>
      </w:pPr>
      <w:r>
        <w:t>Напоминать детям о необходимости говорить «спасибо», «здравствуйте», «до свидания», «спокойной ночи» (в семье, группе).</w:t>
      </w:r>
    </w:p>
    <w:p w:rsidR="0096713F" w:rsidRDefault="0096713F" w:rsidP="0096713F">
      <w:pPr>
        <w:jc w:val="both"/>
      </w:pPr>
      <w:r>
        <w:t xml:space="preserve">Развивать инициативную речь детей во взаимодействиях </w:t>
      </w:r>
      <w:proofErr w:type="gramStart"/>
      <w:r>
        <w:t>со</w:t>
      </w:r>
      <w:proofErr w:type="gramEnd"/>
      <w:r>
        <w:t xml:space="preserve"> взрослыми и другими детьми.</w:t>
      </w:r>
    </w:p>
    <w:p w:rsidR="0096713F" w:rsidRDefault="0096713F" w:rsidP="0096713F">
      <w:pPr>
        <w:jc w:val="both"/>
      </w:pPr>
      <w:r>
        <w:t>В  целях  развития   инициативной   речи,   обогащения   и   уточнения   представлений   о предметах   ближайшего   окружения   предоставлять   детям   для   самостоятельного рассматривания картинки, книги, наборы предметов.</w:t>
      </w:r>
    </w:p>
    <w:p w:rsidR="0096713F" w:rsidRDefault="0096713F" w:rsidP="0096713F">
      <w:pPr>
        <w:jc w:val="both"/>
        <w:rPr>
          <w:b/>
        </w:rPr>
      </w:pPr>
    </w:p>
    <w:p w:rsidR="0096713F" w:rsidRDefault="00AB00F6" w:rsidP="0096713F">
      <w:pPr>
        <w:jc w:val="center"/>
        <w:rPr>
          <w:b/>
        </w:rPr>
      </w:pPr>
      <w:r>
        <w:rPr>
          <w:b/>
        </w:rPr>
        <w:t xml:space="preserve">Средняя </w:t>
      </w:r>
      <w:r w:rsidR="0096713F">
        <w:rPr>
          <w:b/>
        </w:rPr>
        <w:t>группа</w:t>
      </w:r>
    </w:p>
    <w:p w:rsidR="0096713F" w:rsidRDefault="0096713F" w:rsidP="0096713F">
      <w:pPr>
        <w:jc w:val="center"/>
        <w:rPr>
          <w:b/>
        </w:rPr>
      </w:pPr>
    </w:p>
    <w:p w:rsidR="0096713F" w:rsidRDefault="0096713F" w:rsidP="0096713F">
      <w:pPr>
        <w:jc w:val="both"/>
      </w:pPr>
      <w:r>
        <w:t xml:space="preserve"> Содержание образовательной области «Речевое развитие» направлено на достижение целей овладения конструктивными способами и средствами взаимодействия с окружающими людьми через решение следующих задач:</w:t>
      </w:r>
    </w:p>
    <w:p w:rsidR="0096713F" w:rsidRDefault="0096713F" w:rsidP="0096713F">
      <w:pPr>
        <w:jc w:val="both"/>
      </w:pPr>
      <w:r>
        <w:t xml:space="preserve">• развитие свободного общения </w:t>
      </w:r>
      <w:proofErr w:type="gramStart"/>
      <w:r>
        <w:t>со</w:t>
      </w:r>
      <w:proofErr w:type="gramEnd"/>
      <w:r>
        <w:t xml:space="preserve"> взрослыми и детьми;</w:t>
      </w:r>
    </w:p>
    <w:p w:rsidR="0096713F" w:rsidRDefault="0096713F" w:rsidP="0096713F">
      <w:pPr>
        <w:jc w:val="both"/>
      </w:pPr>
      <w:r>
        <w:t xml:space="preserve">• развитие всех   компонентов  устной речи детей  (лексической  стороны, грамматического   строя   речи,   произносительной   стороны   речи;   связной   </w:t>
      </w:r>
      <w:proofErr w:type="gramStart"/>
      <w:r>
        <w:t>речи—диалогической</w:t>
      </w:r>
      <w:proofErr w:type="gramEnd"/>
      <w:r>
        <w:t xml:space="preserve">  и  монологической   форм)   в   различных  формах   и   видах   детской деятельности;</w:t>
      </w:r>
    </w:p>
    <w:p w:rsidR="0096713F" w:rsidRDefault="0096713F" w:rsidP="0096713F">
      <w:pPr>
        <w:jc w:val="both"/>
      </w:pPr>
      <w:r>
        <w:t>• практическое овладение воспитанниками нормами речи.</w:t>
      </w:r>
    </w:p>
    <w:p w:rsidR="0096713F" w:rsidRDefault="0096713F" w:rsidP="0096713F">
      <w:pPr>
        <w:jc w:val="both"/>
      </w:pPr>
    </w:p>
    <w:p w:rsidR="0096713F" w:rsidRDefault="0096713F" w:rsidP="0096713F">
      <w:pPr>
        <w:jc w:val="both"/>
        <w:rPr>
          <w:b/>
        </w:rPr>
      </w:pPr>
      <w:r>
        <w:rPr>
          <w:b/>
        </w:rPr>
        <w:t xml:space="preserve">Развитие свободного общения </w:t>
      </w:r>
      <w:proofErr w:type="gramStart"/>
      <w:r>
        <w:rPr>
          <w:b/>
        </w:rPr>
        <w:t>со</w:t>
      </w:r>
      <w:proofErr w:type="gramEnd"/>
      <w:r>
        <w:rPr>
          <w:b/>
        </w:rPr>
        <w:t xml:space="preserve"> взрослыми и детьми</w:t>
      </w:r>
    </w:p>
    <w:p w:rsidR="0096713F" w:rsidRDefault="0096713F" w:rsidP="0096713F">
      <w:pPr>
        <w:jc w:val="both"/>
      </w:pPr>
      <w:r>
        <w:t xml:space="preserve">Обсуждать с детьми информацию о предметах, явлениях, событиях, выходящих за пределы </w:t>
      </w:r>
      <w:proofErr w:type="gramStart"/>
      <w:r>
        <w:t>привычного им</w:t>
      </w:r>
      <w:proofErr w:type="gramEnd"/>
      <w:r>
        <w:t xml:space="preserve"> ближайшего окружения.</w:t>
      </w:r>
    </w:p>
    <w:p w:rsidR="0096713F" w:rsidRDefault="0096713F" w:rsidP="0096713F">
      <w:pPr>
        <w:jc w:val="both"/>
      </w:pPr>
      <w:r>
        <w:t>Выслушивать детей, уточнять их ответы, подсказывать слова, более точно отражающие особенность предмета, явления, состояния, поступка; помогать логично и понятно высказывать суждение.</w:t>
      </w:r>
    </w:p>
    <w:p w:rsidR="0096713F" w:rsidRDefault="0096713F" w:rsidP="0096713F">
      <w:pPr>
        <w:jc w:val="both"/>
      </w:pPr>
      <w:r>
        <w:t>Способствовать развитию любознательности.</w:t>
      </w:r>
    </w:p>
    <w:p w:rsidR="0096713F" w:rsidRDefault="0096713F" w:rsidP="0096713F">
      <w:pPr>
        <w:jc w:val="both"/>
      </w:pPr>
      <w:r>
        <w:t xml:space="preserve">Помогать детям доброжелательно общаться со сверстниками, подсказывать, как можно порадовать друга, поздравить его, как спокойно </w:t>
      </w:r>
      <w:proofErr w:type="gramStart"/>
      <w:r>
        <w:t>высказать свое недовольство</w:t>
      </w:r>
      <w:proofErr w:type="gramEnd"/>
      <w:r>
        <w:t xml:space="preserve"> его поступком, как извиниться.</w:t>
      </w:r>
    </w:p>
    <w:p w:rsidR="0096713F" w:rsidRDefault="0096713F" w:rsidP="0096713F">
      <w:pPr>
        <w:jc w:val="both"/>
      </w:pPr>
      <w:proofErr w:type="gramStart"/>
      <w:r>
        <w:t>Помогать детям выражать</w:t>
      </w:r>
      <w:proofErr w:type="gramEnd"/>
      <w:r>
        <w:t xml:space="preserve"> свою точку зрения, обсуждать со сверстниками различные ситуации.</w:t>
      </w:r>
    </w:p>
    <w:p w:rsidR="0096713F" w:rsidRDefault="0096713F" w:rsidP="0096713F">
      <w:pPr>
        <w:jc w:val="both"/>
      </w:pPr>
    </w:p>
    <w:p w:rsidR="0096713F" w:rsidRDefault="0096713F" w:rsidP="0096713F">
      <w:pPr>
        <w:jc w:val="both"/>
        <w:rPr>
          <w:b/>
        </w:rPr>
      </w:pPr>
      <w:r>
        <w:rPr>
          <w:b/>
        </w:rPr>
        <w:t>Развитие всех компонентов устной речи, практическое овладение нормами речи</w:t>
      </w:r>
    </w:p>
    <w:p w:rsidR="0096713F" w:rsidRDefault="0096713F" w:rsidP="0096713F">
      <w:pPr>
        <w:jc w:val="both"/>
        <w:rPr>
          <w:b/>
        </w:rPr>
      </w:pPr>
      <w:r>
        <w:rPr>
          <w:b/>
        </w:rPr>
        <w:t>Формирование словаря</w:t>
      </w:r>
    </w:p>
    <w:p w:rsidR="0096713F" w:rsidRDefault="0096713F" w:rsidP="0096713F">
      <w:pPr>
        <w:jc w:val="both"/>
      </w:pPr>
      <w:r>
        <w:t xml:space="preserve">Пополнять и активизировать словарь на основе углубления знаний детей о </w:t>
      </w:r>
      <w:proofErr w:type="gramStart"/>
      <w:r>
        <w:t>ближайшем</w:t>
      </w:r>
      <w:proofErr w:type="gramEnd"/>
    </w:p>
    <w:p w:rsidR="0096713F" w:rsidRDefault="0096713F" w:rsidP="0096713F">
      <w:pPr>
        <w:jc w:val="both"/>
      </w:pPr>
      <w:proofErr w:type="gramStart"/>
      <w:r>
        <w:t>окружении</w:t>
      </w:r>
      <w:proofErr w:type="gramEnd"/>
      <w:r>
        <w:t>. Расширять представления о предметах, явлениях, событиях, не имевших места в собственном опыте дошкольников.</w:t>
      </w:r>
    </w:p>
    <w:p w:rsidR="0096713F" w:rsidRDefault="0096713F" w:rsidP="0096713F">
      <w:pPr>
        <w:jc w:val="both"/>
      </w:pPr>
      <w:r>
        <w:t>Активизировать употребление в речи названий предметов, их частей материалов, из которых они изготовлены.</w:t>
      </w:r>
    </w:p>
    <w:p w:rsidR="0096713F" w:rsidRDefault="0096713F" w:rsidP="0096713F">
      <w:pPr>
        <w:jc w:val="both"/>
      </w:pPr>
      <w:r>
        <w:t>Развивать умение использовать в речи наиболее употребительные прилагательные, глаголы, наречия, предлоги.</w:t>
      </w:r>
    </w:p>
    <w:p w:rsidR="0096713F" w:rsidRDefault="0096713F" w:rsidP="0096713F">
      <w:pPr>
        <w:jc w:val="both"/>
      </w:pPr>
      <w:r>
        <w:t>Вводить в словарь детей существительные, обозначающие профессии; глаголы, характеризующие трудовые действия.</w:t>
      </w:r>
    </w:p>
    <w:p w:rsidR="0096713F" w:rsidRDefault="0096713F" w:rsidP="0096713F">
      <w:pPr>
        <w:jc w:val="both"/>
      </w:pPr>
      <w:proofErr w:type="gramStart"/>
      <w:r>
        <w:lastRenderedPageBreak/>
        <w:t>Совершенствовать умение детей определять и называть местоположение предмета (слева, справа, рядом, около, между), время суток.</w:t>
      </w:r>
      <w:proofErr w:type="gramEnd"/>
      <w:r>
        <w:t xml:space="preserve"> </w:t>
      </w:r>
      <w:proofErr w:type="gramStart"/>
      <w:r>
        <w:t>Помогать заменять часто используемые детьми указательные местоимения и наречия (там, туда, такой, этот) более точными выразительными словами; употреблять слова-антонимы (чистый — грязный, светло — темно).</w:t>
      </w:r>
      <w:proofErr w:type="gramEnd"/>
    </w:p>
    <w:p w:rsidR="0096713F" w:rsidRDefault="0096713F" w:rsidP="0096713F">
      <w:pPr>
        <w:jc w:val="both"/>
      </w:pPr>
      <w:r>
        <w:t>Учить употреблять существительные с обобщающим значением (мебель, овощи, животные и т. п.).</w:t>
      </w:r>
    </w:p>
    <w:p w:rsidR="0096713F" w:rsidRDefault="0096713F" w:rsidP="0096713F">
      <w:pPr>
        <w:jc w:val="both"/>
      </w:pPr>
    </w:p>
    <w:p w:rsidR="0096713F" w:rsidRDefault="0096713F" w:rsidP="0096713F">
      <w:pPr>
        <w:jc w:val="both"/>
        <w:rPr>
          <w:b/>
        </w:rPr>
      </w:pPr>
      <w:r>
        <w:rPr>
          <w:b/>
        </w:rPr>
        <w:t>Звуковая культура речи</w:t>
      </w:r>
    </w:p>
    <w:p w:rsidR="0096713F" w:rsidRDefault="0096713F" w:rsidP="0096713F">
      <w:pPr>
        <w:jc w:val="both"/>
      </w:pPr>
      <w:r>
        <w:t>Закреплять правильное произношение гласных и согласных звуков, отрабатывать произношение свистящих, шипящих и сонорных (</w:t>
      </w:r>
      <w:proofErr w:type="gramStart"/>
      <w:r>
        <w:t>р</w:t>
      </w:r>
      <w:proofErr w:type="gramEnd"/>
      <w:r>
        <w:t>, л) звуков. Развивать артикуляционный аппарат.</w:t>
      </w:r>
    </w:p>
    <w:p w:rsidR="0096713F" w:rsidRDefault="0096713F" w:rsidP="0096713F">
      <w:pPr>
        <w:jc w:val="both"/>
      </w:pPr>
      <w:r>
        <w:t>Продолжать работу над дикцией: совершенствовать отчетливое произнесение слов и словосочетаний.</w:t>
      </w:r>
    </w:p>
    <w:p w:rsidR="0096713F" w:rsidRDefault="0096713F" w:rsidP="0096713F">
      <w:pPr>
        <w:jc w:val="both"/>
      </w:pPr>
      <w:r>
        <w:t>Развивать фонематический слух: учить различать на слух и называть слова, начинающиеся на определенный звук.</w:t>
      </w:r>
    </w:p>
    <w:p w:rsidR="0096713F" w:rsidRDefault="0096713F" w:rsidP="0096713F">
      <w:pPr>
        <w:jc w:val="both"/>
      </w:pPr>
      <w:r>
        <w:t>Совершенствовать интонационную выразительность речи.</w:t>
      </w:r>
    </w:p>
    <w:p w:rsidR="0096713F" w:rsidRDefault="0096713F" w:rsidP="0096713F">
      <w:pPr>
        <w:jc w:val="both"/>
      </w:pPr>
    </w:p>
    <w:p w:rsidR="0096713F" w:rsidRDefault="0096713F" w:rsidP="0096713F">
      <w:pPr>
        <w:jc w:val="both"/>
        <w:rPr>
          <w:b/>
        </w:rPr>
      </w:pPr>
      <w:r>
        <w:rPr>
          <w:b/>
        </w:rPr>
        <w:t>Грамматический строй речи</w:t>
      </w:r>
    </w:p>
    <w:p w:rsidR="0096713F" w:rsidRDefault="0096713F" w:rsidP="0096713F">
      <w:pPr>
        <w:jc w:val="both"/>
      </w:pPr>
      <w:r>
        <w:t>Формировать  умение   согласовывать   слова   в  предложении,  правильно использовать предлоги в речи; образовывать форму множественного числа существительных, обозначающих детенышей животных (по аналогии),  употреблять эти существительные  в  именительном и винительном падежах  (лисята  —  лисят,  медвежата  — медвежат);  правильно употреблять форму   множественного   числа   родительного   падежа   существительных   (вилок,   туфель)</w:t>
      </w:r>
      <w:proofErr w:type="gramStart"/>
      <w:r>
        <w:t>.Н</w:t>
      </w:r>
      <w:proofErr w:type="gramEnd"/>
      <w:r>
        <w:t xml:space="preserve">апоминать правильные формы повелительного наклонения некоторых глаголов (Ляг! Лежи! Поезжай! </w:t>
      </w:r>
      <w:proofErr w:type="gramStart"/>
      <w:r>
        <w:t>Беги! и т. п.), несклоняемых существительных (пальто, пианино, кофе, какао).</w:t>
      </w:r>
      <w:proofErr w:type="gramEnd"/>
    </w:p>
    <w:p w:rsidR="0096713F" w:rsidRDefault="0096713F" w:rsidP="0096713F">
      <w:pPr>
        <w:jc w:val="both"/>
      </w:pPr>
      <w:r>
        <w:t>Поощрять характерное для детей пятого года жизни словотворчество, тактично подсказывать общепринятый образец слова,</w:t>
      </w:r>
    </w:p>
    <w:p w:rsidR="0096713F" w:rsidRDefault="0096713F" w:rsidP="0096713F">
      <w:pPr>
        <w:jc w:val="both"/>
      </w:pPr>
      <w:r>
        <w:t xml:space="preserve">Побуждать </w:t>
      </w:r>
      <w:proofErr w:type="gramStart"/>
      <w:r>
        <w:t>активно</w:t>
      </w:r>
      <w:proofErr w:type="gramEnd"/>
      <w:r>
        <w:t xml:space="preserve"> употреблять в речи простейшие виды сложносочиненных и сложноподчиненных предложений.</w:t>
      </w:r>
    </w:p>
    <w:p w:rsidR="0096713F" w:rsidRDefault="0096713F" w:rsidP="0096713F">
      <w:pPr>
        <w:jc w:val="both"/>
      </w:pPr>
    </w:p>
    <w:p w:rsidR="0096713F" w:rsidRDefault="0096713F" w:rsidP="0096713F">
      <w:pPr>
        <w:jc w:val="both"/>
        <w:rPr>
          <w:b/>
        </w:rPr>
      </w:pPr>
      <w:r>
        <w:rPr>
          <w:b/>
        </w:rPr>
        <w:t>Связная речь</w:t>
      </w:r>
    </w:p>
    <w:p w:rsidR="0096713F" w:rsidRDefault="0096713F" w:rsidP="0096713F">
      <w:pPr>
        <w:jc w:val="both"/>
      </w:pPr>
      <w:r>
        <w:t>Совершенствовать диалогическую речь: учить участвовать в беседе, понятно для слушателей отвечать на вопросы и задавать их.</w:t>
      </w:r>
    </w:p>
    <w:p w:rsidR="0096713F" w:rsidRDefault="0096713F" w:rsidP="0096713F">
      <w:pPr>
        <w:jc w:val="both"/>
      </w:pPr>
      <w:r>
        <w:t>Развивать умение детей рассказывать: описывать предмет, картину; упражнять в составлении рассказов по картине, созданной ребенком с использованием раздаточного дидактического материала.</w:t>
      </w:r>
    </w:p>
    <w:p w:rsidR="0096713F" w:rsidRDefault="0096713F" w:rsidP="0096713F">
      <w:pPr>
        <w:jc w:val="both"/>
      </w:pPr>
      <w:r>
        <w:t>Закреплять умение пересказывать наиболее выразительные и динамичные отрывки из сказок.</w:t>
      </w:r>
    </w:p>
    <w:p w:rsidR="0096713F" w:rsidRDefault="0096713F" w:rsidP="00AB00F6">
      <w:pPr>
        <w:rPr>
          <w:b/>
        </w:rPr>
      </w:pPr>
    </w:p>
    <w:p w:rsidR="0096713F" w:rsidRDefault="00AB00F6" w:rsidP="0096713F">
      <w:pPr>
        <w:jc w:val="center"/>
        <w:rPr>
          <w:b/>
        </w:rPr>
      </w:pPr>
      <w:r>
        <w:rPr>
          <w:b/>
        </w:rPr>
        <w:t xml:space="preserve">Старшая </w:t>
      </w:r>
      <w:r w:rsidR="0096713F">
        <w:rPr>
          <w:b/>
        </w:rPr>
        <w:t>группа</w:t>
      </w:r>
    </w:p>
    <w:p w:rsidR="0096713F" w:rsidRDefault="0096713F" w:rsidP="0096713F">
      <w:pPr>
        <w:jc w:val="center"/>
        <w:rPr>
          <w:b/>
        </w:rPr>
      </w:pPr>
    </w:p>
    <w:p w:rsidR="0096713F" w:rsidRDefault="0096713F" w:rsidP="0096713F">
      <w:pPr>
        <w:jc w:val="both"/>
      </w:pPr>
      <w:r>
        <w:t xml:space="preserve"> Содержание образовательной области «Речевое развитие» направлено на достижение целей овладения конструктивными способами и средствами взаимодействия с окружающими людьми через решение следующих задач:</w:t>
      </w:r>
    </w:p>
    <w:p w:rsidR="0096713F" w:rsidRDefault="0096713F" w:rsidP="0096713F">
      <w:pPr>
        <w:jc w:val="both"/>
      </w:pPr>
      <w:r>
        <w:t xml:space="preserve">• развитие свободного общения </w:t>
      </w:r>
      <w:proofErr w:type="gramStart"/>
      <w:r>
        <w:t>со</w:t>
      </w:r>
      <w:proofErr w:type="gramEnd"/>
      <w:r>
        <w:t xml:space="preserve"> взрослыми и детьми;</w:t>
      </w:r>
    </w:p>
    <w:p w:rsidR="0096713F" w:rsidRDefault="0096713F" w:rsidP="0096713F">
      <w:pPr>
        <w:jc w:val="both"/>
      </w:pPr>
      <w:r>
        <w:t xml:space="preserve">• развитие всех   компонентов  устной речи детей  (лексической  стороны, грамматического   строя   речи,   произносительной   стороны   речи;   связной   речи </w:t>
      </w:r>
      <w:proofErr w:type="gramStart"/>
      <w:r>
        <w:t>—д</w:t>
      </w:r>
      <w:proofErr w:type="gramEnd"/>
      <w:r>
        <w:t>иалогической  и  монологической   форм)   в   различных  формах   и   видах   детской деятельности;</w:t>
      </w:r>
    </w:p>
    <w:p w:rsidR="0096713F" w:rsidRDefault="0096713F" w:rsidP="0096713F">
      <w:pPr>
        <w:jc w:val="both"/>
      </w:pPr>
      <w:r>
        <w:t>• практическое овладение воспитанниками нормами речи.</w:t>
      </w:r>
    </w:p>
    <w:p w:rsidR="0096713F" w:rsidRDefault="0096713F" w:rsidP="0096713F">
      <w:pPr>
        <w:jc w:val="both"/>
      </w:pPr>
    </w:p>
    <w:p w:rsidR="0096713F" w:rsidRDefault="0096713F" w:rsidP="0096713F">
      <w:pPr>
        <w:jc w:val="both"/>
        <w:rPr>
          <w:b/>
        </w:rPr>
      </w:pPr>
      <w:r>
        <w:rPr>
          <w:b/>
        </w:rPr>
        <w:t xml:space="preserve">Развитие свободного общения </w:t>
      </w:r>
      <w:proofErr w:type="gramStart"/>
      <w:r>
        <w:rPr>
          <w:b/>
        </w:rPr>
        <w:t>со</w:t>
      </w:r>
      <w:proofErr w:type="gramEnd"/>
      <w:r>
        <w:rPr>
          <w:b/>
        </w:rPr>
        <w:t xml:space="preserve"> взрослыми и детьми</w:t>
      </w:r>
    </w:p>
    <w:p w:rsidR="0096713F" w:rsidRDefault="0096713F" w:rsidP="0096713F">
      <w:pPr>
        <w:jc w:val="both"/>
      </w:pPr>
      <w:r>
        <w:t>Продолжать развивать речь как средство общения. Расширять представления детей о многообразии окружающего мира.</w:t>
      </w:r>
    </w:p>
    <w:p w:rsidR="0096713F" w:rsidRDefault="0096713F" w:rsidP="0096713F">
      <w:pPr>
        <w:jc w:val="both"/>
      </w:pPr>
      <w:r>
        <w:lastRenderedPageBreak/>
        <w:t>Поощрять попытки делиться с педагогом и другими детьми разнообразными впечатлениями, уточнять источник полученной информации (телепередача, рассказ взрослого, посещение выставки, детского спектакля и т.д.).</w:t>
      </w:r>
    </w:p>
    <w:p w:rsidR="0096713F" w:rsidRDefault="0096713F" w:rsidP="0096713F">
      <w:pPr>
        <w:jc w:val="both"/>
      </w:pPr>
      <w:r>
        <w:t>Учить детей решать спорные вопросы и улаживать конфликты с помощью речи: убеждать, доказывать, объяснять. Учить строить высказывания.</w:t>
      </w:r>
    </w:p>
    <w:p w:rsidR="0096713F" w:rsidRDefault="0096713F" w:rsidP="0096713F">
      <w:pPr>
        <w:jc w:val="both"/>
      </w:pPr>
    </w:p>
    <w:p w:rsidR="0096713F" w:rsidRDefault="0096713F" w:rsidP="0096713F">
      <w:pPr>
        <w:jc w:val="both"/>
        <w:rPr>
          <w:b/>
        </w:rPr>
      </w:pPr>
      <w:r>
        <w:rPr>
          <w:b/>
        </w:rPr>
        <w:t>Развитие всех компонентов устной речи, практическое овладение нормами речи</w:t>
      </w:r>
    </w:p>
    <w:p w:rsidR="0096713F" w:rsidRDefault="0096713F" w:rsidP="0096713F">
      <w:pPr>
        <w:jc w:val="both"/>
        <w:rPr>
          <w:b/>
        </w:rPr>
      </w:pPr>
      <w:r>
        <w:rPr>
          <w:b/>
        </w:rPr>
        <w:t>Формирование словаря</w:t>
      </w:r>
    </w:p>
    <w:p w:rsidR="0096713F" w:rsidRDefault="0096713F" w:rsidP="0096713F">
      <w:pPr>
        <w:jc w:val="both"/>
      </w:pPr>
      <w:r>
        <w:t>Обогащать речь детей существительными, обозначающими предметы бытового окружения; прилагательными, характеризующими свойства и качества предметов; наречиями, обозначающими взаимоотношения людей, их отношение к труду.</w:t>
      </w:r>
    </w:p>
    <w:p w:rsidR="0096713F" w:rsidRDefault="0096713F" w:rsidP="0096713F">
      <w:pPr>
        <w:jc w:val="both"/>
      </w:pPr>
      <w:proofErr w:type="gramStart"/>
      <w:r>
        <w:t>Упражнять в подборе существительных к прилагательному (белый — снег, сахар, мел), слов со сходным значением (шалун — озорник — проказник), с противоположным значением (слабый — сильный, пасмурно — солнечно).</w:t>
      </w:r>
      <w:proofErr w:type="gramEnd"/>
    </w:p>
    <w:p w:rsidR="0096713F" w:rsidRDefault="0096713F" w:rsidP="0096713F">
      <w:pPr>
        <w:jc w:val="both"/>
      </w:pPr>
      <w:proofErr w:type="gramStart"/>
      <w:r>
        <w:t>Помогать детям употреблять</w:t>
      </w:r>
      <w:proofErr w:type="gramEnd"/>
      <w:r>
        <w:t xml:space="preserve"> слова в точном соответствии со смыслом.</w:t>
      </w:r>
    </w:p>
    <w:p w:rsidR="0096713F" w:rsidRDefault="0096713F" w:rsidP="0096713F">
      <w:pPr>
        <w:jc w:val="both"/>
      </w:pPr>
    </w:p>
    <w:p w:rsidR="0096713F" w:rsidRDefault="0096713F" w:rsidP="0096713F">
      <w:pPr>
        <w:jc w:val="both"/>
        <w:rPr>
          <w:b/>
        </w:rPr>
      </w:pPr>
      <w:r>
        <w:rPr>
          <w:b/>
        </w:rPr>
        <w:t>Звуковая культура речи</w:t>
      </w:r>
    </w:p>
    <w:p w:rsidR="0096713F" w:rsidRDefault="0096713F" w:rsidP="0096713F">
      <w:pPr>
        <w:jc w:val="both"/>
      </w:pPr>
      <w:r>
        <w:t xml:space="preserve">Закреплять правильное, отчетливое произнесение звуков. Учить различать на слух и </w:t>
      </w:r>
    </w:p>
    <w:p w:rsidR="0096713F" w:rsidRDefault="0096713F" w:rsidP="0096713F">
      <w:pPr>
        <w:jc w:val="both"/>
      </w:pPr>
      <w:r>
        <w:t xml:space="preserve">отчетливо произносить сходные по артикуляции и звучанию согласные звуки: с— </w:t>
      </w:r>
      <w:proofErr w:type="gramStart"/>
      <w:r>
        <w:t>з,</w:t>
      </w:r>
      <w:proofErr w:type="gramEnd"/>
      <w:r>
        <w:t xml:space="preserve"> с — ц, ш — ж, ч — ц, с — ш, ж — з, л — р.</w:t>
      </w:r>
    </w:p>
    <w:p w:rsidR="0096713F" w:rsidRDefault="0096713F" w:rsidP="0096713F">
      <w:pPr>
        <w:jc w:val="both"/>
      </w:pPr>
      <w:r>
        <w:t>Продолжать развивать фонематический слух. Учить определять место звука в слове (начало, середина, конец).</w:t>
      </w:r>
    </w:p>
    <w:p w:rsidR="0096713F" w:rsidRDefault="0096713F" w:rsidP="0096713F">
      <w:pPr>
        <w:jc w:val="both"/>
      </w:pPr>
      <w:r>
        <w:t>Отрабатывать интонационную выразительность речи.</w:t>
      </w:r>
    </w:p>
    <w:p w:rsidR="0096713F" w:rsidRDefault="0096713F" w:rsidP="0096713F">
      <w:pPr>
        <w:jc w:val="both"/>
      </w:pPr>
    </w:p>
    <w:p w:rsidR="0096713F" w:rsidRDefault="0096713F" w:rsidP="0096713F">
      <w:pPr>
        <w:jc w:val="both"/>
        <w:rPr>
          <w:b/>
        </w:rPr>
      </w:pPr>
      <w:r>
        <w:rPr>
          <w:b/>
        </w:rPr>
        <w:t>Грамматический строй речи</w:t>
      </w:r>
    </w:p>
    <w:p w:rsidR="0096713F" w:rsidRDefault="0096713F" w:rsidP="0096713F">
      <w:pPr>
        <w:jc w:val="both"/>
      </w:pPr>
      <w:r>
        <w:t xml:space="preserve">Совершенствовать умение согласовывать слова в предложениях: существительные с числительными (пять груш, трое ребят) и прилагательные с существительными (лягушка — зеленое брюшко). </w:t>
      </w:r>
      <w:proofErr w:type="gramStart"/>
      <w:r>
        <w:t>Помогать детям замечать</w:t>
      </w:r>
      <w:proofErr w:type="gramEnd"/>
      <w:r>
        <w:t xml:space="preserve"> неправильную постановку ударения в слове, ошибку в чередовании согласных, предоставлять возможность самостоятельно ее исправить.</w:t>
      </w:r>
    </w:p>
    <w:p w:rsidR="0096713F" w:rsidRDefault="0096713F" w:rsidP="0096713F">
      <w:pPr>
        <w:jc w:val="both"/>
      </w:pPr>
      <w:proofErr w:type="gramStart"/>
      <w:r>
        <w:t>Знакомить с разными способами образования слов (сахарница, хлебница; масленка, солонка; воспитатель, учитель, строитель).</w:t>
      </w:r>
      <w:proofErr w:type="gramEnd"/>
    </w:p>
    <w:p w:rsidR="0096713F" w:rsidRDefault="0096713F" w:rsidP="0096713F">
      <w:pPr>
        <w:jc w:val="both"/>
      </w:pPr>
      <w:proofErr w:type="gramStart"/>
      <w:r>
        <w:t>Упражнять в образовании однокоренных слов (медведь — медведица — медвежонок — медвежья), в том числе глаголов с приставками (забегал — выбежал — перебежал).</w:t>
      </w:r>
      <w:proofErr w:type="gramEnd"/>
    </w:p>
    <w:p w:rsidR="0096713F" w:rsidRDefault="0096713F" w:rsidP="0096713F">
      <w:pPr>
        <w:jc w:val="both"/>
      </w:pPr>
      <w:r>
        <w:t xml:space="preserve">Помогать детям правильно употреблять существительные множественного числа в именительном и винительном </w:t>
      </w:r>
      <w:proofErr w:type="gramStart"/>
      <w:r>
        <w:t>падежах</w:t>
      </w:r>
      <w:proofErr w:type="gramEnd"/>
      <w:r>
        <w:t>; глаголы в повелительном наклонении; прилагательные и наречия в сравнительной степени; несклоняемые существительные.</w:t>
      </w:r>
    </w:p>
    <w:p w:rsidR="0096713F" w:rsidRDefault="0096713F" w:rsidP="0096713F">
      <w:pPr>
        <w:jc w:val="both"/>
      </w:pPr>
      <w:r>
        <w:t xml:space="preserve">Формировать умение составлять по образцу простые и сложные предложения. </w:t>
      </w:r>
    </w:p>
    <w:p w:rsidR="0096713F" w:rsidRDefault="0096713F" w:rsidP="0096713F">
      <w:pPr>
        <w:jc w:val="both"/>
      </w:pPr>
      <w:r>
        <w:t>Совершенствовать умение пользоваться прямой и косвенной речью.</w:t>
      </w:r>
    </w:p>
    <w:p w:rsidR="0096713F" w:rsidRDefault="0096713F" w:rsidP="0096713F">
      <w:pPr>
        <w:jc w:val="both"/>
      </w:pPr>
    </w:p>
    <w:p w:rsidR="0096713F" w:rsidRDefault="0096713F" w:rsidP="0096713F">
      <w:pPr>
        <w:jc w:val="both"/>
        <w:rPr>
          <w:b/>
        </w:rPr>
      </w:pPr>
      <w:r>
        <w:rPr>
          <w:b/>
        </w:rPr>
        <w:t>Связная речь</w:t>
      </w:r>
    </w:p>
    <w:p w:rsidR="0096713F" w:rsidRDefault="0096713F" w:rsidP="0096713F">
      <w:pPr>
        <w:jc w:val="both"/>
      </w:pPr>
      <w:r>
        <w:t>Развивать умение поддерживать беседу.</w:t>
      </w:r>
    </w:p>
    <w:p w:rsidR="0096713F" w:rsidRDefault="0096713F" w:rsidP="0096713F">
      <w:pPr>
        <w:jc w:val="both"/>
      </w:pPr>
      <w:r>
        <w:t xml:space="preserve">Совершенствовать диалогическую форму речи. Поощрять попытки вызывать свою точку зрения, согласие или несогласие с ответом товарища. </w:t>
      </w:r>
    </w:p>
    <w:p w:rsidR="0096713F" w:rsidRDefault="0096713F" w:rsidP="0096713F">
      <w:pPr>
        <w:jc w:val="both"/>
      </w:pPr>
      <w:r>
        <w:t>Развивать монологическую форму речи.</w:t>
      </w:r>
    </w:p>
    <w:p w:rsidR="0096713F" w:rsidRDefault="0096713F" w:rsidP="0096713F">
      <w:pPr>
        <w:jc w:val="both"/>
      </w:pPr>
      <w:r>
        <w:t>Формировать умение связно, последовательно и выразительно пересказать небольшие сказки, рассказы.</w:t>
      </w:r>
    </w:p>
    <w:p w:rsidR="0096713F" w:rsidRDefault="0096713F" w:rsidP="0096713F">
      <w:pPr>
        <w:jc w:val="both"/>
      </w:pPr>
      <w:r>
        <w:t>Формировать умение (по плану и образцу) рассказывать о предмете, содержании сюжетной картины, составлять рассказ по картинкам с последовательно развивающимся действием.</w:t>
      </w:r>
    </w:p>
    <w:p w:rsidR="0096713F" w:rsidRDefault="0096713F" w:rsidP="0096713F">
      <w:pPr>
        <w:jc w:val="both"/>
      </w:pPr>
      <w:r>
        <w:t>Развивать умение составлять рассказы о событиях из личного опыта, додумывать свои концовки к сказкам.</w:t>
      </w:r>
    </w:p>
    <w:p w:rsidR="0096713F" w:rsidRDefault="0096713F" w:rsidP="0096713F">
      <w:pPr>
        <w:jc w:val="both"/>
      </w:pPr>
      <w:r>
        <w:lastRenderedPageBreak/>
        <w:t>Формировать умение составлять небольшие рассказы творческого характера на тему, предложенную воспитателем.</w:t>
      </w:r>
    </w:p>
    <w:p w:rsidR="0096713F" w:rsidRDefault="0096713F" w:rsidP="0096713F">
      <w:pPr>
        <w:jc w:val="both"/>
      </w:pPr>
    </w:p>
    <w:p w:rsidR="00AF4B0C" w:rsidRDefault="00AF4B0C" w:rsidP="008B0646">
      <w:pPr>
        <w:rPr>
          <w:b/>
        </w:rPr>
      </w:pPr>
    </w:p>
    <w:p w:rsidR="0096713F" w:rsidRDefault="00AB00F6" w:rsidP="0096713F">
      <w:pPr>
        <w:jc w:val="center"/>
        <w:rPr>
          <w:b/>
        </w:rPr>
      </w:pPr>
      <w:r>
        <w:rPr>
          <w:b/>
        </w:rPr>
        <w:t xml:space="preserve">Подготовительная </w:t>
      </w:r>
      <w:r w:rsidR="0096713F">
        <w:rPr>
          <w:b/>
        </w:rPr>
        <w:t>группа</w:t>
      </w:r>
    </w:p>
    <w:p w:rsidR="0096713F" w:rsidRDefault="0096713F" w:rsidP="0096713F">
      <w:pPr>
        <w:jc w:val="center"/>
        <w:rPr>
          <w:b/>
        </w:rPr>
      </w:pPr>
    </w:p>
    <w:p w:rsidR="0096713F" w:rsidRDefault="0096713F" w:rsidP="0096713F">
      <w:pPr>
        <w:jc w:val="both"/>
      </w:pPr>
      <w:r>
        <w:t xml:space="preserve"> Содержание образовательной области «Речевое развитие» направлено на достижение целей овладения конструктивными способами и средствами взаимодействия с окружающими людьми через решение следующих задач:</w:t>
      </w:r>
    </w:p>
    <w:p w:rsidR="0096713F" w:rsidRDefault="0096713F" w:rsidP="0096713F">
      <w:pPr>
        <w:jc w:val="both"/>
      </w:pPr>
      <w:r>
        <w:t xml:space="preserve">• развитие свободного общения </w:t>
      </w:r>
      <w:proofErr w:type="gramStart"/>
      <w:r>
        <w:t>со</w:t>
      </w:r>
      <w:proofErr w:type="gramEnd"/>
      <w:r>
        <w:t xml:space="preserve"> взрослыми и детьми;</w:t>
      </w:r>
    </w:p>
    <w:p w:rsidR="0096713F" w:rsidRDefault="0096713F" w:rsidP="0096713F">
      <w:pPr>
        <w:jc w:val="both"/>
      </w:pPr>
      <w:r>
        <w:t xml:space="preserve">• развитие всех   компонентов  устной речи детей  (лексической  стороны,  грамматического   строя   речи,   произносительной   стороны   речи;   связной   речи— </w:t>
      </w:r>
      <w:proofErr w:type="gramStart"/>
      <w:r>
        <w:t>ди</w:t>
      </w:r>
      <w:proofErr w:type="gramEnd"/>
      <w:r>
        <w:t>алогической  и  монологической   форм)   в   различных  формах   и   видах   детской деятельности;</w:t>
      </w:r>
    </w:p>
    <w:p w:rsidR="0096713F" w:rsidRDefault="0096713F" w:rsidP="0096713F">
      <w:pPr>
        <w:jc w:val="both"/>
      </w:pPr>
      <w:r>
        <w:t xml:space="preserve">• практическое овладение воспитанниками нормами речи». </w:t>
      </w:r>
    </w:p>
    <w:p w:rsidR="0096713F" w:rsidRDefault="0096713F" w:rsidP="0096713F">
      <w:pPr>
        <w:jc w:val="both"/>
      </w:pPr>
    </w:p>
    <w:p w:rsidR="0096713F" w:rsidRDefault="0096713F" w:rsidP="0096713F">
      <w:pPr>
        <w:jc w:val="both"/>
        <w:rPr>
          <w:b/>
        </w:rPr>
      </w:pPr>
      <w:r>
        <w:rPr>
          <w:b/>
        </w:rPr>
        <w:t xml:space="preserve">Развитие свободного общения </w:t>
      </w:r>
      <w:proofErr w:type="gramStart"/>
      <w:r>
        <w:rPr>
          <w:b/>
        </w:rPr>
        <w:t>со</w:t>
      </w:r>
      <w:proofErr w:type="gramEnd"/>
      <w:r>
        <w:rPr>
          <w:b/>
        </w:rPr>
        <w:t xml:space="preserve"> взрослыми и детьми</w:t>
      </w:r>
    </w:p>
    <w:p w:rsidR="0096713F" w:rsidRDefault="0096713F" w:rsidP="0096713F">
      <w:pPr>
        <w:jc w:val="both"/>
      </w:pPr>
      <w:r>
        <w:t xml:space="preserve">Приучать детей — будущих школьников — проявлять инициативу с целью получения </w:t>
      </w:r>
    </w:p>
    <w:p w:rsidR="0096713F" w:rsidRDefault="0096713F" w:rsidP="0096713F">
      <w:pPr>
        <w:jc w:val="both"/>
      </w:pPr>
      <w:proofErr w:type="gramStart"/>
      <w:r>
        <w:t>новых</w:t>
      </w:r>
      <w:proofErr w:type="gramEnd"/>
      <w:r>
        <w:t xml:space="preserve"> знании.</w:t>
      </w:r>
    </w:p>
    <w:p w:rsidR="0096713F" w:rsidRDefault="0096713F" w:rsidP="0096713F">
      <w:pPr>
        <w:jc w:val="both"/>
      </w:pPr>
      <w:r>
        <w:t>Совершенствовать речь как средства общения.</w:t>
      </w:r>
    </w:p>
    <w:p w:rsidR="0096713F" w:rsidRDefault="0096713F" w:rsidP="0096713F">
      <w:pPr>
        <w:jc w:val="both"/>
      </w:pPr>
      <w:r>
        <w:t xml:space="preserve">Выяснять, что дети хотели бы увидеть своими глазами, о чем хотели бы узнать, в какие настольные и интеллектуальные игры хотели бы научиться играть, какие мультфильмы </w:t>
      </w:r>
    </w:p>
    <w:p w:rsidR="0096713F" w:rsidRDefault="0096713F" w:rsidP="0096713F">
      <w:pPr>
        <w:jc w:val="both"/>
      </w:pPr>
      <w:r>
        <w:t xml:space="preserve">готовы смотреть повторно и </w:t>
      </w:r>
      <w:proofErr w:type="gramStart"/>
      <w:r>
        <w:t>почему</w:t>
      </w:r>
      <w:proofErr w:type="gramEnd"/>
      <w:r>
        <w:t xml:space="preserve"> какие рассказы (о чем) предпочитают слушать и т.п.</w:t>
      </w:r>
    </w:p>
    <w:p w:rsidR="0096713F" w:rsidRDefault="0096713F" w:rsidP="0096713F">
      <w:pPr>
        <w:jc w:val="both"/>
      </w:pPr>
      <w:r>
        <w:t xml:space="preserve">Опираясь на </w:t>
      </w:r>
      <w:proofErr w:type="gramStart"/>
      <w:r>
        <w:t>опыт детей и учитывая</w:t>
      </w:r>
      <w:proofErr w:type="gramEnd"/>
      <w:r>
        <w:t xml:space="preserve"> их предпочтения, подбирать наглядные  материалы для самостоятельного восприятия с последующим их обсуждением с воспитателем и сверстниками.</w:t>
      </w:r>
    </w:p>
    <w:p w:rsidR="0096713F" w:rsidRDefault="0096713F" w:rsidP="0096713F">
      <w:pPr>
        <w:jc w:val="both"/>
      </w:pPr>
      <w:r>
        <w:t xml:space="preserve">Развивать построение высказывания, </w:t>
      </w:r>
      <w:proofErr w:type="gramStart"/>
      <w:r>
        <w:t>помогать детям более точно характеризовать</w:t>
      </w:r>
      <w:proofErr w:type="gramEnd"/>
      <w:r>
        <w:t xml:space="preserve"> объект, ситуацию; учить высказывать предположения и делать простейшие выводы, излагать свои мысли понятно для окружающих.</w:t>
      </w:r>
    </w:p>
    <w:p w:rsidR="0096713F" w:rsidRDefault="0096713F" w:rsidP="0096713F">
      <w:pPr>
        <w:jc w:val="both"/>
      </w:pPr>
      <w:r>
        <w:t>Продолжать формировать умение отстаивать свою точку зрения.</w:t>
      </w:r>
    </w:p>
    <w:p w:rsidR="0096713F" w:rsidRDefault="0096713F" w:rsidP="0096713F">
      <w:pPr>
        <w:jc w:val="both"/>
      </w:pPr>
      <w:r>
        <w:t>Помогать осваивать формы речевого этикета.</w:t>
      </w:r>
    </w:p>
    <w:p w:rsidR="0096713F" w:rsidRDefault="0096713F" w:rsidP="0096713F">
      <w:pPr>
        <w:jc w:val="both"/>
      </w:pPr>
      <w:r>
        <w:t xml:space="preserve">Продолжать развивать умение содержательно, эмоционально рассказывать </w:t>
      </w:r>
    </w:p>
    <w:p w:rsidR="0096713F" w:rsidRDefault="0096713F" w:rsidP="0096713F">
      <w:pPr>
        <w:jc w:val="both"/>
      </w:pPr>
      <w:r>
        <w:t>сверстникам об интересных фактах и событиях. Приучать детей к самостоятельности суждений.</w:t>
      </w:r>
    </w:p>
    <w:p w:rsidR="0096713F" w:rsidRDefault="0096713F" w:rsidP="0096713F">
      <w:pPr>
        <w:jc w:val="both"/>
      </w:pPr>
    </w:p>
    <w:p w:rsidR="0096713F" w:rsidRDefault="0096713F" w:rsidP="0096713F">
      <w:pPr>
        <w:jc w:val="both"/>
        <w:rPr>
          <w:b/>
        </w:rPr>
      </w:pPr>
      <w:r>
        <w:rPr>
          <w:b/>
        </w:rPr>
        <w:t>Развитие всех компонентов устной речи, практическое овладение нормами речи</w:t>
      </w:r>
    </w:p>
    <w:p w:rsidR="0096713F" w:rsidRDefault="0096713F" w:rsidP="0096713F">
      <w:pPr>
        <w:jc w:val="both"/>
        <w:rPr>
          <w:b/>
        </w:rPr>
      </w:pPr>
      <w:r>
        <w:rPr>
          <w:b/>
        </w:rPr>
        <w:t>Формирование словаря</w:t>
      </w:r>
    </w:p>
    <w:p w:rsidR="0096713F" w:rsidRDefault="0096713F" w:rsidP="0096713F">
      <w:pPr>
        <w:jc w:val="both"/>
      </w:pPr>
      <w:r>
        <w:t xml:space="preserve">Продолжать работу по обогащению бытового, природоведческого, обществоведческого словаря. </w:t>
      </w:r>
    </w:p>
    <w:p w:rsidR="0096713F" w:rsidRDefault="0096713F" w:rsidP="0096713F">
      <w:pPr>
        <w:jc w:val="both"/>
      </w:pPr>
      <w:r>
        <w:t>Побуждать детей интересоваться смыслом слов.</w:t>
      </w:r>
    </w:p>
    <w:p w:rsidR="0096713F" w:rsidRDefault="0096713F" w:rsidP="0096713F">
      <w:pPr>
        <w:jc w:val="both"/>
      </w:pPr>
      <w:r>
        <w:t>Совершенствовать умение использовать разные части речи в точном соответствии с их значением и целью высказывания.</w:t>
      </w:r>
    </w:p>
    <w:p w:rsidR="0096713F" w:rsidRDefault="0096713F" w:rsidP="0096713F">
      <w:pPr>
        <w:jc w:val="both"/>
      </w:pPr>
      <w:proofErr w:type="gramStart"/>
      <w:r>
        <w:t>Помогать детям осваивать</w:t>
      </w:r>
      <w:proofErr w:type="gramEnd"/>
      <w:r>
        <w:t xml:space="preserve"> выразительные средства языка. </w:t>
      </w:r>
    </w:p>
    <w:p w:rsidR="0096713F" w:rsidRDefault="0096713F" w:rsidP="0096713F">
      <w:pPr>
        <w:jc w:val="both"/>
      </w:pPr>
    </w:p>
    <w:p w:rsidR="0096713F" w:rsidRDefault="0096713F" w:rsidP="0096713F">
      <w:pPr>
        <w:jc w:val="both"/>
        <w:rPr>
          <w:b/>
        </w:rPr>
      </w:pPr>
      <w:r>
        <w:rPr>
          <w:b/>
        </w:rPr>
        <w:t>Звуковая культура речи</w:t>
      </w:r>
    </w:p>
    <w:p w:rsidR="0096713F" w:rsidRDefault="0096713F" w:rsidP="0096713F">
      <w:pPr>
        <w:jc w:val="both"/>
      </w:pPr>
      <w:r>
        <w:t>Совершенствовать умение различать на слух и в произношении все звуки родного языка. Отрабатывать дикцию: развивать умение внятно и отчетливо произносить слова и словосочетания с естественными интонациями.</w:t>
      </w:r>
    </w:p>
    <w:p w:rsidR="0096713F" w:rsidRDefault="0096713F" w:rsidP="0096713F">
      <w:pPr>
        <w:jc w:val="both"/>
      </w:pPr>
      <w:r>
        <w:t>Совершенствовать фонематический слух: учить называть слова с определенным звуком, находить слова с этим звуком в предложении, определять место звука в слове.</w:t>
      </w:r>
    </w:p>
    <w:p w:rsidR="0096713F" w:rsidRDefault="0096713F" w:rsidP="0096713F">
      <w:pPr>
        <w:jc w:val="both"/>
      </w:pPr>
      <w:r>
        <w:t>Отрабатывать интонационную выразительность речи.</w:t>
      </w:r>
    </w:p>
    <w:p w:rsidR="0096713F" w:rsidRDefault="0096713F" w:rsidP="0096713F">
      <w:pPr>
        <w:jc w:val="both"/>
      </w:pPr>
    </w:p>
    <w:p w:rsidR="0096713F" w:rsidRDefault="0096713F" w:rsidP="0096713F">
      <w:pPr>
        <w:jc w:val="both"/>
        <w:rPr>
          <w:b/>
        </w:rPr>
      </w:pPr>
      <w:r>
        <w:rPr>
          <w:b/>
        </w:rPr>
        <w:t>Грамматический строй речи</w:t>
      </w:r>
    </w:p>
    <w:p w:rsidR="0096713F" w:rsidRDefault="0096713F" w:rsidP="0096713F">
      <w:pPr>
        <w:jc w:val="both"/>
      </w:pPr>
      <w:r>
        <w:t>Продолжать упражнять детей в согласовании слов в предложении.</w:t>
      </w:r>
    </w:p>
    <w:p w:rsidR="0096713F" w:rsidRDefault="0096713F" w:rsidP="0096713F">
      <w:pPr>
        <w:jc w:val="both"/>
      </w:pPr>
      <w:r>
        <w:t xml:space="preserve">Совершенствовать умение образовывать (по образцу) однокоренные слова, </w:t>
      </w:r>
    </w:p>
    <w:p w:rsidR="0096713F" w:rsidRDefault="0096713F" w:rsidP="0096713F">
      <w:pPr>
        <w:jc w:val="both"/>
      </w:pPr>
      <w:r>
        <w:lastRenderedPageBreak/>
        <w:t>существительные с суффиксами, глаголы с приставками, прилагательные в сравнительной и превосходной степени.</w:t>
      </w:r>
    </w:p>
    <w:p w:rsidR="0096713F" w:rsidRDefault="0096713F" w:rsidP="0096713F">
      <w:pPr>
        <w:jc w:val="both"/>
      </w:pPr>
      <w:r>
        <w:t xml:space="preserve">Помогать </w:t>
      </w:r>
      <w:proofErr w:type="gramStart"/>
      <w:r>
        <w:t>правильно</w:t>
      </w:r>
      <w:proofErr w:type="gramEnd"/>
      <w:r>
        <w:t xml:space="preserve"> строить сложноподчиненные предложения, использовать языковые средства для соединения их частей (чтобы, когда, потому что, если, если бы и т.д.).</w:t>
      </w:r>
    </w:p>
    <w:p w:rsidR="0096713F" w:rsidRDefault="0096713F" w:rsidP="0096713F">
      <w:pPr>
        <w:jc w:val="both"/>
      </w:pPr>
    </w:p>
    <w:p w:rsidR="00B9321A" w:rsidRDefault="00B9321A" w:rsidP="0096713F">
      <w:pPr>
        <w:jc w:val="both"/>
        <w:rPr>
          <w:b/>
        </w:rPr>
      </w:pPr>
    </w:p>
    <w:p w:rsidR="0096713F" w:rsidRDefault="0096713F" w:rsidP="0096713F">
      <w:pPr>
        <w:jc w:val="both"/>
        <w:rPr>
          <w:b/>
        </w:rPr>
      </w:pPr>
      <w:r>
        <w:rPr>
          <w:b/>
        </w:rPr>
        <w:t>Связная речь</w:t>
      </w:r>
    </w:p>
    <w:p w:rsidR="0096713F" w:rsidRDefault="0096713F" w:rsidP="0096713F">
      <w:pPr>
        <w:jc w:val="both"/>
      </w:pPr>
      <w:r>
        <w:t>Продолжать совершенствовать диалогическую и монологическую формы речи.</w:t>
      </w:r>
    </w:p>
    <w:p w:rsidR="0096713F" w:rsidRDefault="0096713F" w:rsidP="0096713F">
      <w:pPr>
        <w:jc w:val="both"/>
      </w:pPr>
      <w:r>
        <w:t>Формировать умение вести диалог с воспитателем, со сверстником; быть доброжелательным и корректным собеседником. Воспитывать культуру речевого общения.</w:t>
      </w:r>
    </w:p>
    <w:p w:rsidR="0096713F" w:rsidRDefault="0096713F" w:rsidP="0096713F">
      <w:pPr>
        <w:jc w:val="both"/>
      </w:pPr>
      <w:r>
        <w:t>Развивать умение содержательно и выразительно пересказывать литературные тексты, драматизировать их.</w:t>
      </w:r>
    </w:p>
    <w:p w:rsidR="0096713F" w:rsidRDefault="0096713F" w:rsidP="0096713F">
      <w:pPr>
        <w:jc w:val="both"/>
      </w:pPr>
      <w:r>
        <w:t>Совершенствовать умение составлять рассказы о предметах, о содержании картины, по набору картинок с последовательно развивающимся действием. Помогать составлять план рассказа и придерживаться его.</w:t>
      </w:r>
    </w:p>
    <w:p w:rsidR="0096713F" w:rsidRDefault="0096713F" w:rsidP="0096713F">
      <w:pPr>
        <w:jc w:val="both"/>
      </w:pPr>
      <w:r>
        <w:t>Развивать умение составлять рассказы из личного опыта.</w:t>
      </w:r>
    </w:p>
    <w:p w:rsidR="0096713F" w:rsidRDefault="0096713F" w:rsidP="0096713F">
      <w:pPr>
        <w:jc w:val="both"/>
      </w:pPr>
      <w:r>
        <w:t>Продолжать совершенствовать умение сочинять короткие сказки на заданную тему.</w:t>
      </w:r>
    </w:p>
    <w:p w:rsidR="0096713F" w:rsidRDefault="0096713F" w:rsidP="0096713F">
      <w:pPr>
        <w:jc w:val="both"/>
      </w:pPr>
    </w:p>
    <w:p w:rsidR="0096713F" w:rsidRDefault="0096713F" w:rsidP="0096713F">
      <w:pPr>
        <w:jc w:val="both"/>
        <w:rPr>
          <w:b/>
        </w:rPr>
      </w:pPr>
      <w:r>
        <w:rPr>
          <w:b/>
        </w:rPr>
        <w:t>Подготовка к обучению грамоте</w:t>
      </w:r>
    </w:p>
    <w:p w:rsidR="0096713F" w:rsidRDefault="0096713F" w:rsidP="0096713F">
      <w:pPr>
        <w:jc w:val="both"/>
      </w:pPr>
      <w:r>
        <w:t>Дать представления о предложении (без грамматического определения).</w:t>
      </w:r>
    </w:p>
    <w:p w:rsidR="0096713F" w:rsidRDefault="0096713F" w:rsidP="0096713F">
      <w:pPr>
        <w:jc w:val="both"/>
      </w:pPr>
      <w:r>
        <w:t>Упражнять в составлении предложений, членении простых предложений (без союзов и предлогов) на слова с указанием их последовательности.</w:t>
      </w:r>
    </w:p>
    <w:p w:rsidR="0096713F" w:rsidRDefault="0096713F" w:rsidP="0096713F">
      <w:pPr>
        <w:jc w:val="both"/>
      </w:pPr>
      <w:r>
        <w:t xml:space="preserve">Формировать умение делить двусложные и трехсложные слова с открытыми слогами </w:t>
      </w:r>
    </w:p>
    <w:p w:rsidR="0096713F" w:rsidRDefault="0096713F" w:rsidP="0096713F">
      <w:pPr>
        <w:jc w:val="both"/>
      </w:pPr>
      <w:r>
        <w:t>(</w:t>
      </w:r>
      <w:proofErr w:type="gramStart"/>
      <w:r>
        <w:t>на-ша</w:t>
      </w:r>
      <w:proofErr w:type="gramEnd"/>
      <w:r>
        <w:t>, Ма-ша, ма-ли-на, бе-ре-за) на части.</w:t>
      </w:r>
    </w:p>
    <w:p w:rsidR="0096713F" w:rsidRDefault="0096713F" w:rsidP="0096713F">
      <w:pPr>
        <w:jc w:val="both"/>
      </w:pPr>
      <w:r>
        <w:t>Учить составлять слова из слогов (устно).</w:t>
      </w:r>
    </w:p>
    <w:p w:rsidR="0096713F" w:rsidRDefault="0096713F" w:rsidP="0096713F">
      <w:pPr>
        <w:jc w:val="both"/>
      </w:pPr>
      <w:r>
        <w:t>Учить выделять последовательность звуков в простых словах.</w:t>
      </w:r>
    </w:p>
    <w:p w:rsidR="0096713F" w:rsidRDefault="0096713F" w:rsidP="0096713F">
      <w:pPr>
        <w:jc w:val="both"/>
      </w:pPr>
    </w:p>
    <w:p w:rsidR="0096713F" w:rsidRDefault="0096713F" w:rsidP="0096713F">
      <w:pPr>
        <w:ind w:left="720"/>
        <w:jc w:val="center"/>
        <w:rPr>
          <w:b/>
        </w:rPr>
      </w:pPr>
    </w:p>
    <w:p w:rsidR="0096713F" w:rsidRDefault="0096713F" w:rsidP="0096713F">
      <w:pPr>
        <w:tabs>
          <w:tab w:val="left" w:pos="993"/>
        </w:tabs>
        <w:jc w:val="center"/>
        <w:rPr>
          <w:b/>
        </w:rPr>
      </w:pPr>
      <w:r>
        <w:rPr>
          <w:b/>
        </w:rPr>
        <w:t>Художественно-эстетическое развитие</w:t>
      </w:r>
    </w:p>
    <w:p w:rsidR="0096713F" w:rsidRDefault="0096713F" w:rsidP="0096713F">
      <w:pPr>
        <w:jc w:val="center"/>
        <w:rPr>
          <w:b/>
        </w:rPr>
      </w:pPr>
    </w:p>
    <w:p w:rsidR="0096713F" w:rsidRDefault="00AB00F6" w:rsidP="0096713F">
      <w:pPr>
        <w:jc w:val="center"/>
        <w:rPr>
          <w:b/>
        </w:rPr>
      </w:pPr>
      <w:r>
        <w:rPr>
          <w:b/>
        </w:rPr>
        <w:t xml:space="preserve">1 младшая </w:t>
      </w:r>
      <w:r w:rsidR="0096713F">
        <w:rPr>
          <w:b/>
        </w:rPr>
        <w:t>группа</w:t>
      </w:r>
    </w:p>
    <w:p w:rsidR="0096713F" w:rsidRDefault="0096713F" w:rsidP="0096713F">
      <w:pPr>
        <w:jc w:val="center"/>
        <w:rPr>
          <w:b/>
        </w:rPr>
      </w:pPr>
    </w:p>
    <w:p w:rsidR="0096713F" w:rsidRDefault="0096713F" w:rsidP="0096713F">
      <w:pPr>
        <w:pStyle w:val="16"/>
        <w:numPr>
          <w:ilvl w:val="0"/>
          <w:numId w:val="58"/>
        </w:numPr>
        <w:spacing w:line="240" w:lineRule="auto"/>
        <w:rPr>
          <w:rFonts w:ascii="Times New Roman" w:hAnsi="Times New Roman"/>
          <w:sz w:val="24"/>
          <w:szCs w:val="24"/>
        </w:rPr>
      </w:pPr>
      <w:r>
        <w:rPr>
          <w:rFonts w:ascii="Times New Roman" w:hAnsi="Times New Roman"/>
          <w:sz w:val="24"/>
          <w:szCs w:val="24"/>
        </w:rPr>
        <w:t xml:space="preserve">Формировать умение детей отмечать особенности окружающей среды (цвет обоев, яркие красивые игрушки, нарядная одежда, посуда, цветущие комнатные растения). </w:t>
      </w:r>
    </w:p>
    <w:p w:rsidR="0096713F" w:rsidRDefault="0096713F" w:rsidP="0096713F">
      <w:pPr>
        <w:pStyle w:val="16"/>
        <w:numPr>
          <w:ilvl w:val="0"/>
          <w:numId w:val="58"/>
        </w:numPr>
        <w:spacing w:line="240" w:lineRule="auto"/>
        <w:rPr>
          <w:rFonts w:ascii="Times New Roman" w:hAnsi="Times New Roman"/>
          <w:sz w:val="24"/>
          <w:szCs w:val="24"/>
        </w:rPr>
      </w:pPr>
      <w:r>
        <w:rPr>
          <w:rFonts w:ascii="Times New Roman" w:hAnsi="Times New Roman"/>
          <w:sz w:val="24"/>
          <w:szCs w:val="24"/>
        </w:rPr>
        <w:t xml:space="preserve">Развивать эмоциональный отклик на эстетические свойства и качества предметов окружающей действительности, на явления природы,  некоторые социальные явления. </w:t>
      </w:r>
    </w:p>
    <w:p w:rsidR="0096713F" w:rsidRDefault="0096713F" w:rsidP="0096713F">
      <w:pPr>
        <w:pStyle w:val="16"/>
        <w:numPr>
          <w:ilvl w:val="0"/>
          <w:numId w:val="58"/>
        </w:numPr>
        <w:spacing w:line="240" w:lineRule="auto"/>
        <w:rPr>
          <w:rFonts w:ascii="Times New Roman" w:hAnsi="Times New Roman"/>
          <w:sz w:val="24"/>
          <w:szCs w:val="24"/>
        </w:rPr>
      </w:pPr>
      <w:r>
        <w:rPr>
          <w:rFonts w:ascii="Times New Roman" w:hAnsi="Times New Roman"/>
          <w:sz w:val="24"/>
          <w:szCs w:val="24"/>
        </w:rPr>
        <w:t>Вызвать интерес к продуктивной деятельности на основе ознакомления с окружающим миром.</w:t>
      </w:r>
    </w:p>
    <w:p w:rsidR="0096713F" w:rsidRDefault="0096713F" w:rsidP="0096713F">
      <w:pPr>
        <w:pStyle w:val="16"/>
        <w:numPr>
          <w:ilvl w:val="0"/>
          <w:numId w:val="58"/>
        </w:numPr>
        <w:spacing w:line="240" w:lineRule="auto"/>
        <w:rPr>
          <w:rFonts w:ascii="Times New Roman" w:hAnsi="Times New Roman"/>
          <w:sz w:val="24"/>
          <w:szCs w:val="24"/>
        </w:rPr>
      </w:pPr>
      <w:r>
        <w:rPr>
          <w:rFonts w:ascii="Times New Roman" w:hAnsi="Times New Roman"/>
          <w:sz w:val="24"/>
          <w:szCs w:val="24"/>
        </w:rPr>
        <w:t>Знакомить детей с произведениями русского фольклора. Формировать интерес к словесному искусству. Вызвать эмоциональный отклик на литературные произведения, на фольклор.</w:t>
      </w:r>
    </w:p>
    <w:p w:rsidR="0096713F" w:rsidRDefault="0096713F" w:rsidP="0096713F">
      <w:pPr>
        <w:pStyle w:val="16"/>
        <w:numPr>
          <w:ilvl w:val="0"/>
          <w:numId w:val="58"/>
        </w:numPr>
        <w:spacing w:line="240" w:lineRule="auto"/>
        <w:rPr>
          <w:rFonts w:ascii="Times New Roman" w:hAnsi="Times New Roman"/>
          <w:sz w:val="24"/>
          <w:szCs w:val="24"/>
        </w:rPr>
      </w:pPr>
      <w:r>
        <w:rPr>
          <w:rFonts w:ascii="Times New Roman" w:hAnsi="Times New Roman"/>
          <w:sz w:val="24"/>
          <w:szCs w:val="24"/>
        </w:rPr>
        <w:t xml:space="preserve">Побуждать активно участвовать в общении </w:t>
      </w:r>
      <w:proofErr w:type="gramStart"/>
      <w:r>
        <w:rPr>
          <w:rFonts w:ascii="Times New Roman" w:hAnsi="Times New Roman"/>
          <w:sz w:val="24"/>
          <w:szCs w:val="24"/>
        </w:rPr>
        <w:t>со</w:t>
      </w:r>
      <w:proofErr w:type="gramEnd"/>
      <w:r>
        <w:rPr>
          <w:rFonts w:ascii="Times New Roman" w:hAnsi="Times New Roman"/>
          <w:sz w:val="24"/>
          <w:szCs w:val="24"/>
        </w:rPr>
        <w:t xml:space="preserve"> взрослыми и другими детьми, в исполнении стихов, песенок, потешек.</w:t>
      </w:r>
    </w:p>
    <w:p w:rsidR="0096713F" w:rsidRDefault="00887B05" w:rsidP="0096713F">
      <w:pPr>
        <w:jc w:val="center"/>
        <w:rPr>
          <w:b/>
        </w:rPr>
      </w:pPr>
      <w:r>
        <w:rPr>
          <w:b/>
        </w:rPr>
        <w:t xml:space="preserve">2 младшая </w:t>
      </w:r>
      <w:r w:rsidR="0096713F">
        <w:rPr>
          <w:b/>
        </w:rPr>
        <w:t>группа</w:t>
      </w:r>
    </w:p>
    <w:p w:rsidR="0096713F" w:rsidRDefault="0096713F" w:rsidP="0096713F">
      <w:pPr>
        <w:pStyle w:val="16"/>
        <w:numPr>
          <w:ilvl w:val="0"/>
          <w:numId w:val="60"/>
        </w:numPr>
        <w:spacing w:line="240" w:lineRule="auto"/>
        <w:rPr>
          <w:rFonts w:ascii="Times New Roman" w:hAnsi="Times New Roman"/>
          <w:sz w:val="24"/>
          <w:szCs w:val="24"/>
        </w:rPr>
      </w:pPr>
      <w:r>
        <w:rPr>
          <w:rFonts w:ascii="Times New Roman" w:hAnsi="Times New Roman"/>
          <w:sz w:val="24"/>
          <w:szCs w:val="24"/>
        </w:rPr>
        <w:t xml:space="preserve">Знакомить детей с некоторыми видами декоративно-прикладного искусства родного края (глиняная игрушка – романовская, гончарные изделия), с произведениями искусства (иллюстрации в детской книге). </w:t>
      </w:r>
    </w:p>
    <w:p w:rsidR="0096713F" w:rsidRDefault="0096713F" w:rsidP="0096713F">
      <w:pPr>
        <w:pStyle w:val="16"/>
        <w:numPr>
          <w:ilvl w:val="0"/>
          <w:numId w:val="60"/>
        </w:numPr>
        <w:spacing w:line="240" w:lineRule="auto"/>
        <w:rPr>
          <w:rFonts w:ascii="Times New Roman" w:hAnsi="Times New Roman"/>
          <w:sz w:val="24"/>
          <w:szCs w:val="24"/>
        </w:rPr>
      </w:pPr>
      <w:r>
        <w:rPr>
          <w:rFonts w:ascii="Times New Roman" w:hAnsi="Times New Roman"/>
          <w:sz w:val="24"/>
          <w:szCs w:val="24"/>
        </w:rPr>
        <w:t xml:space="preserve">Вызвать эмоциональный отклик на произведение народного искусства, украшенные предметы быта, одежды. </w:t>
      </w:r>
    </w:p>
    <w:p w:rsidR="0096713F" w:rsidRDefault="0096713F" w:rsidP="0096713F">
      <w:pPr>
        <w:pStyle w:val="16"/>
        <w:numPr>
          <w:ilvl w:val="0"/>
          <w:numId w:val="60"/>
        </w:numPr>
        <w:spacing w:line="240" w:lineRule="auto"/>
        <w:rPr>
          <w:rFonts w:ascii="Times New Roman" w:hAnsi="Times New Roman"/>
          <w:sz w:val="24"/>
          <w:szCs w:val="24"/>
        </w:rPr>
      </w:pPr>
      <w:r>
        <w:rPr>
          <w:rFonts w:ascii="Times New Roman" w:hAnsi="Times New Roman"/>
          <w:sz w:val="24"/>
          <w:szCs w:val="24"/>
        </w:rPr>
        <w:t xml:space="preserve">Воспитывать любовь и восхищение красотой родного села, природой родного края. </w:t>
      </w:r>
    </w:p>
    <w:p w:rsidR="0096713F" w:rsidRDefault="0096713F" w:rsidP="0096713F">
      <w:pPr>
        <w:pStyle w:val="16"/>
        <w:numPr>
          <w:ilvl w:val="0"/>
          <w:numId w:val="60"/>
        </w:numPr>
        <w:spacing w:line="240" w:lineRule="auto"/>
        <w:rPr>
          <w:rFonts w:ascii="Times New Roman" w:hAnsi="Times New Roman"/>
          <w:sz w:val="24"/>
          <w:szCs w:val="24"/>
        </w:rPr>
      </w:pPr>
      <w:r>
        <w:rPr>
          <w:rFonts w:ascii="Times New Roman" w:hAnsi="Times New Roman"/>
          <w:sz w:val="24"/>
          <w:szCs w:val="24"/>
        </w:rPr>
        <w:t xml:space="preserve">Развивать стремление отражать полученные впечатления в продуктивной деятельности. </w:t>
      </w:r>
    </w:p>
    <w:p w:rsidR="0096713F" w:rsidRDefault="0096713F" w:rsidP="0096713F">
      <w:pPr>
        <w:pStyle w:val="16"/>
        <w:numPr>
          <w:ilvl w:val="0"/>
          <w:numId w:val="60"/>
        </w:numPr>
        <w:spacing w:line="240" w:lineRule="auto"/>
        <w:rPr>
          <w:rFonts w:ascii="Times New Roman" w:hAnsi="Times New Roman"/>
          <w:sz w:val="24"/>
          <w:szCs w:val="24"/>
        </w:rPr>
      </w:pPr>
      <w:r>
        <w:rPr>
          <w:rFonts w:ascii="Times New Roman" w:hAnsi="Times New Roman"/>
          <w:sz w:val="24"/>
          <w:szCs w:val="24"/>
        </w:rPr>
        <w:lastRenderedPageBreak/>
        <w:t>Знакомить детей с произведениями художественной литературы разных жанров писателей и поэтов родного края, устного народного творчества.</w:t>
      </w:r>
    </w:p>
    <w:p w:rsidR="0096713F" w:rsidRDefault="0096713F" w:rsidP="0096713F">
      <w:pPr>
        <w:pStyle w:val="16"/>
        <w:numPr>
          <w:ilvl w:val="0"/>
          <w:numId w:val="60"/>
        </w:numPr>
        <w:spacing w:line="240" w:lineRule="auto"/>
        <w:rPr>
          <w:rFonts w:ascii="Times New Roman" w:hAnsi="Times New Roman"/>
          <w:sz w:val="24"/>
          <w:szCs w:val="24"/>
        </w:rPr>
      </w:pPr>
      <w:r>
        <w:rPr>
          <w:rFonts w:ascii="Times New Roman" w:hAnsi="Times New Roman"/>
          <w:sz w:val="24"/>
          <w:szCs w:val="24"/>
        </w:rPr>
        <w:t xml:space="preserve"> Формировать умение видеть прекрасное в окружающем. </w:t>
      </w:r>
    </w:p>
    <w:p w:rsidR="0096713F" w:rsidRDefault="0096713F" w:rsidP="0096713F">
      <w:pPr>
        <w:pStyle w:val="16"/>
        <w:numPr>
          <w:ilvl w:val="0"/>
          <w:numId w:val="60"/>
        </w:numPr>
        <w:spacing w:line="240" w:lineRule="auto"/>
        <w:rPr>
          <w:rFonts w:ascii="Times New Roman" w:hAnsi="Times New Roman"/>
          <w:sz w:val="24"/>
          <w:szCs w:val="24"/>
        </w:rPr>
      </w:pPr>
      <w:r>
        <w:rPr>
          <w:rFonts w:ascii="Times New Roman" w:hAnsi="Times New Roman"/>
          <w:sz w:val="24"/>
          <w:szCs w:val="24"/>
        </w:rPr>
        <w:t xml:space="preserve">Поддерживать непосредственный эмоциональный отклик на литературное произведение, его героев. Развивать речевую активность, стремление делиться впечатлениями от </w:t>
      </w:r>
      <w:proofErr w:type="gramStart"/>
      <w:r>
        <w:rPr>
          <w:rFonts w:ascii="Times New Roman" w:hAnsi="Times New Roman"/>
          <w:sz w:val="24"/>
          <w:szCs w:val="24"/>
        </w:rPr>
        <w:t>прочитанного</w:t>
      </w:r>
      <w:proofErr w:type="gramEnd"/>
      <w:r>
        <w:rPr>
          <w:rFonts w:ascii="Times New Roman" w:hAnsi="Times New Roman"/>
          <w:sz w:val="24"/>
          <w:szCs w:val="24"/>
        </w:rPr>
        <w:t>.</w:t>
      </w:r>
    </w:p>
    <w:p w:rsidR="0096713F" w:rsidRDefault="0096713F" w:rsidP="0096713F">
      <w:pPr>
        <w:pStyle w:val="16"/>
        <w:numPr>
          <w:ilvl w:val="0"/>
          <w:numId w:val="60"/>
        </w:numPr>
        <w:spacing w:after="200" w:line="276" w:lineRule="auto"/>
        <w:jc w:val="left"/>
        <w:rPr>
          <w:rFonts w:ascii="Times New Roman" w:hAnsi="Times New Roman"/>
          <w:sz w:val="24"/>
          <w:szCs w:val="24"/>
        </w:rPr>
      </w:pPr>
      <w:r>
        <w:rPr>
          <w:rFonts w:ascii="Times New Roman" w:hAnsi="Times New Roman"/>
          <w:sz w:val="24"/>
          <w:szCs w:val="24"/>
        </w:rPr>
        <w:t xml:space="preserve">Развивать интерес к национальной русской музыке; закрепить понятия трех основных музыкальных жанров: песня, танец, марш на основе национального репертуара. </w:t>
      </w:r>
    </w:p>
    <w:p w:rsidR="0096713F" w:rsidRDefault="0096713F" w:rsidP="0096713F">
      <w:pPr>
        <w:jc w:val="both"/>
        <w:rPr>
          <w:b/>
        </w:rPr>
      </w:pPr>
    </w:p>
    <w:p w:rsidR="0096713F" w:rsidRDefault="0096713F" w:rsidP="0096713F">
      <w:pPr>
        <w:jc w:val="center"/>
        <w:rPr>
          <w:b/>
        </w:rPr>
      </w:pPr>
      <w:r>
        <w:rPr>
          <w:b/>
        </w:rPr>
        <w:t>Средняя группа</w:t>
      </w:r>
    </w:p>
    <w:p w:rsidR="0096713F" w:rsidRDefault="0096713F" w:rsidP="0096713F">
      <w:pPr>
        <w:pStyle w:val="16"/>
        <w:numPr>
          <w:ilvl w:val="0"/>
          <w:numId w:val="62"/>
        </w:numPr>
        <w:spacing w:line="240" w:lineRule="auto"/>
        <w:rPr>
          <w:rFonts w:ascii="Times New Roman" w:hAnsi="Times New Roman"/>
          <w:sz w:val="24"/>
          <w:szCs w:val="24"/>
        </w:rPr>
      </w:pPr>
      <w:r>
        <w:rPr>
          <w:rFonts w:ascii="Times New Roman" w:hAnsi="Times New Roman"/>
          <w:sz w:val="24"/>
          <w:szCs w:val="24"/>
        </w:rPr>
        <w:t xml:space="preserve">Формировать представление о некоторых особенностях декоративно-прикладного искусства родного края (глиняная игрушка – романовская, гончарные изделия, кружевоплетение). </w:t>
      </w:r>
    </w:p>
    <w:p w:rsidR="0096713F" w:rsidRDefault="0096713F" w:rsidP="0096713F">
      <w:pPr>
        <w:pStyle w:val="16"/>
        <w:numPr>
          <w:ilvl w:val="0"/>
          <w:numId w:val="62"/>
        </w:numPr>
        <w:spacing w:line="240" w:lineRule="auto"/>
        <w:rPr>
          <w:rFonts w:ascii="Times New Roman" w:hAnsi="Times New Roman"/>
          <w:sz w:val="24"/>
          <w:szCs w:val="24"/>
        </w:rPr>
      </w:pPr>
      <w:r>
        <w:rPr>
          <w:rFonts w:ascii="Times New Roman" w:hAnsi="Times New Roman"/>
          <w:sz w:val="24"/>
          <w:szCs w:val="24"/>
        </w:rPr>
        <w:t xml:space="preserve">Знакомить с жанрами изобразительного искусства: графика, живопись на основе художественных произведений художников, прославивших наш край (Н.Н. Жуков, В.С. Сорокин). </w:t>
      </w:r>
    </w:p>
    <w:p w:rsidR="0096713F" w:rsidRDefault="0096713F" w:rsidP="0096713F">
      <w:pPr>
        <w:pStyle w:val="16"/>
        <w:numPr>
          <w:ilvl w:val="0"/>
          <w:numId w:val="62"/>
        </w:numPr>
        <w:spacing w:line="240" w:lineRule="auto"/>
        <w:rPr>
          <w:rFonts w:ascii="Times New Roman" w:hAnsi="Times New Roman"/>
          <w:sz w:val="24"/>
          <w:szCs w:val="24"/>
        </w:rPr>
      </w:pPr>
      <w:r>
        <w:rPr>
          <w:rFonts w:ascii="Times New Roman" w:hAnsi="Times New Roman"/>
          <w:sz w:val="24"/>
          <w:szCs w:val="24"/>
        </w:rPr>
        <w:t xml:space="preserve">Формировать познавательный интерес к народному творчеству и миру ремесел в родном селе. </w:t>
      </w:r>
    </w:p>
    <w:p w:rsidR="0096713F" w:rsidRDefault="0096713F" w:rsidP="0096713F">
      <w:pPr>
        <w:pStyle w:val="16"/>
        <w:numPr>
          <w:ilvl w:val="0"/>
          <w:numId w:val="62"/>
        </w:numPr>
        <w:spacing w:line="240" w:lineRule="auto"/>
        <w:rPr>
          <w:rFonts w:ascii="Times New Roman" w:hAnsi="Times New Roman"/>
          <w:sz w:val="24"/>
          <w:szCs w:val="24"/>
        </w:rPr>
      </w:pPr>
      <w:r>
        <w:rPr>
          <w:rFonts w:ascii="Times New Roman" w:hAnsi="Times New Roman"/>
          <w:sz w:val="24"/>
          <w:szCs w:val="24"/>
        </w:rPr>
        <w:t xml:space="preserve">Знакомить детей с архитектурой родного села, опираясь на окружающие их объекты, сказочные образы. </w:t>
      </w:r>
    </w:p>
    <w:p w:rsidR="0096713F" w:rsidRDefault="0096713F" w:rsidP="0096713F">
      <w:pPr>
        <w:pStyle w:val="16"/>
        <w:numPr>
          <w:ilvl w:val="0"/>
          <w:numId w:val="62"/>
        </w:numPr>
        <w:spacing w:line="240" w:lineRule="auto"/>
        <w:rPr>
          <w:rFonts w:ascii="Times New Roman" w:hAnsi="Times New Roman"/>
          <w:sz w:val="24"/>
          <w:szCs w:val="24"/>
        </w:rPr>
      </w:pPr>
      <w:r>
        <w:rPr>
          <w:rFonts w:ascii="Times New Roman" w:hAnsi="Times New Roman"/>
          <w:sz w:val="24"/>
          <w:szCs w:val="24"/>
        </w:rPr>
        <w:t xml:space="preserve">Воспитывать эмоционально-эстетическое отношение к предметам и явлениям окружающей действительности. </w:t>
      </w:r>
    </w:p>
    <w:p w:rsidR="0096713F" w:rsidRDefault="0096713F" w:rsidP="0096713F">
      <w:pPr>
        <w:pStyle w:val="16"/>
        <w:numPr>
          <w:ilvl w:val="0"/>
          <w:numId w:val="62"/>
        </w:numPr>
        <w:spacing w:line="240" w:lineRule="auto"/>
        <w:rPr>
          <w:rFonts w:ascii="Times New Roman" w:hAnsi="Times New Roman"/>
          <w:sz w:val="24"/>
          <w:szCs w:val="24"/>
        </w:rPr>
      </w:pPr>
      <w:r>
        <w:rPr>
          <w:rFonts w:ascii="Times New Roman" w:hAnsi="Times New Roman"/>
          <w:sz w:val="24"/>
          <w:szCs w:val="24"/>
        </w:rPr>
        <w:t xml:space="preserve">Поощрять стремление детей передавать в изобразительной и конструктивной деятельности  реальные и сказочные строения, впечатления об окружающей действительности, событиях в родном селе, природе родного края; украшать окружающую обстановку. </w:t>
      </w:r>
    </w:p>
    <w:p w:rsidR="0096713F" w:rsidRDefault="0096713F" w:rsidP="0096713F">
      <w:pPr>
        <w:pStyle w:val="16"/>
        <w:numPr>
          <w:ilvl w:val="0"/>
          <w:numId w:val="62"/>
        </w:numPr>
        <w:spacing w:line="240" w:lineRule="auto"/>
        <w:rPr>
          <w:rFonts w:ascii="Times New Roman" w:hAnsi="Times New Roman"/>
          <w:sz w:val="24"/>
          <w:szCs w:val="24"/>
        </w:rPr>
      </w:pPr>
      <w:r>
        <w:rPr>
          <w:rFonts w:ascii="Times New Roman" w:hAnsi="Times New Roman"/>
          <w:sz w:val="24"/>
          <w:szCs w:val="24"/>
        </w:rPr>
        <w:t>Воспитывать любовь и восхищение красотой родного села, природы родного края, талантом народных мастеров.</w:t>
      </w:r>
    </w:p>
    <w:p w:rsidR="0096713F" w:rsidRDefault="0096713F" w:rsidP="0096713F">
      <w:pPr>
        <w:pStyle w:val="16"/>
        <w:numPr>
          <w:ilvl w:val="0"/>
          <w:numId w:val="62"/>
        </w:numPr>
        <w:spacing w:line="240" w:lineRule="auto"/>
        <w:rPr>
          <w:rFonts w:ascii="Times New Roman" w:hAnsi="Times New Roman"/>
          <w:sz w:val="24"/>
          <w:szCs w:val="24"/>
        </w:rPr>
      </w:pPr>
      <w:r>
        <w:rPr>
          <w:rFonts w:ascii="Times New Roman" w:hAnsi="Times New Roman"/>
          <w:sz w:val="24"/>
          <w:szCs w:val="24"/>
        </w:rPr>
        <w:t>Поддерживать у детей интерес к родной литературе.</w:t>
      </w:r>
    </w:p>
    <w:p w:rsidR="0096713F" w:rsidRDefault="0096713F" w:rsidP="0096713F">
      <w:pPr>
        <w:pStyle w:val="16"/>
        <w:numPr>
          <w:ilvl w:val="0"/>
          <w:numId w:val="62"/>
        </w:numPr>
        <w:spacing w:line="240" w:lineRule="auto"/>
        <w:rPr>
          <w:rFonts w:ascii="Times New Roman" w:hAnsi="Times New Roman"/>
          <w:sz w:val="24"/>
          <w:szCs w:val="24"/>
        </w:rPr>
      </w:pPr>
      <w:r>
        <w:rPr>
          <w:rFonts w:ascii="Times New Roman" w:hAnsi="Times New Roman"/>
          <w:sz w:val="24"/>
          <w:szCs w:val="24"/>
        </w:rPr>
        <w:t>Расширять представления детей об окружающем через литературные произведения поэтов и писателей родного края, фольклор.</w:t>
      </w:r>
    </w:p>
    <w:p w:rsidR="0096713F" w:rsidRDefault="0096713F" w:rsidP="0096713F">
      <w:pPr>
        <w:pStyle w:val="16"/>
        <w:numPr>
          <w:ilvl w:val="0"/>
          <w:numId w:val="62"/>
        </w:numPr>
        <w:spacing w:line="240" w:lineRule="auto"/>
        <w:rPr>
          <w:rFonts w:ascii="Times New Roman" w:hAnsi="Times New Roman"/>
          <w:sz w:val="24"/>
          <w:szCs w:val="24"/>
        </w:rPr>
      </w:pPr>
      <w:r>
        <w:rPr>
          <w:rFonts w:ascii="Times New Roman" w:hAnsi="Times New Roman"/>
          <w:sz w:val="24"/>
          <w:szCs w:val="24"/>
        </w:rPr>
        <w:t xml:space="preserve"> Вызывать эмоциональный отклик на содержание литературных произведений, стремление выражать в речи свое отношение к героям и событиям. </w:t>
      </w:r>
    </w:p>
    <w:p w:rsidR="0096713F" w:rsidRDefault="0096713F" w:rsidP="0096713F">
      <w:pPr>
        <w:pStyle w:val="16"/>
        <w:numPr>
          <w:ilvl w:val="0"/>
          <w:numId w:val="62"/>
        </w:numPr>
        <w:spacing w:line="240" w:lineRule="auto"/>
        <w:rPr>
          <w:rFonts w:ascii="Times New Roman" w:hAnsi="Times New Roman"/>
          <w:sz w:val="24"/>
          <w:szCs w:val="24"/>
        </w:rPr>
      </w:pPr>
      <w:r>
        <w:rPr>
          <w:rFonts w:ascii="Times New Roman" w:hAnsi="Times New Roman"/>
          <w:sz w:val="24"/>
          <w:szCs w:val="24"/>
        </w:rPr>
        <w:t>Развивать умение художественно-речевой деятельности на основе литературных произведений писателей и поэтов родного края.</w:t>
      </w:r>
    </w:p>
    <w:p w:rsidR="0096713F" w:rsidRDefault="0096713F" w:rsidP="0096713F">
      <w:pPr>
        <w:pStyle w:val="16"/>
        <w:numPr>
          <w:ilvl w:val="0"/>
          <w:numId w:val="62"/>
        </w:numPr>
        <w:spacing w:after="200" w:line="276" w:lineRule="auto"/>
        <w:jc w:val="left"/>
        <w:rPr>
          <w:rFonts w:ascii="Times New Roman" w:hAnsi="Times New Roman"/>
          <w:sz w:val="24"/>
          <w:szCs w:val="24"/>
        </w:rPr>
      </w:pPr>
      <w:r>
        <w:rPr>
          <w:rFonts w:ascii="Times New Roman" w:hAnsi="Times New Roman"/>
          <w:sz w:val="24"/>
          <w:szCs w:val="24"/>
        </w:rPr>
        <w:t xml:space="preserve">Знакомить с народными музыкальными инструментами: гармонь, балалайка. </w:t>
      </w:r>
    </w:p>
    <w:p w:rsidR="0096713F" w:rsidRDefault="0096713F" w:rsidP="0096713F">
      <w:pPr>
        <w:pStyle w:val="16"/>
        <w:numPr>
          <w:ilvl w:val="0"/>
          <w:numId w:val="62"/>
        </w:numPr>
        <w:spacing w:after="200" w:line="276" w:lineRule="auto"/>
        <w:jc w:val="left"/>
        <w:rPr>
          <w:rFonts w:ascii="Times New Roman" w:hAnsi="Times New Roman"/>
          <w:sz w:val="24"/>
          <w:szCs w:val="24"/>
        </w:rPr>
      </w:pPr>
      <w:r>
        <w:rPr>
          <w:rFonts w:ascii="Times New Roman" w:hAnsi="Times New Roman"/>
          <w:sz w:val="24"/>
          <w:szCs w:val="24"/>
        </w:rPr>
        <w:t xml:space="preserve">Совершенствовать умение детей чувствовать характер музыки; познакомить с простейшими движениями, характерными для русского национального танца. </w:t>
      </w:r>
    </w:p>
    <w:p w:rsidR="0096713F" w:rsidRDefault="00AB00F6" w:rsidP="0096713F">
      <w:pPr>
        <w:jc w:val="center"/>
        <w:rPr>
          <w:b/>
        </w:rPr>
      </w:pPr>
      <w:r>
        <w:rPr>
          <w:b/>
        </w:rPr>
        <w:t xml:space="preserve">Старшая </w:t>
      </w:r>
      <w:r w:rsidR="0096713F">
        <w:rPr>
          <w:b/>
        </w:rPr>
        <w:t>группа</w:t>
      </w:r>
    </w:p>
    <w:p w:rsidR="0096713F" w:rsidRDefault="0096713F" w:rsidP="0096713F">
      <w:pPr>
        <w:jc w:val="center"/>
        <w:rPr>
          <w:b/>
        </w:rPr>
      </w:pP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t xml:space="preserve">Продолжать знакомить детей с изобразительным искусством родного края. </w:t>
      </w: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t xml:space="preserve">Уточнять и расширять их представление о местных народных промыслах  (кружевоплетение, изготовление гончарных изделий, глиняных игрушек – романовских, расписной деревянной посуды, народных костюмов). </w:t>
      </w: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t xml:space="preserve">Формировать умение создавать сюжетные композиции, как на темы окружающей жизни (события, праздники, происходящие в родном селе, природа родного края), так и на темы литературных произведений поэтов и писателей, прославивших родной Липецкий край в лепке, аппликации, рисовании, конструировании, ручном труде. </w:t>
      </w: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lastRenderedPageBreak/>
        <w:t xml:space="preserve">Знакомить детей с архитектурой, памятниками архитектуры, опираясь на региональные особенности родного края. </w:t>
      </w: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t xml:space="preserve">Формировать умение передавать образы разных архитектурных сооружений в изобразительной и конструктивной деятельности. </w:t>
      </w: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t xml:space="preserve">Формировать умение изображать птиц, животных, по типу народных игрушек, украшать узорами предметы декоративного искусства (расписывать красками, украшать налепами игрушки, посуду, одежду, валенки и т.д.). </w:t>
      </w: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t xml:space="preserve">Развивать у дошкольников способности эмоционально – эстетического восприятия окружающего мира. </w:t>
      </w: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t xml:space="preserve">Воспитывать чувство гордости за земляков – народных умельцев, художников прославивших родное село. </w:t>
      </w: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t>Формировать интерес к культурному наследию родного края.</w:t>
      </w: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t xml:space="preserve"> Раскрывать духовные ценности отечественной литературы, знакомить с произведениями литературы через творчество  писателе</w:t>
      </w:r>
      <w:proofErr w:type="gramStart"/>
      <w:r>
        <w:rPr>
          <w:rFonts w:ascii="Times New Roman" w:hAnsi="Times New Roman"/>
          <w:sz w:val="24"/>
          <w:szCs w:val="24"/>
        </w:rPr>
        <w:t>й-</w:t>
      </w:r>
      <w:proofErr w:type="gramEnd"/>
      <w:r>
        <w:rPr>
          <w:rFonts w:ascii="Times New Roman" w:hAnsi="Times New Roman"/>
          <w:sz w:val="24"/>
          <w:szCs w:val="24"/>
        </w:rPr>
        <w:t xml:space="preserve"> земляков.</w:t>
      </w: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t xml:space="preserve"> Развивать творческие способности, обогащать и развивать речевую культуру.</w:t>
      </w:r>
    </w:p>
    <w:p w:rsidR="0096713F" w:rsidRDefault="0096713F" w:rsidP="0096713F">
      <w:pPr>
        <w:pStyle w:val="16"/>
        <w:numPr>
          <w:ilvl w:val="0"/>
          <w:numId w:val="53"/>
        </w:numPr>
        <w:spacing w:line="240" w:lineRule="auto"/>
        <w:rPr>
          <w:rFonts w:ascii="Times New Roman" w:hAnsi="Times New Roman"/>
          <w:sz w:val="24"/>
          <w:szCs w:val="24"/>
        </w:rPr>
      </w:pPr>
      <w:r>
        <w:rPr>
          <w:rFonts w:ascii="Times New Roman" w:hAnsi="Times New Roman"/>
          <w:sz w:val="24"/>
          <w:szCs w:val="24"/>
        </w:rPr>
        <w:t xml:space="preserve"> Воспитывать уважение к прошлому своего народа, любовь к родному слову, эмоционально-эстетическое отношение к окружающему.</w:t>
      </w:r>
    </w:p>
    <w:p w:rsidR="0096713F" w:rsidRDefault="0096713F" w:rsidP="0096713F">
      <w:pPr>
        <w:pStyle w:val="16"/>
        <w:numPr>
          <w:ilvl w:val="0"/>
          <w:numId w:val="53"/>
        </w:numPr>
        <w:spacing w:after="200" w:line="276" w:lineRule="auto"/>
        <w:jc w:val="left"/>
        <w:rPr>
          <w:rFonts w:ascii="Times New Roman" w:hAnsi="Times New Roman"/>
          <w:sz w:val="24"/>
          <w:szCs w:val="24"/>
        </w:rPr>
      </w:pPr>
      <w:r>
        <w:rPr>
          <w:rFonts w:ascii="Times New Roman" w:hAnsi="Times New Roman"/>
          <w:sz w:val="24"/>
          <w:szCs w:val="24"/>
        </w:rPr>
        <w:t>Познакомить с классическими, народными, современными образцами народной музыки, со звучанием национального инструмента трещотки.</w:t>
      </w:r>
    </w:p>
    <w:p w:rsidR="0096713F" w:rsidRDefault="0096713F" w:rsidP="0096713F">
      <w:pPr>
        <w:jc w:val="both"/>
        <w:rPr>
          <w:b/>
        </w:rPr>
      </w:pPr>
    </w:p>
    <w:p w:rsidR="0096713F" w:rsidRDefault="00AB00F6" w:rsidP="0096713F">
      <w:pPr>
        <w:jc w:val="center"/>
        <w:rPr>
          <w:b/>
        </w:rPr>
      </w:pPr>
      <w:r>
        <w:rPr>
          <w:b/>
        </w:rPr>
        <w:t xml:space="preserve">Подготовительная </w:t>
      </w:r>
      <w:r w:rsidR="0096713F">
        <w:rPr>
          <w:b/>
        </w:rPr>
        <w:t>группа</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t xml:space="preserve">Формировать основы эстетической культуры с использованием материала о культуре родного края. </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t xml:space="preserve">Уточнять и расширять представления о культуре, искусстве, традиционных народных промыслах елецких мастеров (кружевоплетение, гончарные изделия, глиняные игрушки, изделия расписной деревянной посуды, народные костюмы, валенки). </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t xml:space="preserve">Развивать художественные и творческие способности на основе ознакомления дошкольников с национальной культурой, архитектурой родного села, природой родного края. </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t>Развивать умение, создавать сюжетные композиции на темы окружающей действительности (события в родном крае, природа родного края), передавать образы архитектурных сооружений, предметов по типу народного деко</w:t>
      </w:r>
      <w:r w:rsidR="002D274E">
        <w:rPr>
          <w:rFonts w:ascii="Times New Roman" w:hAnsi="Times New Roman"/>
          <w:sz w:val="24"/>
          <w:szCs w:val="24"/>
        </w:rPr>
        <w:t>ративно-прикладного искусства (Е</w:t>
      </w:r>
      <w:r>
        <w:rPr>
          <w:rFonts w:ascii="Times New Roman" w:hAnsi="Times New Roman"/>
          <w:sz w:val="24"/>
          <w:szCs w:val="24"/>
        </w:rPr>
        <w:t xml:space="preserve">лецкие кружева, романовская игрушка, расписная деревянная посуда и др.) в изобразительной и конструктивной деятельности. </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t xml:space="preserve">Развивать интерес детей к познанию и сохранению традиций родного края. </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t>Воспитывать чувство гордости и восхищения мастерством народных умельцев, художников, прославивших свой город, красотой родного края.</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t>Продолжать формировать интерес детей к культурному наследию родного края.</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t xml:space="preserve">Способствовать углублению читательских интересов детей. </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t>Обеспечить возможность проявления детьми самостоятельности и творчества в разных видах художественно-творческой и речевой деятельности на основе литературных произведений писателей и поэтов родного края.</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lastRenderedPageBreak/>
        <w:t xml:space="preserve">Формировать эмоционально-ценностное отношение к культуре родного края. </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t>Воспитывать любовь к родному  слову.</w:t>
      </w:r>
    </w:p>
    <w:p w:rsidR="0096713F" w:rsidRDefault="0096713F" w:rsidP="0096713F">
      <w:pPr>
        <w:pStyle w:val="16"/>
        <w:numPr>
          <w:ilvl w:val="0"/>
          <w:numId w:val="64"/>
        </w:numPr>
        <w:spacing w:after="200" w:line="276" w:lineRule="auto"/>
        <w:jc w:val="left"/>
        <w:rPr>
          <w:rFonts w:ascii="Times New Roman" w:hAnsi="Times New Roman"/>
          <w:sz w:val="24"/>
          <w:szCs w:val="24"/>
        </w:rPr>
      </w:pPr>
      <w:r>
        <w:rPr>
          <w:rFonts w:ascii="Times New Roman" w:hAnsi="Times New Roman"/>
          <w:sz w:val="24"/>
          <w:szCs w:val="24"/>
        </w:rPr>
        <w:t xml:space="preserve">Знакомить с лучшими образцами вокальной, инструментальной, оркестровой народной музыки, с народными инструментами: дудка, деревянные ложки. </w:t>
      </w:r>
    </w:p>
    <w:p w:rsidR="0096713F" w:rsidRDefault="0096713F" w:rsidP="0096713F">
      <w:pPr>
        <w:pStyle w:val="16"/>
        <w:numPr>
          <w:ilvl w:val="0"/>
          <w:numId w:val="64"/>
        </w:numPr>
        <w:spacing w:before="240" w:after="200" w:line="240" w:lineRule="auto"/>
        <w:rPr>
          <w:rFonts w:ascii="Times New Roman" w:hAnsi="Times New Roman"/>
          <w:sz w:val="24"/>
          <w:szCs w:val="24"/>
        </w:rPr>
      </w:pPr>
      <w:r>
        <w:rPr>
          <w:rFonts w:ascii="Times New Roman" w:hAnsi="Times New Roman"/>
          <w:sz w:val="24"/>
          <w:szCs w:val="24"/>
        </w:rPr>
        <w:t>Познакомить с  государственным гимном России.</w:t>
      </w:r>
    </w:p>
    <w:p w:rsidR="00623AD8" w:rsidRPr="00500220" w:rsidRDefault="00623AD8" w:rsidP="00623AD8">
      <w:pPr>
        <w:spacing w:before="100" w:beforeAutospacing="1" w:after="100" w:afterAutospacing="1"/>
        <w:rPr>
          <w:b/>
          <w:bCs/>
        </w:rPr>
      </w:pPr>
      <w:r>
        <w:rPr>
          <w:b/>
          <w:sz w:val="28"/>
          <w:szCs w:val="28"/>
        </w:rPr>
        <w:t xml:space="preserve">                                             </w:t>
      </w:r>
      <w:r>
        <w:rPr>
          <w:b/>
          <w:bCs/>
          <w:sz w:val="28"/>
          <w:szCs w:val="28"/>
        </w:rPr>
        <w:t xml:space="preserve">     </w:t>
      </w:r>
      <w:r w:rsidRPr="004D51E0">
        <w:rPr>
          <w:b/>
          <w:bCs/>
          <w:sz w:val="28"/>
          <w:szCs w:val="28"/>
        </w:rPr>
        <w:t>Тематическое планировани</w:t>
      </w:r>
      <w:r>
        <w:rPr>
          <w:b/>
          <w:bCs/>
          <w:sz w:val="28"/>
          <w:szCs w:val="28"/>
        </w:rPr>
        <w:t>е</w:t>
      </w:r>
    </w:p>
    <w:p w:rsidR="00623AD8" w:rsidRPr="00500220" w:rsidRDefault="008A2943" w:rsidP="00623AD8">
      <w:pPr>
        <w:spacing w:before="100" w:beforeAutospacing="1" w:after="100" w:afterAutospacing="1"/>
        <w:jc w:val="center"/>
      </w:pPr>
      <w:r>
        <w:t>Младшие  группы (1,5–4 лет</w:t>
      </w:r>
      <w:r w:rsidR="00623AD8" w:rsidRPr="0050022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2727"/>
        <w:gridCol w:w="2096"/>
        <w:gridCol w:w="2249"/>
        <w:gridCol w:w="1824"/>
      </w:tblGrid>
      <w:tr w:rsidR="00623AD8" w:rsidRPr="00500220" w:rsidTr="00FF562A">
        <w:tc>
          <w:tcPr>
            <w:tcW w:w="1418" w:type="dxa"/>
          </w:tcPr>
          <w:p w:rsidR="00623AD8" w:rsidRPr="00500220" w:rsidRDefault="00623AD8" w:rsidP="00FF562A">
            <w:r w:rsidRPr="00500220">
              <w:t>Месяц</w:t>
            </w:r>
          </w:p>
        </w:tc>
        <w:tc>
          <w:tcPr>
            <w:tcW w:w="2727" w:type="dxa"/>
          </w:tcPr>
          <w:p w:rsidR="00623AD8" w:rsidRPr="00500220" w:rsidRDefault="00623AD8" w:rsidP="00FF562A">
            <w:r w:rsidRPr="00500220">
              <w:t>I неделя</w:t>
            </w:r>
          </w:p>
        </w:tc>
        <w:tc>
          <w:tcPr>
            <w:tcW w:w="2096" w:type="dxa"/>
          </w:tcPr>
          <w:p w:rsidR="00623AD8" w:rsidRPr="00500220" w:rsidRDefault="00623AD8" w:rsidP="00FF562A">
            <w:r w:rsidRPr="00500220">
              <w:t>II неделя</w:t>
            </w:r>
          </w:p>
        </w:tc>
        <w:tc>
          <w:tcPr>
            <w:tcW w:w="2249" w:type="dxa"/>
          </w:tcPr>
          <w:p w:rsidR="00623AD8" w:rsidRPr="00500220" w:rsidRDefault="00623AD8" w:rsidP="00FF562A">
            <w:r w:rsidRPr="00500220">
              <w:t>III неделя</w:t>
            </w:r>
          </w:p>
        </w:tc>
        <w:tc>
          <w:tcPr>
            <w:tcW w:w="1824" w:type="dxa"/>
          </w:tcPr>
          <w:p w:rsidR="00623AD8" w:rsidRPr="00500220" w:rsidRDefault="00623AD8" w:rsidP="00FF562A">
            <w:r w:rsidRPr="00500220">
              <w:t>IV неделя</w:t>
            </w:r>
          </w:p>
        </w:tc>
      </w:tr>
      <w:tr w:rsidR="00623AD8" w:rsidRPr="00500220" w:rsidTr="00FF562A">
        <w:tc>
          <w:tcPr>
            <w:tcW w:w="1418" w:type="dxa"/>
          </w:tcPr>
          <w:p w:rsidR="00623AD8" w:rsidRPr="00500220" w:rsidRDefault="00623AD8" w:rsidP="00FF562A">
            <w:r w:rsidRPr="00500220">
              <w:t>Сентябрь</w:t>
            </w:r>
          </w:p>
        </w:tc>
        <w:tc>
          <w:tcPr>
            <w:tcW w:w="2727" w:type="dxa"/>
          </w:tcPr>
          <w:p w:rsidR="00623AD8" w:rsidRPr="00500220" w:rsidRDefault="00623AD8" w:rsidP="00FF562A">
            <w:r w:rsidRPr="00500220">
              <w:t>Экскурсия по детскому саду (знакомство с сотрудниками детского сада, с помещениями)</w:t>
            </w:r>
          </w:p>
        </w:tc>
        <w:tc>
          <w:tcPr>
            <w:tcW w:w="2096" w:type="dxa"/>
          </w:tcPr>
          <w:p w:rsidR="00623AD8" w:rsidRPr="00500220" w:rsidRDefault="00623AD8" w:rsidP="00FF562A">
            <w:r w:rsidRPr="00500220">
              <w:t>Сюжетно-ролевая игра «В детском саду»</w:t>
            </w:r>
          </w:p>
        </w:tc>
        <w:tc>
          <w:tcPr>
            <w:tcW w:w="2249" w:type="dxa"/>
          </w:tcPr>
          <w:p w:rsidR="00623AD8" w:rsidRDefault="00623AD8" w:rsidP="00FF562A">
            <w:r>
              <w:t>Беседа</w:t>
            </w:r>
          </w:p>
          <w:p w:rsidR="00623AD8" w:rsidRPr="00500220" w:rsidRDefault="00623AD8" w:rsidP="00FF562A">
            <w:r>
              <w:t xml:space="preserve"> «Путешествие в страну цветов</w:t>
            </w:r>
            <w:r w:rsidRPr="00500220">
              <w:t>»</w:t>
            </w:r>
          </w:p>
        </w:tc>
        <w:tc>
          <w:tcPr>
            <w:tcW w:w="1824" w:type="dxa"/>
          </w:tcPr>
          <w:p w:rsidR="00623AD8" w:rsidRPr="00500220" w:rsidRDefault="00623AD8" w:rsidP="00FF562A">
            <w:r w:rsidRPr="00500220">
              <w:t>Целевая прогулка (растения участка</w:t>
            </w:r>
            <w:r>
              <w:t xml:space="preserve"> ДОУ</w:t>
            </w:r>
            <w:r w:rsidRPr="00500220">
              <w:t>, природа родного края)</w:t>
            </w:r>
          </w:p>
        </w:tc>
      </w:tr>
      <w:tr w:rsidR="00623AD8" w:rsidRPr="00500220" w:rsidTr="00FF562A">
        <w:tc>
          <w:tcPr>
            <w:tcW w:w="1418" w:type="dxa"/>
          </w:tcPr>
          <w:p w:rsidR="00623AD8" w:rsidRPr="00500220" w:rsidRDefault="00623AD8" w:rsidP="00FF562A">
            <w:r w:rsidRPr="00500220">
              <w:t>Октябрь</w:t>
            </w:r>
          </w:p>
        </w:tc>
        <w:tc>
          <w:tcPr>
            <w:tcW w:w="2727" w:type="dxa"/>
          </w:tcPr>
          <w:p w:rsidR="00623AD8" w:rsidRPr="00500220" w:rsidRDefault="00623AD8" w:rsidP="00FF562A">
            <w:r w:rsidRPr="00500220">
              <w:t>Беседа «Моя семья»</w:t>
            </w:r>
          </w:p>
        </w:tc>
        <w:tc>
          <w:tcPr>
            <w:tcW w:w="2096" w:type="dxa"/>
          </w:tcPr>
          <w:p w:rsidR="00623AD8" w:rsidRPr="00500220" w:rsidRDefault="00623AD8" w:rsidP="00FF562A">
            <w:r>
              <w:t xml:space="preserve">Проект </w:t>
            </w:r>
            <w:r w:rsidRPr="00500220">
              <w:t xml:space="preserve"> «Мама, папа, я – семья»</w:t>
            </w:r>
          </w:p>
        </w:tc>
        <w:tc>
          <w:tcPr>
            <w:tcW w:w="2249" w:type="dxa"/>
          </w:tcPr>
          <w:p w:rsidR="00623AD8" w:rsidRPr="00500220" w:rsidRDefault="00623AD8" w:rsidP="00FF562A">
            <w:r w:rsidRPr="00500220">
              <w:t>Проект (рисование) «Портрет семьи»</w:t>
            </w:r>
          </w:p>
        </w:tc>
        <w:tc>
          <w:tcPr>
            <w:tcW w:w="1824" w:type="dxa"/>
          </w:tcPr>
          <w:p w:rsidR="00623AD8" w:rsidRPr="00500220" w:rsidRDefault="00623AD8" w:rsidP="00FF562A">
            <w:r>
              <w:t xml:space="preserve">Проект </w:t>
            </w:r>
            <w:r w:rsidRPr="00500220">
              <w:t xml:space="preserve"> «Как животные родного края к зиме готовятся»</w:t>
            </w:r>
          </w:p>
        </w:tc>
      </w:tr>
      <w:tr w:rsidR="00623AD8" w:rsidRPr="00500220" w:rsidTr="00FF562A">
        <w:tc>
          <w:tcPr>
            <w:tcW w:w="1418" w:type="dxa"/>
          </w:tcPr>
          <w:p w:rsidR="00623AD8" w:rsidRPr="00500220" w:rsidRDefault="00623AD8" w:rsidP="00FF562A">
            <w:r w:rsidRPr="00500220">
              <w:t>Ноябрь</w:t>
            </w:r>
          </w:p>
        </w:tc>
        <w:tc>
          <w:tcPr>
            <w:tcW w:w="2727" w:type="dxa"/>
          </w:tcPr>
          <w:p w:rsidR="00623AD8" w:rsidRPr="00500220" w:rsidRDefault="00623AD8" w:rsidP="00FF562A">
            <w:r w:rsidRPr="00500220">
              <w:t>Проект «Варвара-краса, длинная коса» (знакомство с трудом мамы).</w:t>
            </w:r>
          </w:p>
        </w:tc>
        <w:tc>
          <w:tcPr>
            <w:tcW w:w="2096" w:type="dxa"/>
          </w:tcPr>
          <w:p w:rsidR="00623AD8" w:rsidRPr="00500220" w:rsidRDefault="00623AD8" w:rsidP="00FF562A">
            <w:r w:rsidRPr="00500220">
              <w:t>Беседа «Хорошо у нас в саду»</w:t>
            </w:r>
          </w:p>
        </w:tc>
        <w:tc>
          <w:tcPr>
            <w:tcW w:w="2249" w:type="dxa"/>
          </w:tcPr>
          <w:p w:rsidR="00623AD8" w:rsidRPr="00500220" w:rsidRDefault="00623AD8" w:rsidP="00FF562A">
            <w:r w:rsidRPr="00500220">
              <w:t>Сюжетно-ролевая игра «Бабушка приехала»</w:t>
            </w:r>
          </w:p>
        </w:tc>
        <w:tc>
          <w:tcPr>
            <w:tcW w:w="1824" w:type="dxa"/>
          </w:tcPr>
          <w:p w:rsidR="00623AD8" w:rsidRPr="00500220" w:rsidRDefault="00623AD8" w:rsidP="00FF562A">
            <w:r w:rsidRPr="00500220">
              <w:t>Рассматривание иллюстраций «Мамы всякие нужны, мамы всякие важны»</w:t>
            </w:r>
          </w:p>
        </w:tc>
      </w:tr>
      <w:tr w:rsidR="00623AD8" w:rsidRPr="00500220" w:rsidTr="00FF562A">
        <w:tc>
          <w:tcPr>
            <w:tcW w:w="1418" w:type="dxa"/>
          </w:tcPr>
          <w:p w:rsidR="00623AD8" w:rsidRPr="00500220" w:rsidRDefault="00623AD8" w:rsidP="00FF562A">
            <w:r w:rsidRPr="00500220">
              <w:t>Декабрь</w:t>
            </w:r>
          </w:p>
        </w:tc>
        <w:tc>
          <w:tcPr>
            <w:tcW w:w="2727" w:type="dxa"/>
          </w:tcPr>
          <w:p w:rsidR="00623AD8" w:rsidRPr="00500220" w:rsidRDefault="00623AD8" w:rsidP="00FF562A">
            <w:r w:rsidRPr="00500220">
              <w:t>Природоохраняемая акция «Покормите птиц зимой»</w:t>
            </w:r>
          </w:p>
        </w:tc>
        <w:tc>
          <w:tcPr>
            <w:tcW w:w="2096" w:type="dxa"/>
          </w:tcPr>
          <w:p w:rsidR="00623AD8" w:rsidRPr="00500220" w:rsidRDefault="00623AD8" w:rsidP="00FF562A">
            <w:r w:rsidRPr="00500220">
              <w:t>Целевая прогулка к ближайшей улице, находящейся возле детского сада.</w:t>
            </w:r>
          </w:p>
        </w:tc>
        <w:tc>
          <w:tcPr>
            <w:tcW w:w="2249" w:type="dxa"/>
          </w:tcPr>
          <w:p w:rsidR="00623AD8" w:rsidRPr="00500220" w:rsidRDefault="00623AD8" w:rsidP="00FF562A">
            <w:r w:rsidRPr="00500220">
              <w:t>Наблюдение за трудом младшего воспитателя.</w:t>
            </w:r>
          </w:p>
        </w:tc>
        <w:tc>
          <w:tcPr>
            <w:tcW w:w="1824" w:type="dxa"/>
          </w:tcPr>
          <w:p w:rsidR="00623AD8" w:rsidRDefault="00623AD8" w:rsidP="00FF562A">
            <w:r>
              <w:t>Музей</w:t>
            </w:r>
            <w:r w:rsidR="00110EF8">
              <w:t xml:space="preserve"> </w:t>
            </w:r>
            <w:r>
              <w:t>ДОУ</w:t>
            </w:r>
          </w:p>
          <w:p w:rsidR="00623AD8" w:rsidRPr="00500220" w:rsidRDefault="00623AD8" w:rsidP="00FF562A">
            <w:r>
              <w:t>«</w:t>
            </w:r>
            <w:r w:rsidR="00110EF8">
              <w:t>Комната старины</w:t>
            </w:r>
            <w:r w:rsidRPr="00500220">
              <w:t xml:space="preserve">» </w:t>
            </w:r>
            <w:proofErr w:type="gramStart"/>
            <w:r>
              <w:t>-к</w:t>
            </w:r>
            <w:proofErr w:type="gramEnd"/>
            <w:r>
              <w:t>омната быта</w:t>
            </w:r>
            <w:r w:rsidRPr="00500220">
              <w:t>– что мы там видели.</w:t>
            </w:r>
          </w:p>
        </w:tc>
      </w:tr>
      <w:tr w:rsidR="00623AD8" w:rsidRPr="00500220" w:rsidTr="00FF562A">
        <w:tc>
          <w:tcPr>
            <w:tcW w:w="1418" w:type="dxa"/>
          </w:tcPr>
          <w:p w:rsidR="00623AD8" w:rsidRPr="00500220" w:rsidRDefault="00623AD8" w:rsidP="00FF562A">
            <w:r w:rsidRPr="00500220">
              <w:t>Январь</w:t>
            </w:r>
          </w:p>
        </w:tc>
        <w:tc>
          <w:tcPr>
            <w:tcW w:w="2727" w:type="dxa"/>
          </w:tcPr>
          <w:p w:rsidR="00623AD8" w:rsidRPr="00500220" w:rsidRDefault="00623AD8" w:rsidP="00FF562A">
            <w:r w:rsidRPr="00500220">
              <w:t>Проект «Мой родной город».</w:t>
            </w:r>
          </w:p>
        </w:tc>
        <w:tc>
          <w:tcPr>
            <w:tcW w:w="2096" w:type="dxa"/>
          </w:tcPr>
          <w:p w:rsidR="00623AD8" w:rsidRPr="00500220" w:rsidRDefault="00623AD8" w:rsidP="00FF562A">
            <w:r w:rsidRPr="00500220">
              <w:t>Проект (конструирование) «Мы построим новый дом».</w:t>
            </w:r>
          </w:p>
        </w:tc>
        <w:tc>
          <w:tcPr>
            <w:tcW w:w="2249" w:type="dxa"/>
          </w:tcPr>
          <w:p w:rsidR="00623AD8" w:rsidRPr="00500220" w:rsidRDefault="00623AD8" w:rsidP="00FF562A">
            <w:r w:rsidRPr="00500220">
              <w:t>Беседа «Домашние животные у нас дома».</w:t>
            </w:r>
          </w:p>
        </w:tc>
        <w:tc>
          <w:tcPr>
            <w:tcW w:w="1824" w:type="dxa"/>
          </w:tcPr>
          <w:p w:rsidR="00623AD8" w:rsidRPr="00500220" w:rsidRDefault="00623AD8" w:rsidP="00FF562A">
            <w:r w:rsidRPr="00500220">
              <w:t xml:space="preserve">Лепка «Угостим новых знакомых </w:t>
            </w:r>
            <w:proofErr w:type="gramStart"/>
            <w:r w:rsidRPr="00500220">
              <w:t>оладушками</w:t>
            </w:r>
            <w:proofErr w:type="gramEnd"/>
            <w:r w:rsidRPr="00500220">
              <w:t>».</w:t>
            </w:r>
          </w:p>
        </w:tc>
      </w:tr>
      <w:tr w:rsidR="00623AD8" w:rsidRPr="00500220" w:rsidTr="00FF562A">
        <w:tc>
          <w:tcPr>
            <w:tcW w:w="1418" w:type="dxa"/>
          </w:tcPr>
          <w:p w:rsidR="00623AD8" w:rsidRPr="00500220" w:rsidRDefault="00623AD8" w:rsidP="00FF562A">
            <w:r w:rsidRPr="00500220">
              <w:t>Февраль</w:t>
            </w:r>
          </w:p>
        </w:tc>
        <w:tc>
          <w:tcPr>
            <w:tcW w:w="2727" w:type="dxa"/>
          </w:tcPr>
          <w:p w:rsidR="00623AD8" w:rsidRPr="00500220" w:rsidRDefault="00623AD8" w:rsidP="00FF562A">
            <w:r w:rsidRPr="00500220">
              <w:t>«Белая береза под моим окном» – деревья в родном городе.</w:t>
            </w:r>
          </w:p>
        </w:tc>
        <w:tc>
          <w:tcPr>
            <w:tcW w:w="2096" w:type="dxa"/>
          </w:tcPr>
          <w:p w:rsidR="00623AD8" w:rsidRPr="00500220" w:rsidRDefault="00623AD8" w:rsidP="00FF562A">
            <w:r w:rsidRPr="00500220">
              <w:t>Проект (рисование) «Приглашаем снегирей съесть рябину поскорей».</w:t>
            </w:r>
          </w:p>
        </w:tc>
        <w:tc>
          <w:tcPr>
            <w:tcW w:w="2249" w:type="dxa"/>
          </w:tcPr>
          <w:p w:rsidR="00623AD8" w:rsidRPr="00500220" w:rsidRDefault="00623AD8" w:rsidP="00FF562A">
            <w:r w:rsidRPr="00500220">
              <w:t>«Как мы с Фунтиком возили песок». Дать представление о том, что папа проявляет заботу о своей семье.</w:t>
            </w:r>
          </w:p>
        </w:tc>
        <w:tc>
          <w:tcPr>
            <w:tcW w:w="1824" w:type="dxa"/>
          </w:tcPr>
          <w:p w:rsidR="00623AD8" w:rsidRPr="00500220" w:rsidRDefault="00623AD8" w:rsidP="00FF562A">
            <w:r w:rsidRPr="00500220">
              <w:t>Беседа «Как стать сильным?»</w:t>
            </w:r>
          </w:p>
        </w:tc>
      </w:tr>
      <w:tr w:rsidR="00623AD8" w:rsidRPr="00500220" w:rsidTr="00FF562A">
        <w:tc>
          <w:tcPr>
            <w:tcW w:w="1418" w:type="dxa"/>
          </w:tcPr>
          <w:p w:rsidR="00623AD8" w:rsidRPr="00500220" w:rsidRDefault="00623AD8" w:rsidP="00FF562A">
            <w:r w:rsidRPr="00500220">
              <w:t>Март</w:t>
            </w:r>
          </w:p>
        </w:tc>
        <w:tc>
          <w:tcPr>
            <w:tcW w:w="2727" w:type="dxa"/>
          </w:tcPr>
          <w:p w:rsidR="00623AD8" w:rsidRPr="00500220" w:rsidRDefault="00623AD8" w:rsidP="00FF562A">
            <w:r w:rsidRPr="00500220">
              <w:t>«Я и моя мама».</w:t>
            </w:r>
          </w:p>
        </w:tc>
        <w:tc>
          <w:tcPr>
            <w:tcW w:w="2096" w:type="dxa"/>
          </w:tcPr>
          <w:p w:rsidR="00623AD8" w:rsidRPr="00500220" w:rsidRDefault="00623AD8" w:rsidP="00FF562A">
            <w:r w:rsidRPr="00500220">
              <w:t xml:space="preserve">Проект (рисование) «Для мамы расческу я </w:t>
            </w:r>
            <w:r w:rsidRPr="00500220">
              <w:lastRenderedPageBreak/>
              <w:t>нарисую. Порадую милую, дорогую».</w:t>
            </w:r>
          </w:p>
        </w:tc>
        <w:tc>
          <w:tcPr>
            <w:tcW w:w="2249" w:type="dxa"/>
          </w:tcPr>
          <w:p w:rsidR="00623AD8" w:rsidRPr="00500220" w:rsidRDefault="00623AD8" w:rsidP="00FF562A">
            <w:r w:rsidRPr="00500220">
              <w:lastRenderedPageBreak/>
              <w:t>«Что мы делаем в детском саду». Труд взрослых.</w:t>
            </w:r>
          </w:p>
        </w:tc>
        <w:tc>
          <w:tcPr>
            <w:tcW w:w="1824" w:type="dxa"/>
          </w:tcPr>
          <w:p w:rsidR="00623AD8" w:rsidRPr="00500220" w:rsidRDefault="00623AD8" w:rsidP="00FF562A">
            <w:r w:rsidRPr="00500220">
              <w:t>Проект «помоги растению».</w:t>
            </w:r>
          </w:p>
        </w:tc>
      </w:tr>
      <w:tr w:rsidR="00623AD8" w:rsidRPr="00500220" w:rsidTr="00FF562A">
        <w:tc>
          <w:tcPr>
            <w:tcW w:w="1418" w:type="dxa"/>
          </w:tcPr>
          <w:p w:rsidR="00623AD8" w:rsidRPr="00500220" w:rsidRDefault="00623AD8" w:rsidP="00FF562A">
            <w:r w:rsidRPr="00500220">
              <w:lastRenderedPageBreak/>
              <w:t>Апрель</w:t>
            </w:r>
          </w:p>
        </w:tc>
        <w:tc>
          <w:tcPr>
            <w:tcW w:w="2727" w:type="dxa"/>
          </w:tcPr>
          <w:p w:rsidR="00623AD8" w:rsidRPr="00500220" w:rsidRDefault="00623AD8" w:rsidP="00FF562A">
            <w:r w:rsidRPr="00500220">
              <w:t>«Рассказы о своей семье».</w:t>
            </w:r>
          </w:p>
        </w:tc>
        <w:tc>
          <w:tcPr>
            <w:tcW w:w="2096" w:type="dxa"/>
          </w:tcPr>
          <w:p w:rsidR="00623AD8" w:rsidRPr="00500220" w:rsidRDefault="00623AD8" w:rsidP="00FF562A">
            <w:r w:rsidRPr="00500220">
              <w:t>«Наши добрые дела». Труд взрослых</w:t>
            </w:r>
          </w:p>
        </w:tc>
        <w:tc>
          <w:tcPr>
            <w:tcW w:w="2249" w:type="dxa"/>
          </w:tcPr>
          <w:p w:rsidR="00623AD8" w:rsidRPr="00500220" w:rsidRDefault="00623AD8" w:rsidP="00FF562A">
            <w:r w:rsidRPr="00500220">
              <w:t>Беседа «</w:t>
            </w:r>
            <w:proofErr w:type="gramStart"/>
            <w:r w:rsidRPr="00500220">
              <w:t>Дом</w:t>
            </w:r>
            <w:proofErr w:type="gramEnd"/>
            <w:r w:rsidRPr="00500220">
              <w:t xml:space="preserve"> в котором мы живем».</w:t>
            </w:r>
          </w:p>
        </w:tc>
        <w:tc>
          <w:tcPr>
            <w:tcW w:w="1824" w:type="dxa"/>
          </w:tcPr>
          <w:p w:rsidR="00623AD8" w:rsidRPr="00500220" w:rsidRDefault="00623AD8" w:rsidP="00FF562A">
            <w:r w:rsidRPr="00500220">
              <w:t>Аппликация «Строим, строим дом. Вырос дом огромный».</w:t>
            </w:r>
          </w:p>
        </w:tc>
      </w:tr>
      <w:tr w:rsidR="00623AD8" w:rsidRPr="00500220" w:rsidTr="00FF562A">
        <w:tc>
          <w:tcPr>
            <w:tcW w:w="1418" w:type="dxa"/>
          </w:tcPr>
          <w:p w:rsidR="00623AD8" w:rsidRPr="00500220" w:rsidRDefault="00623AD8" w:rsidP="00FF562A">
            <w:r w:rsidRPr="00500220">
              <w:t>Май</w:t>
            </w:r>
          </w:p>
        </w:tc>
        <w:tc>
          <w:tcPr>
            <w:tcW w:w="2727" w:type="dxa"/>
          </w:tcPr>
          <w:p w:rsidR="00623AD8" w:rsidRPr="00500220" w:rsidRDefault="00623AD8" w:rsidP="00FF562A">
            <w:r w:rsidRPr="00500220">
              <w:t xml:space="preserve">Целевая </w:t>
            </w:r>
            <w:r>
              <w:t xml:space="preserve"> </w:t>
            </w:r>
            <w:r w:rsidRPr="00500220">
              <w:t>прогулка к украшенной к празднику улице.</w:t>
            </w:r>
          </w:p>
        </w:tc>
        <w:tc>
          <w:tcPr>
            <w:tcW w:w="2096" w:type="dxa"/>
          </w:tcPr>
          <w:p w:rsidR="00623AD8" w:rsidRPr="00500220" w:rsidRDefault="00623AD8" w:rsidP="00FF562A">
            <w:r w:rsidRPr="00500220">
              <w:t>Проект (рисование) «Это вспыхнул перед нами яркий, праздничный салют»</w:t>
            </w:r>
          </w:p>
        </w:tc>
        <w:tc>
          <w:tcPr>
            <w:tcW w:w="2249" w:type="dxa"/>
          </w:tcPr>
          <w:p w:rsidR="00623AD8" w:rsidRPr="00500220" w:rsidRDefault="00623AD8" w:rsidP="00FF562A">
            <w:r w:rsidRPr="00500220">
              <w:t xml:space="preserve">Чтение стихотворений «Что такое лес?», «Что такое луг?», «Что такое река?», «Что такое море?» из сборника В.Степанова «Наша природа». </w:t>
            </w:r>
          </w:p>
        </w:tc>
        <w:tc>
          <w:tcPr>
            <w:tcW w:w="1824" w:type="dxa"/>
          </w:tcPr>
          <w:p w:rsidR="00623AD8" w:rsidRPr="00500220" w:rsidRDefault="00623AD8" w:rsidP="00FF562A">
            <w:r w:rsidRPr="00500220">
              <w:t>Беседа «Наш город».</w:t>
            </w:r>
          </w:p>
        </w:tc>
      </w:tr>
      <w:tr w:rsidR="00623AD8" w:rsidRPr="00500220" w:rsidTr="00FF562A">
        <w:tc>
          <w:tcPr>
            <w:tcW w:w="1418" w:type="dxa"/>
          </w:tcPr>
          <w:p w:rsidR="00623AD8" w:rsidRPr="00500220" w:rsidRDefault="00623AD8" w:rsidP="00FF562A">
            <w:r w:rsidRPr="00500220">
              <w:t>Июнь</w:t>
            </w:r>
          </w:p>
        </w:tc>
        <w:tc>
          <w:tcPr>
            <w:tcW w:w="2727" w:type="dxa"/>
          </w:tcPr>
          <w:p w:rsidR="00623AD8" w:rsidRPr="00500220" w:rsidRDefault="00623AD8" w:rsidP="00FF562A">
            <w:r w:rsidRPr="00500220">
              <w:t>Природоо</w:t>
            </w:r>
            <w:r>
              <w:t>храня</w:t>
            </w:r>
            <w:r w:rsidRPr="00500220">
              <w:t>емая акция «Посади цветок»</w:t>
            </w:r>
          </w:p>
        </w:tc>
        <w:tc>
          <w:tcPr>
            <w:tcW w:w="2096" w:type="dxa"/>
          </w:tcPr>
          <w:p w:rsidR="00623AD8" w:rsidRPr="00500220" w:rsidRDefault="00623AD8" w:rsidP="00FF562A">
            <w:r>
              <w:t>Экскурсия по территории ДОУ</w:t>
            </w:r>
            <w:r w:rsidRPr="00500220">
              <w:t xml:space="preserve"> Прохождение экологической тропы</w:t>
            </w:r>
          </w:p>
        </w:tc>
        <w:tc>
          <w:tcPr>
            <w:tcW w:w="2249" w:type="dxa"/>
          </w:tcPr>
          <w:p w:rsidR="00623AD8" w:rsidRPr="00500220" w:rsidRDefault="00623AD8" w:rsidP="00FF562A">
            <w:r w:rsidRPr="00500220">
              <w:t>Акция «Бережливым будь с водой, хорошенько кран закрой»</w:t>
            </w:r>
          </w:p>
        </w:tc>
        <w:tc>
          <w:tcPr>
            <w:tcW w:w="1824" w:type="dxa"/>
          </w:tcPr>
          <w:p w:rsidR="00623AD8" w:rsidRPr="00500220" w:rsidRDefault="00623AD8" w:rsidP="00FF562A">
            <w:r w:rsidRPr="00500220">
              <w:t>Сюжетно-ролевая игра «Путешествие по морю»</w:t>
            </w:r>
          </w:p>
        </w:tc>
      </w:tr>
      <w:tr w:rsidR="00623AD8" w:rsidRPr="00500220" w:rsidTr="00FF562A">
        <w:tc>
          <w:tcPr>
            <w:tcW w:w="1418" w:type="dxa"/>
          </w:tcPr>
          <w:p w:rsidR="00623AD8" w:rsidRPr="00500220" w:rsidRDefault="00623AD8" w:rsidP="00FF562A">
            <w:r w:rsidRPr="00500220">
              <w:t>Июль</w:t>
            </w:r>
          </w:p>
        </w:tc>
        <w:tc>
          <w:tcPr>
            <w:tcW w:w="2727" w:type="dxa"/>
          </w:tcPr>
          <w:p w:rsidR="00623AD8" w:rsidRPr="00500220" w:rsidRDefault="00623AD8" w:rsidP="00FF562A">
            <w:r w:rsidRPr="00500220">
              <w:t>Познавательное развитие «Труд воспитателя».</w:t>
            </w:r>
          </w:p>
        </w:tc>
        <w:tc>
          <w:tcPr>
            <w:tcW w:w="2096" w:type="dxa"/>
          </w:tcPr>
          <w:p w:rsidR="00623AD8" w:rsidRPr="00500220" w:rsidRDefault="00623AD8" w:rsidP="00FF562A">
            <w:r w:rsidRPr="00500220">
              <w:t>Физкультурный досуг «В здоровом теле, здоровый дух».</w:t>
            </w:r>
          </w:p>
        </w:tc>
        <w:tc>
          <w:tcPr>
            <w:tcW w:w="2249" w:type="dxa"/>
          </w:tcPr>
          <w:p w:rsidR="00623AD8" w:rsidRPr="00500220" w:rsidRDefault="00623AD8" w:rsidP="00FF562A">
            <w:r w:rsidRPr="00500220">
              <w:t xml:space="preserve">«Друзья наши меньшие» – знакомство </w:t>
            </w:r>
            <w:r>
              <w:t>с животными Липецких лесов</w:t>
            </w:r>
            <w:r w:rsidRPr="00500220">
              <w:t>.</w:t>
            </w:r>
          </w:p>
        </w:tc>
        <w:tc>
          <w:tcPr>
            <w:tcW w:w="1824" w:type="dxa"/>
          </w:tcPr>
          <w:p w:rsidR="00623AD8" w:rsidRPr="00500220" w:rsidRDefault="00623AD8" w:rsidP="00FF562A">
            <w:r>
              <w:t>Беседа «город Липецк</w:t>
            </w:r>
            <w:r w:rsidRPr="00500220">
              <w:t xml:space="preserve"> – моя родина».</w:t>
            </w:r>
          </w:p>
        </w:tc>
      </w:tr>
      <w:tr w:rsidR="00623AD8" w:rsidRPr="00500220" w:rsidTr="00FF562A">
        <w:tc>
          <w:tcPr>
            <w:tcW w:w="1418" w:type="dxa"/>
          </w:tcPr>
          <w:p w:rsidR="00623AD8" w:rsidRPr="00500220" w:rsidRDefault="00623AD8" w:rsidP="00FF562A">
            <w:r w:rsidRPr="00500220">
              <w:t>Август</w:t>
            </w:r>
          </w:p>
        </w:tc>
        <w:tc>
          <w:tcPr>
            <w:tcW w:w="2727" w:type="dxa"/>
          </w:tcPr>
          <w:p w:rsidR="00623AD8" w:rsidRPr="00500220" w:rsidRDefault="00623AD8" w:rsidP="00FF562A">
            <w:r w:rsidRPr="00500220">
              <w:t>Лепка «Божьих коровок скорее слепите! Деревья от тли спасите».</w:t>
            </w:r>
          </w:p>
        </w:tc>
        <w:tc>
          <w:tcPr>
            <w:tcW w:w="2096" w:type="dxa"/>
          </w:tcPr>
          <w:p w:rsidR="00623AD8" w:rsidRPr="00500220" w:rsidRDefault="00623AD8" w:rsidP="00FF562A">
            <w:r w:rsidRPr="00500220">
              <w:t>Развлечение «Путешествие в страну чистоты и здоровья».</w:t>
            </w:r>
          </w:p>
        </w:tc>
        <w:tc>
          <w:tcPr>
            <w:tcW w:w="2249" w:type="dxa"/>
          </w:tcPr>
          <w:p w:rsidR="00623AD8" w:rsidRPr="00500220" w:rsidRDefault="00623AD8" w:rsidP="00FF562A">
            <w:r w:rsidRPr="00500220">
              <w:t>Рассма</w:t>
            </w:r>
            <w:r>
              <w:t>тривание фотоальбома «Город Липецк</w:t>
            </w:r>
            <w:r w:rsidRPr="00500220">
              <w:t>» здания и памятники города.</w:t>
            </w:r>
          </w:p>
        </w:tc>
        <w:tc>
          <w:tcPr>
            <w:tcW w:w="1824" w:type="dxa"/>
          </w:tcPr>
          <w:p w:rsidR="00623AD8" w:rsidRPr="00500220" w:rsidRDefault="00623AD8" w:rsidP="00FF562A">
            <w:r w:rsidRPr="00500220">
              <w:t>«Наша дружная семья».</w:t>
            </w:r>
          </w:p>
        </w:tc>
      </w:tr>
    </w:tbl>
    <w:p w:rsidR="00623AD8" w:rsidRPr="00500220" w:rsidRDefault="00623AD8" w:rsidP="00623AD8">
      <w:pPr>
        <w:spacing w:before="100" w:beforeAutospacing="1" w:after="100" w:afterAutospacing="1"/>
        <w:jc w:val="center"/>
      </w:pPr>
      <w:r w:rsidRPr="00500220">
        <w:t>Средняя группа (4–5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2627"/>
        <w:gridCol w:w="1810"/>
        <w:gridCol w:w="1769"/>
        <w:gridCol w:w="2690"/>
      </w:tblGrid>
      <w:tr w:rsidR="00623AD8" w:rsidRPr="00500220" w:rsidTr="00FF562A">
        <w:tc>
          <w:tcPr>
            <w:tcW w:w="1418" w:type="dxa"/>
          </w:tcPr>
          <w:p w:rsidR="00623AD8" w:rsidRPr="00500220" w:rsidRDefault="00623AD8" w:rsidP="00FF562A">
            <w:r w:rsidRPr="00500220">
              <w:t>Месяц</w:t>
            </w:r>
          </w:p>
        </w:tc>
        <w:tc>
          <w:tcPr>
            <w:tcW w:w="2627" w:type="dxa"/>
          </w:tcPr>
          <w:p w:rsidR="00623AD8" w:rsidRPr="00500220" w:rsidRDefault="00623AD8" w:rsidP="00FF562A">
            <w:r w:rsidRPr="00500220">
              <w:t>I неделя</w:t>
            </w:r>
          </w:p>
        </w:tc>
        <w:tc>
          <w:tcPr>
            <w:tcW w:w="1810" w:type="dxa"/>
          </w:tcPr>
          <w:p w:rsidR="00623AD8" w:rsidRPr="00500220" w:rsidRDefault="00623AD8" w:rsidP="00FF562A">
            <w:r w:rsidRPr="00500220">
              <w:t>II неделя</w:t>
            </w:r>
          </w:p>
        </w:tc>
        <w:tc>
          <w:tcPr>
            <w:tcW w:w="1769" w:type="dxa"/>
          </w:tcPr>
          <w:p w:rsidR="00623AD8" w:rsidRPr="00500220" w:rsidRDefault="00623AD8" w:rsidP="00FF562A">
            <w:r w:rsidRPr="00500220">
              <w:t>III неделя</w:t>
            </w:r>
          </w:p>
        </w:tc>
        <w:tc>
          <w:tcPr>
            <w:tcW w:w="2690" w:type="dxa"/>
          </w:tcPr>
          <w:p w:rsidR="00623AD8" w:rsidRPr="00500220" w:rsidRDefault="00623AD8" w:rsidP="00FF562A">
            <w:r w:rsidRPr="00500220">
              <w:t>IV неделя</w:t>
            </w:r>
          </w:p>
        </w:tc>
      </w:tr>
      <w:tr w:rsidR="00623AD8" w:rsidRPr="00500220" w:rsidTr="00FF562A">
        <w:tc>
          <w:tcPr>
            <w:tcW w:w="1418" w:type="dxa"/>
          </w:tcPr>
          <w:p w:rsidR="00623AD8" w:rsidRPr="00500220" w:rsidRDefault="00623AD8" w:rsidP="00FF562A">
            <w:r w:rsidRPr="00500220">
              <w:t>Сентябрь</w:t>
            </w:r>
          </w:p>
        </w:tc>
        <w:tc>
          <w:tcPr>
            <w:tcW w:w="2627" w:type="dxa"/>
          </w:tcPr>
          <w:p w:rsidR="00623AD8" w:rsidRPr="00500220" w:rsidRDefault="00623AD8" w:rsidP="00FF562A">
            <w:r w:rsidRPr="00500220">
              <w:t>«Детский сад» Знакомить с детским садом и его сотрудниками, профессиями тех, кто работает в детском саду.</w:t>
            </w:r>
          </w:p>
        </w:tc>
        <w:tc>
          <w:tcPr>
            <w:tcW w:w="1810" w:type="dxa"/>
          </w:tcPr>
          <w:p w:rsidR="00623AD8" w:rsidRPr="00500220" w:rsidRDefault="00623AD8" w:rsidP="00FF562A">
            <w:r>
              <w:t xml:space="preserve">Проект </w:t>
            </w:r>
            <w:r w:rsidRPr="00500220">
              <w:t xml:space="preserve">«У медведя </w:t>
            </w:r>
            <w:proofErr w:type="gramStart"/>
            <w:r w:rsidRPr="00500220">
              <w:t>во</w:t>
            </w:r>
            <w:proofErr w:type="gramEnd"/>
            <w:r w:rsidRPr="00500220">
              <w:t xml:space="preserve"> бору грибы, ягоды беру…»</w:t>
            </w:r>
          </w:p>
        </w:tc>
        <w:tc>
          <w:tcPr>
            <w:tcW w:w="1769" w:type="dxa"/>
          </w:tcPr>
          <w:p w:rsidR="00623AD8" w:rsidRPr="00500220" w:rsidRDefault="00623AD8" w:rsidP="00FF562A">
            <w:r w:rsidRPr="00500220">
              <w:t>Акция «Сохраним цветок»</w:t>
            </w:r>
          </w:p>
        </w:tc>
        <w:tc>
          <w:tcPr>
            <w:tcW w:w="2690" w:type="dxa"/>
          </w:tcPr>
          <w:p w:rsidR="00623AD8" w:rsidRPr="00500220" w:rsidRDefault="00623AD8" w:rsidP="00FF562A">
            <w:r w:rsidRPr="00500220">
              <w:t>«В нашем детском саду» Труд взрослых.</w:t>
            </w:r>
          </w:p>
        </w:tc>
      </w:tr>
      <w:tr w:rsidR="00623AD8" w:rsidRPr="00500220" w:rsidTr="00FF562A">
        <w:tc>
          <w:tcPr>
            <w:tcW w:w="1418" w:type="dxa"/>
          </w:tcPr>
          <w:p w:rsidR="00623AD8" w:rsidRPr="00500220" w:rsidRDefault="00623AD8" w:rsidP="00FF562A">
            <w:r w:rsidRPr="00500220">
              <w:t>Октябрь</w:t>
            </w:r>
          </w:p>
        </w:tc>
        <w:tc>
          <w:tcPr>
            <w:tcW w:w="2627" w:type="dxa"/>
          </w:tcPr>
          <w:p w:rsidR="00623AD8" w:rsidRPr="00500220" w:rsidRDefault="00623AD8" w:rsidP="00FF562A">
            <w:r w:rsidRPr="00500220">
              <w:t>Беседа «Семья» – дать понятие семья, о родственных отношениях.</w:t>
            </w:r>
          </w:p>
        </w:tc>
        <w:tc>
          <w:tcPr>
            <w:tcW w:w="1810" w:type="dxa"/>
          </w:tcPr>
          <w:p w:rsidR="00623AD8" w:rsidRPr="00500220" w:rsidRDefault="00623AD8" w:rsidP="00110EF8">
            <w:r w:rsidRPr="00500220">
              <w:t xml:space="preserve">Прохождение экологической тропы – природа </w:t>
            </w:r>
            <w:r w:rsidR="00110EF8">
              <w:t>нашего края</w:t>
            </w:r>
          </w:p>
        </w:tc>
        <w:tc>
          <w:tcPr>
            <w:tcW w:w="1769" w:type="dxa"/>
          </w:tcPr>
          <w:p w:rsidR="00623AD8" w:rsidRPr="00500220" w:rsidRDefault="00623AD8" w:rsidP="00FF562A">
            <w:r w:rsidRPr="00500220">
              <w:t>«Семейная фотография» – расширение знаний о своей семье.</w:t>
            </w:r>
          </w:p>
        </w:tc>
        <w:tc>
          <w:tcPr>
            <w:tcW w:w="2690" w:type="dxa"/>
          </w:tcPr>
          <w:p w:rsidR="00623AD8" w:rsidRPr="00500220" w:rsidRDefault="00623AD8" w:rsidP="00FF562A">
            <w:r w:rsidRPr="00500220">
              <w:t>Проект «Мой родной город».</w:t>
            </w:r>
          </w:p>
        </w:tc>
      </w:tr>
      <w:tr w:rsidR="00623AD8" w:rsidRPr="00500220" w:rsidTr="00FF562A">
        <w:tc>
          <w:tcPr>
            <w:tcW w:w="1418" w:type="dxa"/>
          </w:tcPr>
          <w:p w:rsidR="00623AD8" w:rsidRPr="00500220" w:rsidRDefault="00623AD8" w:rsidP="00FF562A">
            <w:r w:rsidRPr="00500220">
              <w:t>Ноябрь</w:t>
            </w:r>
          </w:p>
        </w:tc>
        <w:tc>
          <w:tcPr>
            <w:tcW w:w="2627" w:type="dxa"/>
          </w:tcPr>
          <w:p w:rsidR="00623AD8" w:rsidRPr="00500220" w:rsidRDefault="00623AD8" w:rsidP="00FF562A">
            <w:r w:rsidRPr="00500220">
              <w:t>Экскурсия «С чего начинается Родина?» (улицы города).</w:t>
            </w:r>
          </w:p>
        </w:tc>
        <w:tc>
          <w:tcPr>
            <w:tcW w:w="1810" w:type="dxa"/>
          </w:tcPr>
          <w:p w:rsidR="00623AD8" w:rsidRPr="00500220" w:rsidRDefault="00623AD8" w:rsidP="00FF562A">
            <w:r w:rsidRPr="00500220">
              <w:t xml:space="preserve">Труд: «Помоги дворнику собрать </w:t>
            </w:r>
            <w:r w:rsidRPr="00500220">
              <w:lastRenderedPageBreak/>
              <w:t>опавшие листья»</w:t>
            </w:r>
          </w:p>
        </w:tc>
        <w:tc>
          <w:tcPr>
            <w:tcW w:w="1769" w:type="dxa"/>
          </w:tcPr>
          <w:p w:rsidR="00623AD8" w:rsidRPr="00500220" w:rsidRDefault="00623AD8" w:rsidP="00FF562A">
            <w:r w:rsidRPr="00500220">
              <w:lastRenderedPageBreak/>
              <w:t>С.</w:t>
            </w:r>
            <w:proofErr w:type="gramStart"/>
            <w:r w:rsidRPr="00500220">
              <w:t>Черный</w:t>
            </w:r>
            <w:proofErr w:type="gramEnd"/>
            <w:r w:rsidRPr="00500220">
              <w:t xml:space="preserve"> «Когда никого нет дома» – </w:t>
            </w:r>
            <w:r w:rsidRPr="00500220">
              <w:lastRenderedPageBreak/>
              <w:t>чтение стихотворения.</w:t>
            </w:r>
          </w:p>
        </w:tc>
        <w:tc>
          <w:tcPr>
            <w:tcW w:w="2690" w:type="dxa"/>
          </w:tcPr>
          <w:p w:rsidR="00623AD8" w:rsidRPr="00500220" w:rsidRDefault="00623AD8" w:rsidP="00FF562A">
            <w:r>
              <w:lastRenderedPageBreak/>
              <w:t xml:space="preserve">НОД </w:t>
            </w:r>
            <w:r w:rsidRPr="00500220">
              <w:t>«В нашем городе строят новый дом».</w:t>
            </w:r>
          </w:p>
        </w:tc>
      </w:tr>
      <w:tr w:rsidR="00623AD8" w:rsidRPr="00500220" w:rsidTr="00FF562A">
        <w:tc>
          <w:tcPr>
            <w:tcW w:w="1418" w:type="dxa"/>
          </w:tcPr>
          <w:p w:rsidR="00623AD8" w:rsidRPr="00500220" w:rsidRDefault="00623AD8" w:rsidP="00FF562A">
            <w:r w:rsidRPr="00500220">
              <w:lastRenderedPageBreak/>
              <w:t>Декабрь</w:t>
            </w:r>
          </w:p>
        </w:tc>
        <w:tc>
          <w:tcPr>
            <w:tcW w:w="2627" w:type="dxa"/>
          </w:tcPr>
          <w:p w:rsidR="00623AD8" w:rsidRPr="00500220" w:rsidRDefault="00623AD8" w:rsidP="00FF562A">
            <w:r w:rsidRPr="00500220">
              <w:t>Проект (рисование) «Построим большой дом».</w:t>
            </w:r>
          </w:p>
        </w:tc>
        <w:tc>
          <w:tcPr>
            <w:tcW w:w="1810" w:type="dxa"/>
          </w:tcPr>
          <w:p w:rsidR="00623AD8" w:rsidRPr="00500220" w:rsidRDefault="00623AD8" w:rsidP="00FF562A">
            <w:r w:rsidRPr="00500220">
              <w:t>Беседа «Мое здоровье».</w:t>
            </w:r>
          </w:p>
        </w:tc>
        <w:tc>
          <w:tcPr>
            <w:tcW w:w="1769" w:type="dxa"/>
          </w:tcPr>
          <w:p w:rsidR="00623AD8" w:rsidRPr="00500220" w:rsidRDefault="00623AD8" w:rsidP="00FF562A">
            <w:r w:rsidRPr="00500220">
              <w:t>Труд взрослых: понятие «профессия», профессии сотрудников детского сада.</w:t>
            </w:r>
          </w:p>
        </w:tc>
        <w:tc>
          <w:tcPr>
            <w:tcW w:w="2690" w:type="dxa"/>
          </w:tcPr>
          <w:p w:rsidR="00623AD8" w:rsidRPr="00500220" w:rsidRDefault="00623AD8" w:rsidP="00FF562A">
            <w:r w:rsidRPr="00500220">
              <w:t>«Моя семья» – любимые занятия родителей и других членов семьи.</w:t>
            </w:r>
          </w:p>
        </w:tc>
      </w:tr>
      <w:tr w:rsidR="00623AD8" w:rsidRPr="00500220" w:rsidTr="00FF562A">
        <w:tc>
          <w:tcPr>
            <w:tcW w:w="1418" w:type="dxa"/>
          </w:tcPr>
          <w:p w:rsidR="00623AD8" w:rsidRPr="00500220" w:rsidRDefault="00623AD8" w:rsidP="00FF562A">
            <w:r w:rsidRPr="00500220">
              <w:t>Январь</w:t>
            </w:r>
          </w:p>
        </w:tc>
        <w:tc>
          <w:tcPr>
            <w:tcW w:w="2627" w:type="dxa"/>
          </w:tcPr>
          <w:p w:rsidR="00623AD8" w:rsidRPr="00500220" w:rsidRDefault="00623AD8" w:rsidP="00FF562A">
            <w:r w:rsidRPr="00500220">
              <w:t>Природоохраняемая акция «Покорми птиц зимой».</w:t>
            </w:r>
          </w:p>
        </w:tc>
        <w:tc>
          <w:tcPr>
            <w:tcW w:w="1810" w:type="dxa"/>
          </w:tcPr>
          <w:p w:rsidR="00623AD8" w:rsidRPr="00500220" w:rsidRDefault="00623AD8" w:rsidP="00FF562A">
            <w:r w:rsidRPr="00500220">
              <w:t>Проект «Дружат дети на планете».</w:t>
            </w:r>
          </w:p>
        </w:tc>
        <w:tc>
          <w:tcPr>
            <w:tcW w:w="1769" w:type="dxa"/>
          </w:tcPr>
          <w:p w:rsidR="00623AD8" w:rsidRPr="00500220" w:rsidRDefault="00623AD8" w:rsidP="00FF562A">
            <w:r w:rsidRPr="00500220">
              <w:t>Целевая прогулка по близлежащей улице, прилегающей к детскому саду.</w:t>
            </w:r>
          </w:p>
        </w:tc>
        <w:tc>
          <w:tcPr>
            <w:tcW w:w="2690" w:type="dxa"/>
          </w:tcPr>
          <w:p w:rsidR="00623AD8" w:rsidRDefault="00623AD8" w:rsidP="00FF562A">
            <w:r w:rsidRPr="00500220">
              <w:t>Досуг «Рота, подъем!»</w:t>
            </w:r>
          </w:p>
          <w:p w:rsidR="00623AD8" w:rsidRPr="00500220" w:rsidRDefault="00623AD8" w:rsidP="00FF562A">
            <w:r>
              <w:t>(спортивный праздник)</w:t>
            </w:r>
          </w:p>
        </w:tc>
      </w:tr>
      <w:tr w:rsidR="00623AD8" w:rsidRPr="00500220" w:rsidTr="00FF562A">
        <w:tc>
          <w:tcPr>
            <w:tcW w:w="1418" w:type="dxa"/>
          </w:tcPr>
          <w:p w:rsidR="00623AD8" w:rsidRPr="00500220" w:rsidRDefault="00623AD8" w:rsidP="00FF562A">
            <w:r w:rsidRPr="00500220">
              <w:t>Февраль</w:t>
            </w:r>
          </w:p>
        </w:tc>
        <w:tc>
          <w:tcPr>
            <w:tcW w:w="2627" w:type="dxa"/>
          </w:tcPr>
          <w:p w:rsidR="00623AD8" w:rsidRPr="00500220" w:rsidRDefault="00623AD8" w:rsidP="00FF562A">
            <w:r w:rsidRPr="00500220">
              <w:t xml:space="preserve">«Мы следопыты» – о </w:t>
            </w:r>
            <w:r>
              <w:t xml:space="preserve">жизни диких животных в Липецких </w:t>
            </w:r>
            <w:r w:rsidRPr="00500220">
              <w:t xml:space="preserve"> лесах.</w:t>
            </w:r>
          </w:p>
        </w:tc>
        <w:tc>
          <w:tcPr>
            <w:tcW w:w="1810" w:type="dxa"/>
          </w:tcPr>
          <w:p w:rsidR="00623AD8" w:rsidRPr="00500220" w:rsidRDefault="00623AD8" w:rsidP="00FF562A">
            <w:r w:rsidRPr="00500220">
              <w:t>Проект «Письмо в сказочную страну», знакомство с профессией почтальона.</w:t>
            </w:r>
          </w:p>
        </w:tc>
        <w:tc>
          <w:tcPr>
            <w:tcW w:w="1769" w:type="dxa"/>
          </w:tcPr>
          <w:p w:rsidR="00623AD8" w:rsidRPr="00500220" w:rsidRDefault="00623AD8" w:rsidP="00FF562A">
            <w:r w:rsidRPr="00500220">
              <w:t>«На земле, в небесах и на море» – об армии, о родах войск.</w:t>
            </w:r>
          </w:p>
        </w:tc>
        <w:tc>
          <w:tcPr>
            <w:tcW w:w="2690" w:type="dxa"/>
          </w:tcPr>
          <w:p w:rsidR="00623AD8" w:rsidRPr="00500220" w:rsidRDefault="00623AD8" w:rsidP="00FF562A">
            <w:r w:rsidRPr="00500220">
              <w:t>«Папы, дедушки – солдаты» – о государственном празднике «Защитники Отечества».</w:t>
            </w:r>
          </w:p>
        </w:tc>
      </w:tr>
      <w:tr w:rsidR="00623AD8" w:rsidRPr="00500220" w:rsidTr="00FF562A">
        <w:tc>
          <w:tcPr>
            <w:tcW w:w="1418" w:type="dxa"/>
          </w:tcPr>
          <w:p w:rsidR="00623AD8" w:rsidRPr="00500220" w:rsidRDefault="00623AD8" w:rsidP="00FF562A">
            <w:r w:rsidRPr="00500220">
              <w:t>Март</w:t>
            </w:r>
          </w:p>
        </w:tc>
        <w:tc>
          <w:tcPr>
            <w:tcW w:w="2627" w:type="dxa"/>
          </w:tcPr>
          <w:p w:rsidR="00623AD8" w:rsidRPr="00500220" w:rsidRDefault="00623AD8" w:rsidP="00FF562A">
            <w:r w:rsidRPr="00500220">
              <w:t>«Наша мама лучше всех».</w:t>
            </w:r>
          </w:p>
        </w:tc>
        <w:tc>
          <w:tcPr>
            <w:tcW w:w="1810" w:type="dxa"/>
          </w:tcPr>
          <w:p w:rsidR="00623AD8" w:rsidRPr="00500220" w:rsidRDefault="00623AD8" w:rsidP="00FF562A">
            <w:r w:rsidRPr="00500220">
              <w:t>«Город. Транспорт</w:t>
            </w:r>
            <w:proofErr w:type="gramStart"/>
            <w:r w:rsidRPr="00500220">
              <w:t>.</w:t>
            </w:r>
            <w:proofErr w:type="gramEnd"/>
            <w:r w:rsidRPr="00500220">
              <w:t xml:space="preserve"> </w:t>
            </w:r>
            <w:proofErr w:type="gramStart"/>
            <w:r w:rsidRPr="00500220">
              <w:t>п</w:t>
            </w:r>
            <w:proofErr w:type="gramEnd"/>
            <w:r w:rsidRPr="00500220">
              <w:t>ешеход».</w:t>
            </w:r>
          </w:p>
        </w:tc>
        <w:tc>
          <w:tcPr>
            <w:tcW w:w="1769" w:type="dxa"/>
          </w:tcPr>
          <w:p w:rsidR="00623AD8" w:rsidRPr="00500220" w:rsidRDefault="00623AD8" w:rsidP="00FF562A">
            <w:r w:rsidRPr="00500220">
              <w:t>«Люблю березку русскую»</w:t>
            </w:r>
            <w:proofErr w:type="gramStart"/>
            <w:r w:rsidRPr="00500220">
              <w:t>.</w:t>
            </w:r>
            <w:proofErr w:type="gramEnd"/>
            <w:r w:rsidRPr="00500220">
              <w:t xml:space="preserve"> (</w:t>
            </w:r>
            <w:proofErr w:type="gramStart"/>
            <w:r w:rsidRPr="00500220">
              <w:t>д</w:t>
            </w:r>
            <w:proofErr w:type="gramEnd"/>
            <w:r w:rsidRPr="00500220">
              <w:t>еревья и растения, природа родного края)</w:t>
            </w:r>
          </w:p>
        </w:tc>
        <w:tc>
          <w:tcPr>
            <w:tcW w:w="2690" w:type="dxa"/>
          </w:tcPr>
          <w:p w:rsidR="00623AD8" w:rsidRPr="00500220" w:rsidRDefault="00623AD8" w:rsidP="00FF562A">
            <w:r w:rsidRPr="00500220">
              <w:t>Развлечение «Быть здоровыми хотим».</w:t>
            </w:r>
          </w:p>
        </w:tc>
      </w:tr>
      <w:tr w:rsidR="00623AD8" w:rsidRPr="00500220" w:rsidTr="00FF562A">
        <w:tc>
          <w:tcPr>
            <w:tcW w:w="1418" w:type="dxa"/>
          </w:tcPr>
          <w:p w:rsidR="00623AD8" w:rsidRPr="00500220" w:rsidRDefault="00623AD8" w:rsidP="00FF562A">
            <w:r w:rsidRPr="00500220">
              <w:t>Апрель</w:t>
            </w:r>
          </w:p>
        </w:tc>
        <w:tc>
          <w:tcPr>
            <w:tcW w:w="2627" w:type="dxa"/>
          </w:tcPr>
          <w:p w:rsidR="00623AD8" w:rsidRPr="00500220" w:rsidRDefault="00623AD8" w:rsidP="00FF562A">
            <w:r w:rsidRPr="00500220">
              <w:t xml:space="preserve">«Мой город», рассматривание альбома о городе </w:t>
            </w:r>
            <w:r>
              <w:t>Липецке</w:t>
            </w:r>
          </w:p>
        </w:tc>
        <w:tc>
          <w:tcPr>
            <w:tcW w:w="1810" w:type="dxa"/>
          </w:tcPr>
          <w:p w:rsidR="00623AD8" w:rsidRPr="00500220" w:rsidRDefault="00623AD8" w:rsidP="00FF562A">
            <w:r w:rsidRPr="00500220">
              <w:t>«В гости к деду Природоведу» – экологическая тропа весной.</w:t>
            </w:r>
          </w:p>
        </w:tc>
        <w:tc>
          <w:tcPr>
            <w:tcW w:w="1769" w:type="dxa"/>
          </w:tcPr>
          <w:p w:rsidR="00623AD8" w:rsidRPr="00500220" w:rsidRDefault="00623AD8" w:rsidP="00FF562A">
            <w:r w:rsidRPr="00500220">
              <w:t>Беседа «Помощники» – об обязанностях, которые дети выполняют дома, об обязанностях членов семьи.</w:t>
            </w:r>
          </w:p>
        </w:tc>
        <w:tc>
          <w:tcPr>
            <w:tcW w:w="2690" w:type="dxa"/>
          </w:tcPr>
          <w:p w:rsidR="00623AD8" w:rsidRPr="00500220" w:rsidRDefault="00623AD8" w:rsidP="00FF562A">
            <w:r w:rsidRPr="00500220">
              <w:t>Знакомство детей с флагом Ро</w:t>
            </w:r>
            <w:r>
              <w:t>ссии и города Липецка</w:t>
            </w:r>
            <w:proofErr w:type="gramStart"/>
            <w:r>
              <w:t xml:space="preserve"> .</w:t>
            </w:r>
            <w:proofErr w:type="gramEnd"/>
          </w:p>
        </w:tc>
      </w:tr>
      <w:tr w:rsidR="00623AD8" w:rsidRPr="00500220" w:rsidTr="00FF562A">
        <w:tc>
          <w:tcPr>
            <w:tcW w:w="1418" w:type="dxa"/>
          </w:tcPr>
          <w:p w:rsidR="00623AD8" w:rsidRPr="00500220" w:rsidRDefault="00623AD8" w:rsidP="00FF562A">
            <w:r w:rsidRPr="00500220">
              <w:t>Май</w:t>
            </w:r>
          </w:p>
        </w:tc>
        <w:tc>
          <w:tcPr>
            <w:tcW w:w="2627" w:type="dxa"/>
          </w:tcPr>
          <w:p w:rsidR="00623AD8" w:rsidRPr="00500220" w:rsidRDefault="00623AD8" w:rsidP="00FF562A">
            <w:r w:rsidRPr="00500220">
              <w:t>Экскурсия по праздничным улицам города.</w:t>
            </w:r>
          </w:p>
        </w:tc>
        <w:tc>
          <w:tcPr>
            <w:tcW w:w="1810" w:type="dxa"/>
          </w:tcPr>
          <w:p w:rsidR="00623AD8" w:rsidRPr="00500220" w:rsidRDefault="00623AD8" w:rsidP="00FF562A">
            <w:r w:rsidRPr="00500220">
              <w:t>Рассказ воспитателя «О Дне Победы».</w:t>
            </w:r>
          </w:p>
        </w:tc>
        <w:tc>
          <w:tcPr>
            <w:tcW w:w="1769" w:type="dxa"/>
          </w:tcPr>
          <w:p w:rsidR="00623AD8" w:rsidRPr="00500220" w:rsidRDefault="00623AD8" w:rsidP="00FF562A">
            <w:r w:rsidRPr="00500220">
              <w:t>Сюжетно-ролевая игра «Мы рыбаки», знакомство с профессией рыбака.</w:t>
            </w:r>
          </w:p>
        </w:tc>
        <w:tc>
          <w:tcPr>
            <w:tcW w:w="2690" w:type="dxa"/>
          </w:tcPr>
          <w:p w:rsidR="00623AD8" w:rsidRPr="00500220" w:rsidRDefault="00623AD8" w:rsidP="00FF562A">
            <w:r>
              <w:t xml:space="preserve">Проект   </w:t>
            </w:r>
            <w:proofErr w:type="gramStart"/>
            <w:r>
              <w:t>Памятники</w:t>
            </w:r>
            <w:proofErr w:type="gramEnd"/>
            <w:r w:rsidRPr="00500220">
              <w:t xml:space="preserve"> посвященн</w:t>
            </w:r>
            <w:r>
              <w:t>ые</w:t>
            </w:r>
            <w:r w:rsidRPr="00500220">
              <w:t xml:space="preserve"> Великой Отечественной Войне.</w:t>
            </w:r>
          </w:p>
        </w:tc>
      </w:tr>
      <w:tr w:rsidR="00623AD8" w:rsidRPr="00500220" w:rsidTr="00FF562A">
        <w:tc>
          <w:tcPr>
            <w:tcW w:w="1418" w:type="dxa"/>
          </w:tcPr>
          <w:p w:rsidR="00623AD8" w:rsidRPr="00500220" w:rsidRDefault="00623AD8" w:rsidP="00FF562A">
            <w:r w:rsidRPr="00500220">
              <w:t>Июнь</w:t>
            </w:r>
          </w:p>
        </w:tc>
        <w:tc>
          <w:tcPr>
            <w:tcW w:w="2627" w:type="dxa"/>
          </w:tcPr>
          <w:p w:rsidR="00623AD8" w:rsidRPr="00500220" w:rsidRDefault="00623AD8" w:rsidP="00FF562A">
            <w:r w:rsidRPr="00500220">
              <w:t>Акция «Озелени участок»</w:t>
            </w:r>
          </w:p>
        </w:tc>
        <w:tc>
          <w:tcPr>
            <w:tcW w:w="1810" w:type="dxa"/>
          </w:tcPr>
          <w:p w:rsidR="00623AD8" w:rsidRPr="00500220" w:rsidRDefault="00623AD8" w:rsidP="00FF562A">
            <w:r w:rsidRPr="00500220">
              <w:t>Проект (рисования) «Салют в честь праздника России».</w:t>
            </w:r>
          </w:p>
        </w:tc>
        <w:tc>
          <w:tcPr>
            <w:tcW w:w="1769" w:type="dxa"/>
          </w:tcPr>
          <w:p w:rsidR="00623AD8" w:rsidRPr="00500220" w:rsidRDefault="00623AD8" w:rsidP="00FF562A">
            <w:r w:rsidRPr="00500220">
              <w:t>Досуг «Солнце, воздух и вода наши лучшие друзья».</w:t>
            </w:r>
          </w:p>
        </w:tc>
        <w:tc>
          <w:tcPr>
            <w:tcW w:w="2690" w:type="dxa"/>
          </w:tcPr>
          <w:p w:rsidR="00623AD8" w:rsidRPr="00500220" w:rsidRDefault="00623AD8" w:rsidP="00FF562A">
            <w:r w:rsidRPr="00500220">
              <w:t>Рассказ воспитателя о лекарственных растениях.</w:t>
            </w:r>
          </w:p>
        </w:tc>
      </w:tr>
      <w:tr w:rsidR="00623AD8" w:rsidRPr="00500220" w:rsidTr="00FF562A">
        <w:tc>
          <w:tcPr>
            <w:tcW w:w="1418" w:type="dxa"/>
          </w:tcPr>
          <w:p w:rsidR="00623AD8" w:rsidRPr="00500220" w:rsidRDefault="00623AD8" w:rsidP="00FF562A">
            <w:r w:rsidRPr="00500220">
              <w:lastRenderedPageBreak/>
              <w:t>Июль</w:t>
            </w:r>
          </w:p>
        </w:tc>
        <w:tc>
          <w:tcPr>
            <w:tcW w:w="2627" w:type="dxa"/>
          </w:tcPr>
          <w:p w:rsidR="00623AD8" w:rsidRPr="00500220" w:rsidRDefault="00623AD8" w:rsidP="00FF562A">
            <w:r w:rsidRPr="00500220">
              <w:t>Чтение художественной литературы для детей</w:t>
            </w:r>
            <w:r>
              <w:t xml:space="preserve"> о героях ВОВ</w:t>
            </w:r>
          </w:p>
        </w:tc>
        <w:tc>
          <w:tcPr>
            <w:tcW w:w="1810" w:type="dxa"/>
          </w:tcPr>
          <w:p w:rsidR="00623AD8" w:rsidRPr="00500220" w:rsidRDefault="00623AD8" w:rsidP="00FF562A">
            <w:r w:rsidRPr="00500220">
              <w:t>Проект (рисования) «Мой детский сад».</w:t>
            </w:r>
          </w:p>
        </w:tc>
        <w:tc>
          <w:tcPr>
            <w:tcW w:w="1769" w:type="dxa"/>
          </w:tcPr>
          <w:p w:rsidR="00623AD8" w:rsidRPr="00500220" w:rsidRDefault="00623AD8" w:rsidP="00FF562A">
            <w:r w:rsidRPr="00500220">
              <w:t>Досуг «Преодоление препятствий».</w:t>
            </w:r>
          </w:p>
        </w:tc>
        <w:tc>
          <w:tcPr>
            <w:tcW w:w="2690" w:type="dxa"/>
          </w:tcPr>
          <w:p w:rsidR="00623AD8" w:rsidRPr="00500220" w:rsidRDefault="00623AD8" w:rsidP="00FF562A">
            <w:r w:rsidRPr="00500220">
              <w:t>Рассматривание фотоальбома «До</w:t>
            </w:r>
            <w:r>
              <w:t>стопримечательности города Липецка</w:t>
            </w:r>
            <w:r w:rsidRPr="00500220">
              <w:t>».</w:t>
            </w:r>
          </w:p>
        </w:tc>
      </w:tr>
      <w:tr w:rsidR="00623AD8" w:rsidRPr="00500220" w:rsidTr="00FF562A">
        <w:tc>
          <w:tcPr>
            <w:tcW w:w="1418" w:type="dxa"/>
          </w:tcPr>
          <w:p w:rsidR="00623AD8" w:rsidRPr="00500220" w:rsidRDefault="00623AD8" w:rsidP="00FF562A">
            <w:r w:rsidRPr="00500220">
              <w:t>Август</w:t>
            </w:r>
          </w:p>
        </w:tc>
        <w:tc>
          <w:tcPr>
            <w:tcW w:w="2627" w:type="dxa"/>
          </w:tcPr>
          <w:p w:rsidR="00623AD8" w:rsidRPr="00500220" w:rsidRDefault="00623AD8" w:rsidP="00FF562A">
            <w:r w:rsidRPr="00500220">
              <w:t>Акция «Природа просит защиты» – бережное отношение к природе родного края.</w:t>
            </w:r>
          </w:p>
        </w:tc>
        <w:tc>
          <w:tcPr>
            <w:tcW w:w="1810" w:type="dxa"/>
          </w:tcPr>
          <w:p w:rsidR="00623AD8" w:rsidRPr="00500220" w:rsidRDefault="00623AD8" w:rsidP="00FF562A">
            <w:r w:rsidRPr="00500220">
              <w:t>Чтение художественной литературы для детей на семейную тему.</w:t>
            </w:r>
          </w:p>
        </w:tc>
        <w:tc>
          <w:tcPr>
            <w:tcW w:w="1769" w:type="dxa"/>
          </w:tcPr>
          <w:p w:rsidR="00623AD8" w:rsidRPr="00500220" w:rsidRDefault="00623AD8" w:rsidP="00FF562A">
            <w:r w:rsidRPr="00500220">
              <w:t xml:space="preserve">Рассматривание фотоальбома «Наша дружная семья». </w:t>
            </w:r>
          </w:p>
        </w:tc>
        <w:tc>
          <w:tcPr>
            <w:tcW w:w="2690" w:type="dxa"/>
          </w:tcPr>
          <w:p w:rsidR="00623AD8" w:rsidRPr="00500220" w:rsidRDefault="00623AD8" w:rsidP="00FF562A">
            <w:r w:rsidRPr="00500220">
              <w:t>«Мой край задумчивый и нежный».</w:t>
            </w:r>
          </w:p>
        </w:tc>
      </w:tr>
    </w:tbl>
    <w:p w:rsidR="00623AD8" w:rsidRPr="00500220" w:rsidRDefault="00623AD8" w:rsidP="00623AD8">
      <w:pPr>
        <w:spacing w:before="100" w:beforeAutospacing="1" w:after="100" w:afterAutospacing="1"/>
        <w:jc w:val="center"/>
      </w:pPr>
      <w:r w:rsidRPr="00500220">
        <w:t>Старшая группа (5–6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998"/>
        <w:gridCol w:w="2159"/>
        <w:gridCol w:w="2665"/>
        <w:gridCol w:w="2074"/>
      </w:tblGrid>
      <w:tr w:rsidR="00623AD8" w:rsidRPr="00500220" w:rsidTr="00FF562A">
        <w:tc>
          <w:tcPr>
            <w:tcW w:w="1418" w:type="dxa"/>
          </w:tcPr>
          <w:p w:rsidR="00623AD8" w:rsidRPr="00500220" w:rsidRDefault="00623AD8" w:rsidP="00FF562A">
            <w:r w:rsidRPr="00500220">
              <w:t>Месяц</w:t>
            </w:r>
          </w:p>
        </w:tc>
        <w:tc>
          <w:tcPr>
            <w:tcW w:w="1998" w:type="dxa"/>
          </w:tcPr>
          <w:p w:rsidR="00623AD8" w:rsidRPr="00500220" w:rsidRDefault="00623AD8" w:rsidP="00FF562A">
            <w:r w:rsidRPr="00500220">
              <w:t>I неделя</w:t>
            </w:r>
          </w:p>
        </w:tc>
        <w:tc>
          <w:tcPr>
            <w:tcW w:w="2159" w:type="dxa"/>
          </w:tcPr>
          <w:p w:rsidR="00623AD8" w:rsidRPr="00500220" w:rsidRDefault="00623AD8" w:rsidP="00FF562A">
            <w:r w:rsidRPr="00500220">
              <w:t>II неделя</w:t>
            </w:r>
          </w:p>
        </w:tc>
        <w:tc>
          <w:tcPr>
            <w:tcW w:w="2665" w:type="dxa"/>
          </w:tcPr>
          <w:p w:rsidR="00623AD8" w:rsidRPr="00500220" w:rsidRDefault="00623AD8" w:rsidP="00FF562A">
            <w:r w:rsidRPr="00500220">
              <w:t>III неделя</w:t>
            </w:r>
          </w:p>
        </w:tc>
        <w:tc>
          <w:tcPr>
            <w:tcW w:w="2074" w:type="dxa"/>
          </w:tcPr>
          <w:p w:rsidR="00623AD8" w:rsidRPr="00500220" w:rsidRDefault="00623AD8" w:rsidP="00FF562A">
            <w:r w:rsidRPr="00500220">
              <w:t>IV неделя</w:t>
            </w:r>
          </w:p>
        </w:tc>
      </w:tr>
      <w:tr w:rsidR="00623AD8" w:rsidRPr="00500220" w:rsidTr="00FF562A">
        <w:tc>
          <w:tcPr>
            <w:tcW w:w="1418" w:type="dxa"/>
          </w:tcPr>
          <w:p w:rsidR="00623AD8" w:rsidRPr="00500220" w:rsidRDefault="00623AD8" w:rsidP="00FF562A">
            <w:r w:rsidRPr="00500220">
              <w:t>Сентябрь</w:t>
            </w:r>
          </w:p>
        </w:tc>
        <w:tc>
          <w:tcPr>
            <w:tcW w:w="1998" w:type="dxa"/>
          </w:tcPr>
          <w:p w:rsidR="00623AD8" w:rsidRPr="00500220" w:rsidRDefault="00623AD8" w:rsidP="00FF562A">
            <w:r w:rsidRPr="00500220">
              <w:t>Беседа «Как я провёл лето»</w:t>
            </w:r>
          </w:p>
        </w:tc>
        <w:tc>
          <w:tcPr>
            <w:tcW w:w="2159" w:type="dxa"/>
          </w:tcPr>
          <w:p w:rsidR="00623AD8" w:rsidRPr="00500220" w:rsidRDefault="00623AD8" w:rsidP="00FF562A">
            <w:r w:rsidRPr="00500220">
              <w:t>Беседа с детьми о летнем отдыхе – страна большая, наш край, город ее часть.</w:t>
            </w:r>
          </w:p>
        </w:tc>
        <w:tc>
          <w:tcPr>
            <w:tcW w:w="2665" w:type="dxa"/>
          </w:tcPr>
          <w:p w:rsidR="00623AD8" w:rsidRPr="00500220" w:rsidRDefault="00623AD8" w:rsidP="00FF562A">
            <w:r w:rsidRPr="00500220">
              <w:t>«Край, в котором мы живем» (географическое расположение, климатические особенности).</w:t>
            </w:r>
          </w:p>
        </w:tc>
        <w:tc>
          <w:tcPr>
            <w:tcW w:w="2074" w:type="dxa"/>
          </w:tcPr>
          <w:p w:rsidR="00623AD8" w:rsidRPr="00500220" w:rsidRDefault="00623AD8" w:rsidP="00FF562A">
            <w:r w:rsidRPr="00500220">
              <w:t>Экскурсия по экологической тропе (растит</w:t>
            </w:r>
            <w:r>
              <w:t xml:space="preserve">ельный мир родного края, </w:t>
            </w:r>
            <w:proofErr w:type="gramStart"/>
            <w:r>
              <w:t>г</w:t>
            </w:r>
            <w:proofErr w:type="gramEnd"/>
            <w:r>
              <w:t>. Липецка</w:t>
            </w:r>
            <w:r w:rsidRPr="00500220">
              <w:t>).</w:t>
            </w:r>
          </w:p>
        </w:tc>
      </w:tr>
      <w:tr w:rsidR="00623AD8" w:rsidRPr="00500220" w:rsidTr="00FF562A">
        <w:tc>
          <w:tcPr>
            <w:tcW w:w="1418" w:type="dxa"/>
          </w:tcPr>
          <w:p w:rsidR="00623AD8" w:rsidRPr="00500220" w:rsidRDefault="00623AD8" w:rsidP="00FF562A">
            <w:r w:rsidRPr="00500220">
              <w:t>Октябрь</w:t>
            </w:r>
          </w:p>
        </w:tc>
        <w:tc>
          <w:tcPr>
            <w:tcW w:w="1998" w:type="dxa"/>
          </w:tcPr>
          <w:p w:rsidR="00623AD8" w:rsidRPr="00500220" w:rsidRDefault="00623AD8" w:rsidP="00FF562A">
            <w:r w:rsidRPr="00500220">
              <w:t>Мир природы «Хвойные и лиственные деревья».</w:t>
            </w:r>
          </w:p>
        </w:tc>
        <w:tc>
          <w:tcPr>
            <w:tcW w:w="2159" w:type="dxa"/>
          </w:tcPr>
          <w:p w:rsidR="00623AD8" w:rsidRPr="00500220" w:rsidRDefault="00623AD8" w:rsidP="00FF562A">
            <w:r w:rsidRPr="00500220">
              <w:t>Сюжетно-ролевая игра «МЧС».</w:t>
            </w:r>
          </w:p>
        </w:tc>
        <w:tc>
          <w:tcPr>
            <w:tcW w:w="2665" w:type="dxa"/>
          </w:tcPr>
          <w:p w:rsidR="00623AD8" w:rsidRPr="00500220" w:rsidRDefault="00623AD8" w:rsidP="00FF562A">
            <w:r w:rsidRPr="00500220">
              <w:t>Рассказ воспитателя «О символике родного края».</w:t>
            </w:r>
          </w:p>
        </w:tc>
        <w:tc>
          <w:tcPr>
            <w:tcW w:w="2074" w:type="dxa"/>
          </w:tcPr>
          <w:p w:rsidR="00623AD8" w:rsidRPr="00500220" w:rsidRDefault="00623AD8" w:rsidP="00FF562A">
            <w:r w:rsidRPr="00500220">
              <w:t>Рассматривание карт</w:t>
            </w:r>
            <w:r>
              <w:t>ы России, карты Липецкой</w:t>
            </w:r>
            <w:r w:rsidRPr="00500220">
              <w:t xml:space="preserve"> </w:t>
            </w:r>
          </w:p>
        </w:tc>
      </w:tr>
      <w:tr w:rsidR="00623AD8" w:rsidRPr="00500220" w:rsidTr="00FF562A">
        <w:tc>
          <w:tcPr>
            <w:tcW w:w="1418" w:type="dxa"/>
          </w:tcPr>
          <w:p w:rsidR="00623AD8" w:rsidRPr="00500220" w:rsidRDefault="00623AD8" w:rsidP="00FF562A">
            <w:r w:rsidRPr="00500220">
              <w:t>Ноябрь</w:t>
            </w:r>
          </w:p>
        </w:tc>
        <w:tc>
          <w:tcPr>
            <w:tcW w:w="1998" w:type="dxa"/>
          </w:tcPr>
          <w:p w:rsidR="00623AD8" w:rsidRPr="00500220" w:rsidRDefault="00623AD8" w:rsidP="00FF562A">
            <w:r w:rsidRPr="00500220">
              <w:t xml:space="preserve">Беседа «Чем славится </w:t>
            </w:r>
            <w:r>
              <w:t>г</w:t>
            </w:r>
            <w:proofErr w:type="gramStart"/>
            <w:r>
              <w:t>.Л</w:t>
            </w:r>
            <w:proofErr w:type="gramEnd"/>
            <w:r>
              <w:t xml:space="preserve">ипецк </w:t>
            </w:r>
            <w:r w:rsidRPr="00500220">
              <w:t>» (на основе наглядного материала).</w:t>
            </w:r>
          </w:p>
        </w:tc>
        <w:tc>
          <w:tcPr>
            <w:tcW w:w="2159" w:type="dxa"/>
          </w:tcPr>
          <w:p w:rsidR="00623AD8" w:rsidRPr="00500220" w:rsidRDefault="00623AD8" w:rsidP="00FF562A">
            <w:r w:rsidRPr="00500220">
              <w:t>Экскурсия к строительству нового дома.</w:t>
            </w:r>
          </w:p>
        </w:tc>
        <w:tc>
          <w:tcPr>
            <w:tcW w:w="2665" w:type="dxa"/>
          </w:tcPr>
          <w:p w:rsidR="00623AD8" w:rsidRPr="00500220" w:rsidRDefault="00623AD8" w:rsidP="00FF562A">
            <w:r w:rsidRPr="00500220">
              <w:t>«Поиграем в экономику» (что из чего сделано?)</w:t>
            </w:r>
          </w:p>
        </w:tc>
        <w:tc>
          <w:tcPr>
            <w:tcW w:w="2074" w:type="dxa"/>
          </w:tcPr>
          <w:p w:rsidR="00623AD8" w:rsidRPr="00500220" w:rsidRDefault="00623AD8" w:rsidP="00FF562A">
            <w:r w:rsidRPr="00500220">
              <w:t>Выставка рисунков «Мама лучшая на свете» посвященная Дню матери.</w:t>
            </w:r>
          </w:p>
        </w:tc>
      </w:tr>
      <w:tr w:rsidR="00623AD8" w:rsidRPr="00500220" w:rsidTr="00FF562A">
        <w:tc>
          <w:tcPr>
            <w:tcW w:w="1418" w:type="dxa"/>
          </w:tcPr>
          <w:p w:rsidR="00623AD8" w:rsidRPr="00500220" w:rsidRDefault="00623AD8" w:rsidP="00FF562A">
            <w:r w:rsidRPr="00500220">
              <w:t>Декабрь</w:t>
            </w:r>
          </w:p>
        </w:tc>
        <w:tc>
          <w:tcPr>
            <w:tcW w:w="1998" w:type="dxa"/>
          </w:tcPr>
          <w:p w:rsidR="00623AD8" w:rsidRPr="00500220" w:rsidRDefault="00623AD8" w:rsidP="00FF562A">
            <w:r w:rsidRPr="00500220">
              <w:t>«Панорама добрых дел».</w:t>
            </w:r>
          </w:p>
        </w:tc>
        <w:tc>
          <w:tcPr>
            <w:tcW w:w="2159" w:type="dxa"/>
          </w:tcPr>
          <w:p w:rsidR="00623AD8" w:rsidRPr="00500220" w:rsidRDefault="00623AD8" w:rsidP="00FF562A">
            <w:r w:rsidRPr="00500220">
              <w:t>Экскурсия в краеведческий музей</w:t>
            </w:r>
            <w:r w:rsidR="00110EF8">
              <w:t xml:space="preserve"> с</w:t>
            </w:r>
            <w:proofErr w:type="gramStart"/>
            <w:r w:rsidR="00110EF8">
              <w:t>.Д</w:t>
            </w:r>
            <w:proofErr w:type="gramEnd"/>
            <w:r w:rsidR="00110EF8">
              <w:t>олгоруково</w:t>
            </w:r>
            <w:r w:rsidRPr="00500220">
              <w:t>.</w:t>
            </w:r>
          </w:p>
        </w:tc>
        <w:tc>
          <w:tcPr>
            <w:tcW w:w="2665" w:type="dxa"/>
          </w:tcPr>
          <w:p w:rsidR="00623AD8" w:rsidRPr="00500220" w:rsidRDefault="00623AD8" w:rsidP="00FF562A">
            <w:r w:rsidRPr="00500220">
              <w:t>Природоохраняемая акция «Не рубите елочку».</w:t>
            </w:r>
          </w:p>
        </w:tc>
        <w:tc>
          <w:tcPr>
            <w:tcW w:w="2074" w:type="dxa"/>
          </w:tcPr>
          <w:p w:rsidR="00623AD8" w:rsidRPr="00500220" w:rsidRDefault="00623AD8" w:rsidP="00FF562A">
            <w:r w:rsidRPr="00500220">
              <w:t>Создание группового альбома «Все профессии важны, все профессии нужны» (профессии округа).</w:t>
            </w:r>
          </w:p>
        </w:tc>
      </w:tr>
      <w:tr w:rsidR="00623AD8" w:rsidRPr="00500220" w:rsidTr="00FF562A">
        <w:tc>
          <w:tcPr>
            <w:tcW w:w="1418" w:type="dxa"/>
          </w:tcPr>
          <w:p w:rsidR="00623AD8" w:rsidRPr="00500220" w:rsidRDefault="00623AD8" w:rsidP="00FF562A">
            <w:r w:rsidRPr="00500220">
              <w:t>Январь</w:t>
            </w:r>
          </w:p>
        </w:tc>
        <w:tc>
          <w:tcPr>
            <w:tcW w:w="1998" w:type="dxa"/>
          </w:tcPr>
          <w:p w:rsidR="00623AD8" w:rsidRPr="00500220" w:rsidRDefault="00623AD8" w:rsidP="00FF562A">
            <w:r w:rsidRPr="00500220">
              <w:t>Чтение рассказа «Кто хозяин?» (В.Осеева)</w:t>
            </w:r>
          </w:p>
        </w:tc>
        <w:tc>
          <w:tcPr>
            <w:tcW w:w="2159" w:type="dxa"/>
          </w:tcPr>
          <w:p w:rsidR="00623AD8" w:rsidRPr="00500220" w:rsidRDefault="00623AD8" w:rsidP="00113E4A">
            <w:r w:rsidRPr="00500220">
              <w:t xml:space="preserve">Изготовление с детьми и родителями герба </w:t>
            </w:r>
            <w:r w:rsidR="00113E4A">
              <w:t>с</w:t>
            </w:r>
            <w:proofErr w:type="gramStart"/>
            <w:r w:rsidR="00113E4A">
              <w:t>.Д</w:t>
            </w:r>
            <w:proofErr w:type="gramEnd"/>
            <w:r w:rsidR="00113E4A">
              <w:t>олгоруково</w:t>
            </w:r>
          </w:p>
        </w:tc>
        <w:tc>
          <w:tcPr>
            <w:tcW w:w="2665" w:type="dxa"/>
          </w:tcPr>
          <w:p w:rsidR="00623AD8" w:rsidRPr="00500220" w:rsidRDefault="00623AD8" w:rsidP="00FF562A">
            <w:r w:rsidRPr="00500220">
              <w:t xml:space="preserve">История возникновения </w:t>
            </w:r>
          </w:p>
          <w:p w:rsidR="00623AD8" w:rsidRPr="00500220" w:rsidRDefault="00113E4A" w:rsidP="00FF562A">
            <w:r>
              <w:t>С.Долгоруково</w:t>
            </w:r>
          </w:p>
        </w:tc>
        <w:tc>
          <w:tcPr>
            <w:tcW w:w="2074" w:type="dxa"/>
          </w:tcPr>
          <w:p w:rsidR="00623AD8" w:rsidRPr="00500220" w:rsidRDefault="00623AD8" w:rsidP="00FF562A">
            <w:r w:rsidRPr="00500220">
              <w:t>Проект (д/и) «Вкусная и полезная пища».</w:t>
            </w:r>
          </w:p>
        </w:tc>
      </w:tr>
      <w:tr w:rsidR="00623AD8" w:rsidRPr="00500220" w:rsidTr="00FF562A">
        <w:tc>
          <w:tcPr>
            <w:tcW w:w="1418" w:type="dxa"/>
          </w:tcPr>
          <w:p w:rsidR="00623AD8" w:rsidRPr="00500220" w:rsidRDefault="00623AD8" w:rsidP="00FF562A">
            <w:r w:rsidRPr="00500220">
              <w:t>Февраль</w:t>
            </w:r>
          </w:p>
        </w:tc>
        <w:tc>
          <w:tcPr>
            <w:tcW w:w="1998" w:type="dxa"/>
          </w:tcPr>
          <w:p w:rsidR="00623AD8" w:rsidRPr="00500220" w:rsidRDefault="00623AD8" w:rsidP="00FF562A">
            <w:r w:rsidRPr="00500220">
              <w:t>Защитники земли Русской (Илья Муромец, Добрыня Никитич, Алеша Попович).</w:t>
            </w:r>
          </w:p>
        </w:tc>
        <w:tc>
          <w:tcPr>
            <w:tcW w:w="2159" w:type="dxa"/>
          </w:tcPr>
          <w:p w:rsidR="00623AD8" w:rsidRPr="00500220" w:rsidRDefault="00623AD8" w:rsidP="00FF562A">
            <w:r w:rsidRPr="00500220">
              <w:t>Природный мир «Природа и человек».</w:t>
            </w:r>
          </w:p>
        </w:tc>
        <w:tc>
          <w:tcPr>
            <w:tcW w:w="2665" w:type="dxa"/>
          </w:tcPr>
          <w:p w:rsidR="00623AD8" w:rsidRPr="00500220" w:rsidRDefault="00623AD8" w:rsidP="00FF562A">
            <w:r w:rsidRPr="00500220">
              <w:t>Акция «Подарки для Защитников Отечества».</w:t>
            </w:r>
          </w:p>
        </w:tc>
        <w:tc>
          <w:tcPr>
            <w:tcW w:w="2074" w:type="dxa"/>
          </w:tcPr>
          <w:p w:rsidR="00623AD8" w:rsidRPr="00500220" w:rsidRDefault="00623AD8" w:rsidP="00FF562A">
            <w:r w:rsidRPr="00500220">
              <w:t>Праздник День Защитника Отечества.</w:t>
            </w:r>
          </w:p>
        </w:tc>
      </w:tr>
      <w:tr w:rsidR="00623AD8" w:rsidRPr="00500220" w:rsidTr="00FF562A">
        <w:tc>
          <w:tcPr>
            <w:tcW w:w="1418" w:type="dxa"/>
          </w:tcPr>
          <w:p w:rsidR="00623AD8" w:rsidRPr="00500220" w:rsidRDefault="00623AD8" w:rsidP="00FF562A">
            <w:r w:rsidRPr="00500220">
              <w:t>Март</w:t>
            </w:r>
          </w:p>
        </w:tc>
        <w:tc>
          <w:tcPr>
            <w:tcW w:w="1998" w:type="dxa"/>
          </w:tcPr>
          <w:p w:rsidR="00623AD8" w:rsidRPr="00500220" w:rsidRDefault="00623AD8" w:rsidP="00FF562A">
            <w:r w:rsidRPr="00500220">
              <w:t xml:space="preserve">Праздник, посвященный </w:t>
            </w:r>
            <w:r w:rsidRPr="00500220">
              <w:lastRenderedPageBreak/>
              <w:t>международному женскому дню 8 Марта</w:t>
            </w:r>
          </w:p>
        </w:tc>
        <w:tc>
          <w:tcPr>
            <w:tcW w:w="2159" w:type="dxa"/>
          </w:tcPr>
          <w:p w:rsidR="00623AD8" w:rsidRPr="00500220" w:rsidRDefault="00623AD8" w:rsidP="00FF562A">
            <w:r w:rsidRPr="00500220">
              <w:lastRenderedPageBreak/>
              <w:t>Целевая прогулк</w:t>
            </w:r>
            <w:r>
              <w:t xml:space="preserve">а по близлежащим </w:t>
            </w:r>
            <w:r>
              <w:lastRenderedPageBreak/>
              <w:t xml:space="preserve">улицам </w:t>
            </w:r>
            <w:r w:rsidR="00110EF8">
              <w:t>с</w:t>
            </w:r>
            <w:proofErr w:type="gramStart"/>
            <w:r w:rsidR="00110EF8">
              <w:t>.Д</w:t>
            </w:r>
            <w:proofErr w:type="gramEnd"/>
            <w:r w:rsidR="00110EF8">
              <w:t>олгоруково</w:t>
            </w:r>
            <w:r w:rsidRPr="00500220">
              <w:t>. Природоохраняемая</w:t>
            </w:r>
            <w:r>
              <w:t xml:space="preserve"> </w:t>
            </w:r>
            <w:r w:rsidRPr="00500220">
              <w:t xml:space="preserve"> акция «Берегите птиц».</w:t>
            </w:r>
          </w:p>
        </w:tc>
        <w:tc>
          <w:tcPr>
            <w:tcW w:w="2665" w:type="dxa"/>
          </w:tcPr>
          <w:p w:rsidR="00623AD8" w:rsidRPr="00500220" w:rsidRDefault="00623AD8" w:rsidP="00FF562A">
            <w:r w:rsidRPr="00500220">
              <w:lastRenderedPageBreak/>
              <w:t xml:space="preserve">Изготовление альбома фотографий </w:t>
            </w:r>
            <w:r w:rsidRPr="00500220">
              <w:lastRenderedPageBreak/>
              <w:t xml:space="preserve">«Достопримечательности </w:t>
            </w:r>
            <w:proofErr w:type="gramStart"/>
            <w:r w:rsidRPr="00500220">
              <w:t>г</w:t>
            </w:r>
            <w:proofErr w:type="gramEnd"/>
            <w:r w:rsidRPr="00500220">
              <w:t xml:space="preserve">. </w:t>
            </w:r>
            <w:r>
              <w:t>Липецка</w:t>
            </w:r>
          </w:p>
        </w:tc>
        <w:tc>
          <w:tcPr>
            <w:tcW w:w="2074" w:type="dxa"/>
          </w:tcPr>
          <w:p w:rsidR="00623AD8" w:rsidRPr="00500220" w:rsidRDefault="00623AD8" w:rsidP="00FF562A">
            <w:r w:rsidRPr="00500220">
              <w:lastRenderedPageBreak/>
              <w:t xml:space="preserve">Экскурсия в </w:t>
            </w:r>
            <w:r>
              <w:t xml:space="preserve"> историю города </w:t>
            </w:r>
            <w:r w:rsidRPr="00500220">
              <w:lastRenderedPageBreak/>
              <w:t xml:space="preserve">«Встреча </w:t>
            </w:r>
            <w:proofErr w:type="gramStart"/>
            <w:r w:rsidRPr="00500220">
              <w:t>с</w:t>
            </w:r>
            <w:proofErr w:type="gramEnd"/>
            <w:r w:rsidRPr="00500220">
              <w:t xml:space="preserve"> знаменитыми людьми </w:t>
            </w:r>
          </w:p>
          <w:p w:rsidR="00623AD8" w:rsidRPr="00500220" w:rsidRDefault="00623AD8" w:rsidP="00FF562A">
            <w:r>
              <w:t>г. Липецка</w:t>
            </w:r>
            <w:r w:rsidRPr="00500220">
              <w:t>».</w:t>
            </w:r>
          </w:p>
        </w:tc>
      </w:tr>
      <w:tr w:rsidR="00623AD8" w:rsidRPr="00500220" w:rsidTr="00FF562A">
        <w:tc>
          <w:tcPr>
            <w:tcW w:w="1418" w:type="dxa"/>
          </w:tcPr>
          <w:p w:rsidR="00623AD8" w:rsidRPr="00500220" w:rsidRDefault="00623AD8" w:rsidP="00FF562A">
            <w:r w:rsidRPr="00500220">
              <w:lastRenderedPageBreak/>
              <w:t>Апрель</w:t>
            </w:r>
          </w:p>
        </w:tc>
        <w:tc>
          <w:tcPr>
            <w:tcW w:w="1998" w:type="dxa"/>
          </w:tcPr>
          <w:p w:rsidR="00623AD8" w:rsidRPr="00500220" w:rsidRDefault="00623AD8" w:rsidP="00FF562A">
            <w:r w:rsidRPr="00500220">
              <w:t>Беседа с детьми «</w:t>
            </w:r>
            <w:proofErr w:type="gramStart"/>
            <w:r w:rsidRPr="00500220">
              <w:t>Люди</w:t>
            </w:r>
            <w:proofErr w:type="gramEnd"/>
            <w:r w:rsidRPr="00500220">
              <w:t xml:space="preserve"> каких национальностей населяют наш город».</w:t>
            </w:r>
          </w:p>
        </w:tc>
        <w:tc>
          <w:tcPr>
            <w:tcW w:w="2159" w:type="dxa"/>
          </w:tcPr>
          <w:p w:rsidR="00623AD8" w:rsidRPr="00500220" w:rsidRDefault="00623AD8" w:rsidP="00FF562A">
            <w:r w:rsidRPr="00500220">
              <w:t>Сюжетно-ролевая игра «Пут</w:t>
            </w:r>
            <w:r>
              <w:t xml:space="preserve">ешествие по </w:t>
            </w:r>
            <w:r w:rsidR="00110EF8">
              <w:t>селу</w:t>
            </w:r>
            <w:r w:rsidRPr="00500220">
              <w:t>».</w:t>
            </w:r>
          </w:p>
        </w:tc>
        <w:tc>
          <w:tcPr>
            <w:tcW w:w="2665" w:type="dxa"/>
          </w:tcPr>
          <w:p w:rsidR="00623AD8" w:rsidRPr="00500220" w:rsidRDefault="00623AD8" w:rsidP="00FF562A">
            <w:r w:rsidRPr="00500220">
              <w:t>«Кем работают наши родители».</w:t>
            </w:r>
          </w:p>
        </w:tc>
        <w:tc>
          <w:tcPr>
            <w:tcW w:w="2074" w:type="dxa"/>
          </w:tcPr>
          <w:p w:rsidR="00623AD8" w:rsidRPr="00500220" w:rsidRDefault="00623AD8" w:rsidP="00FF562A">
            <w:r w:rsidRPr="00500220">
              <w:t xml:space="preserve">Экскурсия к </w:t>
            </w:r>
            <w:proofErr w:type="gramStart"/>
            <w:r w:rsidRPr="00500220">
              <w:t xml:space="preserve">памятнику </w:t>
            </w:r>
            <w:r>
              <w:t xml:space="preserve"> Есенина</w:t>
            </w:r>
            <w:proofErr w:type="gramEnd"/>
            <w:r>
              <w:t>.</w:t>
            </w:r>
          </w:p>
        </w:tc>
      </w:tr>
      <w:tr w:rsidR="00623AD8" w:rsidRPr="00500220" w:rsidTr="00FF562A">
        <w:tc>
          <w:tcPr>
            <w:tcW w:w="1418" w:type="dxa"/>
          </w:tcPr>
          <w:p w:rsidR="00623AD8" w:rsidRPr="00500220" w:rsidRDefault="00623AD8" w:rsidP="00FF562A">
            <w:r w:rsidRPr="00500220">
              <w:t>Май</w:t>
            </w:r>
          </w:p>
        </w:tc>
        <w:tc>
          <w:tcPr>
            <w:tcW w:w="1998" w:type="dxa"/>
          </w:tcPr>
          <w:p w:rsidR="00623AD8" w:rsidRPr="00500220" w:rsidRDefault="00623AD8" w:rsidP="00FF562A">
            <w:r w:rsidRPr="00500220">
              <w:t>Тематический праздник «День Победы»</w:t>
            </w:r>
            <w:r>
              <w:t xml:space="preserve">. Встреча с героями ВОВ </w:t>
            </w:r>
            <w:proofErr w:type="gramStart"/>
            <w:r>
              <w:t>г</w:t>
            </w:r>
            <w:proofErr w:type="gramEnd"/>
            <w:r>
              <w:t>. Липецка</w:t>
            </w:r>
            <w:r w:rsidRPr="00500220">
              <w:t>.</w:t>
            </w:r>
          </w:p>
        </w:tc>
        <w:tc>
          <w:tcPr>
            <w:tcW w:w="2159" w:type="dxa"/>
          </w:tcPr>
          <w:p w:rsidR="00623AD8" w:rsidRPr="00500220" w:rsidRDefault="00623AD8" w:rsidP="00FF562A">
            <w:r w:rsidRPr="00500220">
              <w:t>«Вкусная и полезная пища».</w:t>
            </w:r>
          </w:p>
        </w:tc>
        <w:tc>
          <w:tcPr>
            <w:tcW w:w="2665" w:type="dxa"/>
          </w:tcPr>
          <w:p w:rsidR="00623AD8" w:rsidRPr="00500220" w:rsidRDefault="00623AD8" w:rsidP="00FF562A">
            <w:r w:rsidRPr="00500220">
              <w:t>Бесед</w:t>
            </w:r>
            <w:r>
              <w:t xml:space="preserve">а «Национальная одежда </w:t>
            </w:r>
            <w:r w:rsidRPr="00500220">
              <w:t>народов</w:t>
            </w:r>
            <w:r>
              <w:t xml:space="preserve"> России</w:t>
            </w:r>
            <w:r w:rsidRPr="00500220">
              <w:t>».</w:t>
            </w:r>
          </w:p>
        </w:tc>
        <w:tc>
          <w:tcPr>
            <w:tcW w:w="2074" w:type="dxa"/>
          </w:tcPr>
          <w:p w:rsidR="00623AD8" w:rsidRPr="00500220" w:rsidRDefault="00623AD8" w:rsidP="00FF562A">
            <w:r w:rsidRPr="00500220">
              <w:t>Викторина «Знаешь ли ты свой город?»</w:t>
            </w:r>
          </w:p>
        </w:tc>
      </w:tr>
      <w:tr w:rsidR="00623AD8" w:rsidRPr="00500220" w:rsidTr="00FF562A">
        <w:tc>
          <w:tcPr>
            <w:tcW w:w="1418" w:type="dxa"/>
          </w:tcPr>
          <w:p w:rsidR="00623AD8" w:rsidRPr="00500220" w:rsidRDefault="00623AD8" w:rsidP="00FF562A">
            <w:r w:rsidRPr="00500220">
              <w:t>Июнь</w:t>
            </w:r>
          </w:p>
        </w:tc>
        <w:tc>
          <w:tcPr>
            <w:tcW w:w="1998" w:type="dxa"/>
          </w:tcPr>
          <w:p w:rsidR="00623AD8" w:rsidRPr="00500220" w:rsidRDefault="00623AD8" w:rsidP="00FF562A">
            <w:r w:rsidRPr="00500220">
              <w:t>«Украсим детский сад» (озеленение территории детского сада).</w:t>
            </w:r>
          </w:p>
        </w:tc>
        <w:tc>
          <w:tcPr>
            <w:tcW w:w="2159" w:type="dxa"/>
          </w:tcPr>
          <w:p w:rsidR="00623AD8" w:rsidRPr="00500220" w:rsidRDefault="00623AD8" w:rsidP="00FF562A">
            <w:r w:rsidRPr="00500220">
              <w:t>«Дом, в котором я живу» выставка рисунков.</w:t>
            </w:r>
          </w:p>
        </w:tc>
        <w:tc>
          <w:tcPr>
            <w:tcW w:w="2665" w:type="dxa"/>
          </w:tcPr>
          <w:p w:rsidR="00623AD8" w:rsidRPr="00500220" w:rsidRDefault="00623AD8" w:rsidP="00FF562A">
            <w:r w:rsidRPr="00500220">
              <w:t>Досуг «Зарница».</w:t>
            </w:r>
          </w:p>
        </w:tc>
        <w:tc>
          <w:tcPr>
            <w:tcW w:w="2074" w:type="dxa"/>
          </w:tcPr>
          <w:p w:rsidR="00623AD8" w:rsidRPr="00500220" w:rsidRDefault="00623AD8" w:rsidP="00FF562A">
            <w:r w:rsidRPr="00500220">
              <w:t>«Лесные приключения» путешествие по экологической тропе.</w:t>
            </w:r>
          </w:p>
        </w:tc>
      </w:tr>
      <w:tr w:rsidR="00623AD8" w:rsidRPr="00500220" w:rsidTr="00FF562A">
        <w:tc>
          <w:tcPr>
            <w:tcW w:w="1418" w:type="dxa"/>
          </w:tcPr>
          <w:p w:rsidR="00623AD8" w:rsidRPr="00500220" w:rsidRDefault="00623AD8" w:rsidP="00FF562A">
            <w:r w:rsidRPr="00500220">
              <w:t>Июль</w:t>
            </w:r>
          </w:p>
        </w:tc>
        <w:tc>
          <w:tcPr>
            <w:tcW w:w="1998" w:type="dxa"/>
          </w:tcPr>
          <w:p w:rsidR="00623AD8" w:rsidRPr="00500220" w:rsidRDefault="00623AD8" w:rsidP="00FF562A">
            <w:r w:rsidRPr="00500220">
              <w:t>Беседа «Рыбы наших водоемов». Сбор гербария.</w:t>
            </w:r>
          </w:p>
        </w:tc>
        <w:tc>
          <w:tcPr>
            <w:tcW w:w="2159" w:type="dxa"/>
          </w:tcPr>
          <w:p w:rsidR="00623AD8" w:rsidRPr="00500220" w:rsidRDefault="00623AD8" w:rsidP="00FF562A">
            <w:r w:rsidRPr="00500220">
              <w:t>Экскурсия в краеведческий музей.</w:t>
            </w:r>
          </w:p>
        </w:tc>
        <w:tc>
          <w:tcPr>
            <w:tcW w:w="2665" w:type="dxa"/>
          </w:tcPr>
          <w:p w:rsidR="00623AD8" w:rsidRPr="00500220" w:rsidRDefault="00623AD8" w:rsidP="00FF562A">
            <w:r w:rsidRPr="00500220">
              <w:t>Развлечение «Приключения капельки».</w:t>
            </w:r>
          </w:p>
        </w:tc>
        <w:tc>
          <w:tcPr>
            <w:tcW w:w="2074" w:type="dxa"/>
          </w:tcPr>
          <w:p w:rsidR="00623AD8" w:rsidRPr="00500220" w:rsidRDefault="00623AD8" w:rsidP="00FF562A">
            <w:r w:rsidRPr="00500220">
              <w:t>Познакомить с заказником « « с животными, занесенными в Красную книгу.</w:t>
            </w:r>
          </w:p>
        </w:tc>
      </w:tr>
      <w:tr w:rsidR="00623AD8" w:rsidRPr="00500220" w:rsidTr="00FF562A">
        <w:tc>
          <w:tcPr>
            <w:tcW w:w="1418" w:type="dxa"/>
          </w:tcPr>
          <w:p w:rsidR="00623AD8" w:rsidRPr="00500220" w:rsidRDefault="00623AD8" w:rsidP="00FF562A">
            <w:r w:rsidRPr="00500220">
              <w:t>Август</w:t>
            </w:r>
          </w:p>
        </w:tc>
        <w:tc>
          <w:tcPr>
            <w:tcW w:w="1998" w:type="dxa"/>
          </w:tcPr>
          <w:p w:rsidR="00623AD8" w:rsidRPr="00500220" w:rsidRDefault="00623AD8" w:rsidP="00FF562A"/>
        </w:tc>
        <w:tc>
          <w:tcPr>
            <w:tcW w:w="2159" w:type="dxa"/>
          </w:tcPr>
          <w:p w:rsidR="00623AD8" w:rsidRPr="00500220" w:rsidRDefault="00623AD8" w:rsidP="00FF562A">
            <w:r w:rsidRPr="00500220">
              <w:t>Составление</w:t>
            </w:r>
            <w:r w:rsidR="00110EF8">
              <w:t xml:space="preserve"> с детьми Красной книги </w:t>
            </w:r>
            <w:r>
              <w:t xml:space="preserve"> Липецк</w:t>
            </w:r>
            <w:r w:rsidR="00110EF8">
              <w:t>ой области</w:t>
            </w:r>
          </w:p>
        </w:tc>
        <w:tc>
          <w:tcPr>
            <w:tcW w:w="2665" w:type="dxa"/>
          </w:tcPr>
          <w:p w:rsidR="00623AD8" w:rsidRPr="00500220" w:rsidRDefault="00113E4A" w:rsidP="00FF562A">
            <w:r>
              <w:t>«Символика села</w:t>
            </w:r>
            <w:r w:rsidR="00623AD8" w:rsidRPr="00500220">
              <w:t xml:space="preserve">». </w:t>
            </w:r>
          </w:p>
        </w:tc>
        <w:tc>
          <w:tcPr>
            <w:tcW w:w="2074" w:type="dxa"/>
          </w:tcPr>
          <w:p w:rsidR="00623AD8" w:rsidRPr="00500220" w:rsidRDefault="00623AD8" w:rsidP="00FF562A">
            <w:r w:rsidRPr="00500220">
              <w:t>«Наша друж</w:t>
            </w:r>
            <w:r>
              <w:t xml:space="preserve">ная семья» – о людях </w:t>
            </w:r>
            <w:r w:rsidRPr="00500220">
              <w:t>населяющих город.</w:t>
            </w:r>
          </w:p>
        </w:tc>
      </w:tr>
    </w:tbl>
    <w:p w:rsidR="00623AD8" w:rsidRPr="00500220" w:rsidRDefault="00623AD8" w:rsidP="00623AD8">
      <w:pPr>
        <w:spacing w:before="100" w:beforeAutospacing="1" w:after="100" w:afterAutospacing="1"/>
        <w:jc w:val="center"/>
      </w:pPr>
      <w:r w:rsidRPr="00500220">
        <w:t>Подготовительная группа (6–7 лет)</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2625"/>
        <w:gridCol w:w="2166"/>
        <w:gridCol w:w="1997"/>
        <w:gridCol w:w="2284"/>
      </w:tblGrid>
      <w:tr w:rsidR="00623AD8" w:rsidRPr="00500220" w:rsidTr="00FF562A">
        <w:tc>
          <w:tcPr>
            <w:tcW w:w="1418" w:type="dxa"/>
          </w:tcPr>
          <w:p w:rsidR="00623AD8" w:rsidRPr="00500220" w:rsidRDefault="00623AD8" w:rsidP="00FF562A">
            <w:r w:rsidRPr="00500220">
              <w:t>Месяц</w:t>
            </w:r>
          </w:p>
        </w:tc>
        <w:tc>
          <w:tcPr>
            <w:tcW w:w="2625" w:type="dxa"/>
          </w:tcPr>
          <w:p w:rsidR="00623AD8" w:rsidRPr="00500220" w:rsidRDefault="00623AD8" w:rsidP="00FF562A">
            <w:r w:rsidRPr="00500220">
              <w:t>I неделя</w:t>
            </w:r>
          </w:p>
        </w:tc>
        <w:tc>
          <w:tcPr>
            <w:tcW w:w="0" w:type="auto"/>
          </w:tcPr>
          <w:p w:rsidR="00623AD8" w:rsidRPr="00500220" w:rsidRDefault="00623AD8" w:rsidP="00FF562A">
            <w:r w:rsidRPr="00500220">
              <w:t>II неделя</w:t>
            </w:r>
          </w:p>
        </w:tc>
        <w:tc>
          <w:tcPr>
            <w:tcW w:w="0" w:type="auto"/>
          </w:tcPr>
          <w:p w:rsidR="00623AD8" w:rsidRPr="00500220" w:rsidRDefault="00623AD8" w:rsidP="00FF562A">
            <w:r w:rsidRPr="00500220">
              <w:t>III неделя</w:t>
            </w:r>
          </w:p>
        </w:tc>
        <w:tc>
          <w:tcPr>
            <w:tcW w:w="2284" w:type="dxa"/>
          </w:tcPr>
          <w:p w:rsidR="00623AD8" w:rsidRPr="00500220" w:rsidRDefault="00623AD8" w:rsidP="00FF562A">
            <w:r w:rsidRPr="00500220">
              <w:t>IV неделя</w:t>
            </w:r>
          </w:p>
        </w:tc>
      </w:tr>
      <w:tr w:rsidR="00623AD8" w:rsidRPr="00500220" w:rsidTr="00FF562A">
        <w:tc>
          <w:tcPr>
            <w:tcW w:w="1418" w:type="dxa"/>
          </w:tcPr>
          <w:p w:rsidR="00623AD8" w:rsidRPr="00500220" w:rsidRDefault="00623AD8" w:rsidP="00FF562A">
            <w:r w:rsidRPr="00500220">
              <w:t>Сентябрь</w:t>
            </w:r>
          </w:p>
        </w:tc>
        <w:tc>
          <w:tcPr>
            <w:tcW w:w="2625" w:type="dxa"/>
          </w:tcPr>
          <w:p w:rsidR="00623AD8" w:rsidRPr="00500220" w:rsidRDefault="00623AD8" w:rsidP="00FF562A">
            <w:r w:rsidRPr="00500220">
              <w:t xml:space="preserve">Конкурс рисунков «Памятники героям» </w:t>
            </w:r>
          </w:p>
        </w:tc>
        <w:tc>
          <w:tcPr>
            <w:tcW w:w="0" w:type="auto"/>
          </w:tcPr>
          <w:p w:rsidR="00623AD8" w:rsidRPr="00500220" w:rsidRDefault="00623AD8" w:rsidP="00FF562A">
            <w:r w:rsidRPr="00500220">
              <w:t>Родные просторы (знако</w:t>
            </w:r>
            <w:r>
              <w:t xml:space="preserve">мство с местоположением </w:t>
            </w:r>
            <w:proofErr w:type="gramStart"/>
            <w:r>
              <w:t>г</w:t>
            </w:r>
            <w:proofErr w:type="gramEnd"/>
            <w:r>
              <w:t xml:space="preserve">. Липецка </w:t>
            </w:r>
            <w:r w:rsidRPr="00500220">
              <w:t xml:space="preserve"> на карте).</w:t>
            </w:r>
          </w:p>
        </w:tc>
        <w:tc>
          <w:tcPr>
            <w:tcW w:w="0" w:type="auto"/>
          </w:tcPr>
          <w:p w:rsidR="00623AD8" w:rsidRPr="00500220" w:rsidRDefault="00623AD8" w:rsidP="00FF562A">
            <w:r w:rsidRPr="00500220">
              <w:t>«Край, в котором мы живем».</w:t>
            </w:r>
          </w:p>
        </w:tc>
        <w:tc>
          <w:tcPr>
            <w:tcW w:w="2284" w:type="dxa"/>
          </w:tcPr>
          <w:p w:rsidR="00623AD8" w:rsidRPr="00500220" w:rsidRDefault="00623AD8" w:rsidP="00FF562A">
            <w:r w:rsidRPr="00500220">
              <w:t xml:space="preserve">Проект «Наше </w:t>
            </w:r>
            <w:r>
              <w:t xml:space="preserve">семейное </w:t>
            </w:r>
            <w:r w:rsidRPr="00500220">
              <w:t>дерево».</w:t>
            </w:r>
          </w:p>
        </w:tc>
      </w:tr>
      <w:tr w:rsidR="00623AD8" w:rsidRPr="00500220" w:rsidTr="00FF562A">
        <w:tc>
          <w:tcPr>
            <w:tcW w:w="1418" w:type="dxa"/>
          </w:tcPr>
          <w:p w:rsidR="00623AD8" w:rsidRPr="00500220" w:rsidRDefault="00623AD8" w:rsidP="00FF562A">
            <w:r w:rsidRPr="00500220">
              <w:t>Октябрь</w:t>
            </w:r>
          </w:p>
        </w:tc>
        <w:tc>
          <w:tcPr>
            <w:tcW w:w="2625" w:type="dxa"/>
          </w:tcPr>
          <w:p w:rsidR="00623AD8" w:rsidRPr="00500220" w:rsidRDefault="00623AD8" w:rsidP="00FF562A">
            <w:r w:rsidRPr="00500220">
              <w:t>«Как можно стать юным экологом».</w:t>
            </w:r>
          </w:p>
        </w:tc>
        <w:tc>
          <w:tcPr>
            <w:tcW w:w="0" w:type="auto"/>
          </w:tcPr>
          <w:p w:rsidR="00623AD8" w:rsidRPr="00500220" w:rsidRDefault="00623AD8" w:rsidP="00FF562A">
            <w:r w:rsidRPr="00500220">
              <w:t xml:space="preserve">«Кладовая </w:t>
            </w:r>
          </w:p>
          <w:p w:rsidR="00623AD8" w:rsidRPr="00500220" w:rsidRDefault="00623AD8" w:rsidP="00FF562A">
            <w:r>
              <w:t>г. Липецка</w:t>
            </w:r>
            <w:r w:rsidRPr="00500220">
              <w:t>» (полезные ископаемые округа).</w:t>
            </w:r>
          </w:p>
        </w:tc>
        <w:tc>
          <w:tcPr>
            <w:tcW w:w="0" w:type="auto"/>
          </w:tcPr>
          <w:p w:rsidR="00623AD8" w:rsidRPr="00500220" w:rsidRDefault="00623AD8" w:rsidP="00FF562A">
            <w:r w:rsidRPr="00500220">
              <w:t>Оформление подборки из домашних фотоальбомов «История моего города».</w:t>
            </w:r>
          </w:p>
        </w:tc>
        <w:tc>
          <w:tcPr>
            <w:tcW w:w="2284" w:type="dxa"/>
          </w:tcPr>
          <w:p w:rsidR="00623AD8" w:rsidRPr="00500220" w:rsidRDefault="00623AD8" w:rsidP="00FF562A">
            <w:r w:rsidRPr="00500220">
              <w:t xml:space="preserve">Экскурсия по близлежащим улицам </w:t>
            </w:r>
          </w:p>
          <w:p w:rsidR="00623AD8" w:rsidRPr="00500220" w:rsidRDefault="00623AD8" w:rsidP="00FF562A">
            <w:pPr>
              <w:spacing w:before="100" w:beforeAutospacing="1" w:after="100" w:afterAutospacing="1"/>
            </w:pPr>
            <w:r>
              <w:t>г. Липецка</w:t>
            </w:r>
            <w:r w:rsidRPr="00500220">
              <w:t xml:space="preserve"> Рассказ педагога о происхождении названий улиц.</w:t>
            </w:r>
          </w:p>
        </w:tc>
      </w:tr>
      <w:tr w:rsidR="00623AD8" w:rsidRPr="00500220" w:rsidTr="00FF562A">
        <w:tc>
          <w:tcPr>
            <w:tcW w:w="1418" w:type="dxa"/>
          </w:tcPr>
          <w:p w:rsidR="00623AD8" w:rsidRPr="00500220" w:rsidRDefault="00623AD8" w:rsidP="00FF562A">
            <w:r w:rsidRPr="00500220">
              <w:t>Ноябрь</w:t>
            </w:r>
          </w:p>
        </w:tc>
        <w:tc>
          <w:tcPr>
            <w:tcW w:w="2625" w:type="dxa"/>
          </w:tcPr>
          <w:p w:rsidR="00623AD8" w:rsidRPr="00500220" w:rsidRDefault="00623AD8" w:rsidP="00FF562A">
            <w:r w:rsidRPr="00500220">
              <w:t>Проект (комплексно</w:t>
            </w:r>
            <w:r>
              <w:t>е занятие) «Символика г</w:t>
            </w:r>
            <w:proofErr w:type="gramStart"/>
            <w:r>
              <w:t>.Л</w:t>
            </w:r>
            <w:proofErr w:type="gramEnd"/>
            <w:r>
              <w:t xml:space="preserve">ипецка </w:t>
            </w:r>
            <w:r w:rsidRPr="00500220">
              <w:t xml:space="preserve">» (изобразительная и </w:t>
            </w:r>
            <w:r w:rsidRPr="00500220">
              <w:lastRenderedPageBreak/>
              <w:t>музыкальная деятельность).</w:t>
            </w:r>
          </w:p>
        </w:tc>
        <w:tc>
          <w:tcPr>
            <w:tcW w:w="0" w:type="auto"/>
          </w:tcPr>
          <w:p w:rsidR="00623AD8" w:rsidRPr="00500220" w:rsidRDefault="00623AD8" w:rsidP="00FF562A">
            <w:r w:rsidRPr="00500220">
              <w:lastRenderedPageBreak/>
              <w:t xml:space="preserve">Беседа «Лес – многоэтажный дом», знакомство с профессией </w:t>
            </w:r>
            <w:r w:rsidRPr="00500220">
              <w:lastRenderedPageBreak/>
              <w:t>лесника, егеря.</w:t>
            </w:r>
          </w:p>
        </w:tc>
        <w:tc>
          <w:tcPr>
            <w:tcW w:w="0" w:type="auto"/>
          </w:tcPr>
          <w:p w:rsidR="00623AD8" w:rsidRPr="00500220" w:rsidRDefault="00623AD8" w:rsidP="00FF562A">
            <w:r w:rsidRPr="00500220">
              <w:lastRenderedPageBreak/>
              <w:t xml:space="preserve">«Кладовая </w:t>
            </w:r>
          </w:p>
          <w:p w:rsidR="00623AD8" w:rsidRPr="00500220" w:rsidRDefault="00623AD8" w:rsidP="00FF562A">
            <w:pPr>
              <w:spacing w:before="100" w:beforeAutospacing="1" w:after="100" w:afterAutospacing="1"/>
            </w:pPr>
            <w:r>
              <w:t>г. Липецка</w:t>
            </w:r>
            <w:r w:rsidRPr="00500220">
              <w:t xml:space="preserve">» (полезные </w:t>
            </w:r>
            <w:r w:rsidRPr="00500220">
              <w:lastRenderedPageBreak/>
              <w:t>ископаемые округа).</w:t>
            </w:r>
          </w:p>
        </w:tc>
        <w:tc>
          <w:tcPr>
            <w:tcW w:w="2284" w:type="dxa"/>
          </w:tcPr>
          <w:p w:rsidR="00623AD8" w:rsidRPr="00500220" w:rsidRDefault="00623AD8" w:rsidP="00FF562A">
            <w:r w:rsidRPr="00500220">
              <w:lastRenderedPageBreak/>
              <w:t>Спортивный досуг, посвященный Дню матери.</w:t>
            </w:r>
          </w:p>
        </w:tc>
      </w:tr>
      <w:tr w:rsidR="00623AD8" w:rsidRPr="00500220" w:rsidTr="00FF562A">
        <w:tc>
          <w:tcPr>
            <w:tcW w:w="1418" w:type="dxa"/>
          </w:tcPr>
          <w:p w:rsidR="00623AD8" w:rsidRPr="00500220" w:rsidRDefault="00623AD8" w:rsidP="00FF562A">
            <w:r w:rsidRPr="00500220">
              <w:lastRenderedPageBreak/>
              <w:t>Декабрь</w:t>
            </w:r>
          </w:p>
        </w:tc>
        <w:tc>
          <w:tcPr>
            <w:tcW w:w="2625" w:type="dxa"/>
          </w:tcPr>
          <w:p w:rsidR="00623AD8" w:rsidRPr="00500220" w:rsidRDefault="00623AD8" w:rsidP="00FF562A">
            <w:r>
              <w:t>Беседа «Важные даты  города Липецка</w:t>
            </w:r>
            <w:r w:rsidRPr="00500220">
              <w:t>».</w:t>
            </w:r>
          </w:p>
        </w:tc>
        <w:tc>
          <w:tcPr>
            <w:tcW w:w="0" w:type="auto"/>
          </w:tcPr>
          <w:p w:rsidR="00623AD8" w:rsidRPr="00500220" w:rsidRDefault="00623AD8" w:rsidP="00FF562A">
            <w:r w:rsidRPr="00500220">
              <w:t>Сюжетно-ролевая игра «Путешествие по городу».</w:t>
            </w:r>
          </w:p>
        </w:tc>
        <w:tc>
          <w:tcPr>
            <w:tcW w:w="0" w:type="auto"/>
          </w:tcPr>
          <w:p w:rsidR="00623AD8" w:rsidRPr="00500220" w:rsidRDefault="00623AD8" w:rsidP="00FF562A">
            <w:r w:rsidRPr="00500220">
              <w:t>Изготовление плакатов на тему «Сохраним красавицу елку».</w:t>
            </w:r>
          </w:p>
        </w:tc>
        <w:tc>
          <w:tcPr>
            <w:tcW w:w="2284" w:type="dxa"/>
          </w:tcPr>
          <w:p w:rsidR="00623AD8" w:rsidRPr="00500220" w:rsidRDefault="00623AD8" w:rsidP="00FF562A">
            <w:r w:rsidRPr="00500220">
              <w:t>Творческая гостиная для дете</w:t>
            </w:r>
            <w:r>
              <w:t xml:space="preserve">й и родителей «Культура </w:t>
            </w:r>
            <w:r w:rsidRPr="00500220">
              <w:t xml:space="preserve"> народов</w:t>
            </w:r>
            <w:r>
              <w:t xml:space="preserve">  России</w:t>
            </w:r>
            <w:r w:rsidRPr="00500220">
              <w:t>».</w:t>
            </w:r>
          </w:p>
        </w:tc>
      </w:tr>
      <w:tr w:rsidR="00623AD8" w:rsidRPr="00500220" w:rsidTr="00FF562A">
        <w:tc>
          <w:tcPr>
            <w:tcW w:w="1418" w:type="dxa"/>
          </w:tcPr>
          <w:p w:rsidR="00623AD8" w:rsidRPr="00500220" w:rsidRDefault="00623AD8" w:rsidP="00FF562A">
            <w:r w:rsidRPr="00500220">
              <w:t>Январь</w:t>
            </w:r>
          </w:p>
        </w:tc>
        <w:tc>
          <w:tcPr>
            <w:tcW w:w="2625" w:type="dxa"/>
          </w:tcPr>
          <w:p w:rsidR="00623AD8" w:rsidRPr="00500220" w:rsidRDefault="00623AD8" w:rsidP="00FF562A">
            <w:r>
              <w:t>Спортивное развлечение «Достав</w:t>
            </w:r>
            <w:r w:rsidRPr="00500220">
              <w:t>ь пакет», «Ориентировка по карте».</w:t>
            </w:r>
          </w:p>
        </w:tc>
        <w:tc>
          <w:tcPr>
            <w:tcW w:w="0" w:type="auto"/>
          </w:tcPr>
          <w:p w:rsidR="00623AD8" w:rsidRDefault="00623AD8" w:rsidP="00FF562A">
            <w:r w:rsidRPr="00500220">
              <w:t xml:space="preserve">Чтение </w:t>
            </w:r>
          </w:p>
          <w:p w:rsidR="00623AD8" w:rsidRDefault="00623AD8" w:rsidP="00FF562A">
            <w:r w:rsidRPr="00500220">
              <w:t xml:space="preserve">З. Александрова «Дозор». </w:t>
            </w:r>
          </w:p>
          <w:p w:rsidR="00623AD8" w:rsidRPr="00500220" w:rsidRDefault="00623AD8" w:rsidP="00FF562A">
            <w:r w:rsidRPr="00500220">
              <w:t>А. Нехода «Летчики».</w:t>
            </w:r>
          </w:p>
        </w:tc>
        <w:tc>
          <w:tcPr>
            <w:tcW w:w="0" w:type="auto"/>
          </w:tcPr>
          <w:p w:rsidR="00623AD8" w:rsidRPr="00500220" w:rsidRDefault="00623AD8" w:rsidP="00FF562A"/>
        </w:tc>
        <w:tc>
          <w:tcPr>
            <w:tcW w:w="2284" w:type="dxa"/>
          </w:tcPr>
          <w:p w:rsidR="00623AD8" w:rsidRPr="00500220" w:rsidRDefault="00623AD8" w:rsidP="00FF562A">
            <w:r w:rsidRPr="00500220">
              <w:t xml:space="preserve">«Архитектура родного города». </w:t>
            </w:r>
          </w:p>
        </w:tc>
      </w:tr>
      <w:tr w:rsidR="00623AD8" w:rsidRPr="00500220" w:rsidTr="00FF562A">
        <w:tc>
          <w:tcPr>
            <w:tcW w:w="1418" w:type="dxa"/>
          </w:tcPr>
          <w:p w:rsidR="00623AD8" w:rsidRPr="00500220" w:rsidRDefault="00623AD8" w:rsidP="00FF562A">
            <w:r w:rsidRPr="00500220">
              <w:t>Февраль</w:t>
            </w:r>
          </w:p>
        </w:tc>
        <w:tc>
          <w:tcPr>
            <w:tcW w:w="2625" w:type="dxa"/>
          </w:tcPr>
          <w:p w:rsidR="00623AD8" w:rsidRPr="00500220" w:rsidRDefault="00623AD8" w:rsidP="00FF562A">
            <w:r>
              <w:t>Природоохраня</w:t>
            </w:r>
            <w:r w:rsidRPr="00500220">
              <w:t>емая акция «Помогите птицам зимой».</w:t>
            </w:r>
          </w:p>
        </w:tc>
        <w:tc>
          <w:tcPr>
            <w:tcW w:w="0" w:type="auto"/>
          </w:tcPr>
          <w:p w:rsidR="00623AD8" w:rsidRPr="00500220" w:rsidRDefault="00623AD8" w:rsidP="00FF562A">
            <w:r w:rsidRPr="00500220">
              <w:t xml:space="preserve">Оформление альбома «История детского сада </w:t>
            </w:r>
          </w:p>
        </w:tc>
        <w:tc>
          <w:tcPr>
            <w:tcW w:w="0" w:type="auto"/>
          </w:tcPr>
          <w:p w:rsidR="00623AD8" w:rsidRPr="00500220" w:rsidRDefault="00623AD8" w:rsidP="00FF562A">
            <w:r w:rsidRPr="00500220">
              <w:t xml:space="preserve">Операция «Радость» изготовление подарков и вручение солдатам воинской части </w:t>
            </w:r>
          </w:p>
          <w:p w:rsidR="00623AD8" w:rsidRPr="00500220" w:rsidRDefault="00623AD8" w:rsidP="00FF562A">
            <w:r>
              <w:t>г. Липецка</w:t>
            </w:r>
          </w:p>
        </w:tc>
        <w:tc>
          <w:tcPr>
            <w:tcW w:w="2284" w:type="dxa"/>
          </w:tcPr>
          <w:p w:rsidR="00623AD8" w:rsidRPr="00500220" w:rsidRDefault="00623AD8" w:rsidP="00FF562A">
            <w:r w:rsidRPr="00500220">
              <w:t xml:space="preserve">Праздник– </w:t>
            </w:r>
            <w:proofErr w:type="gramStart"/>
            <w:r w:rsidRPr="00500220">
              <w:t>Де</w:t>
            </w:r>
            <w:proofErr w:type="gramEnd"/>
            <w:r w:rsidRPr="00500220">
              <w:t>нь Защитника Отечества.</w:t>
            </w:r>
          </w:p>
        </w:tc>
      </w:tr>
      <w:tr w:rsidR="00623AD8" w:rsidRPr="00500220" w:rsidTr="00FF562A">
        <w:tc>
          <w:tcPr>
            <w:tcW w:w="1418" w:type="dxa"/>
          </w:tcPr>
          <w:p w:rsidR="00623AD8" w:rsidRPr="00500220" w:rsidRDefault="00623AD8" w:rsidP="00FF562A">
            <w:r w:rsidRPr="00500220">
              <w:t>Март</w:t>
            </w:r>
          </w:p>
        </w:tc>
        <w:tc>
          <w:tcPr>
            <w:tcW w:w="2625" w:type="dxa"/>
          </w:tcPr>
          <w:p w:rsidR="00623AD8" w:rsidRPr="00500220" w:rsidRDefault="00623AD8" w:rsidP="00FF562A">
            <w:r w:rsidRPr="00500220">
              <w:t>Праздник «Наши мамы».</w:t>
            </w:r>
          </w:p>
        </w:tc>
        <w:tc>
          <w:tcPr>
            <w:tcW w:w="0" w:type="auto"/>
          </w:tcPr>
          <w:p w:rsidR="00623AD8" w:rsidRPr="00500220" w:rsidRDefault="00623AD8" w:rsidP="00FF562A">
            <w:r w:rsidRPr="00500220">
              <w:t>«Все профессии нужны, все профессии важны».</w:t>
            </w:r>
          </w:p>
        </w:tc>
        <w:tc>
          <w:tcPr>
            <w:tcW w:w="0" w:type="auto"/>
          </w:tcPr>
          <w:p w:rsidR="00623AD8" w:rsidRPr="00500220" w:rsidRDefault="00623AD8" w:rsidP="00FF562A">
            <w:r w:rsidRPr="00500220">
              <w:t>Беседа с использованием эксперимента «Край суровый и ласковый» (климатические особенности).</w:t>
            </w:r>
          </w:p>
        </w:tc>
        <w:tc>
          <w:tcPr>
            <w:tcW w:w="2284" w:type="dxa"/>
          </w:tcPr>
          <w:p w:rsidR="00623AD8" w:rsidRPr="00500220" w:rsidRDefault="00623AD8" w:rsidP="00FF562A">
            <w:r w:rsidRPr="00500220">
              <w:t>Рассказ педагога о Героях Советского Союза</w:t>
            </w:r>
            <w:r>
              <w:t xml:space="preserve"> г</w:t>
            </w:r>
            <w:proofErr w:type="gramStart"/>
            <w:r>
              <w:t>.Л</w:t>
            </w:r>
            <w:proofErr w:type="gramEnd"/>
            <w:r>
              <w:t>ипецка</w:t>
            </w:r>
          </w:p>
        </w:tc>
      </w:tr>
      <w:tr w:rsidR="00623AD8" w:rsidRPr="00500220" w:rsidTr="00FF562A">
        <w:tc>
          <w:tcPr>
            <w:tcW w:w="1418" w:type="dxa"/>
          </w:tcPr>
          <w:p w:rsidR="00623AD8" w:rsidRPr="00500220" w:rsidRDefault="00623AD8" w:rsidP="00FF562A">
            <w:r w:rsidRPr="00500220">
              <w:t>Апрель</w:t>
            </w:r>
          </w:p>
        </w:tc>
        <w:tc>
          <w:tcPr>
            <w:tcW w:w="2625" w:type="dxa"/>
          </w:tcPr>
          <w:p w:rsidR="00623AD8" w:rsidRPr="00500220" w:rsidRDefault="00623AD8" w:rsidP="00FF562A">
            <w:r w:rsidRPr="00500220">
              <w:t>Досуг «Зеленая служба Айболита» (к всероссийскому дню здоровья).</w:t>
            </w:r>
          </w:p>
        </w:tc>
        <w:tc>
          <w:tcPr>
            <w:tcW w:w="0" w:type="auto"/>
          </w:tcPr>
          <w:p w:rsidR="00623AD8" w:rsidRPr="00500220" w:rsidRDefault="00623AD8" w:rsidP="00FF562A">
            <w:r w:rsidRPr="00500220">
              <w:t>«Чем богат наш край» – экскурсия в краеведческий музей.</w:t>
            </w:r>
          </w:p>
        </w:tc>
        <w:tc>
          <w:tcPr>
            <w:tcW w:w="0" w:type="auto"/>
          </w:tcPr>
          <w:p w:rsidR="00623AD8" w:rsidRPr="00500220" w:rsidRDefault="00623AD8" w:rsidP="00FF562A">
            <w:r w:rsidRPr="00500220">
              <w:t>Проект (рисование) «Язык орнаментов».</w:t>
            </w:r>
          </w:p>
        </w:tc>
        <w:tc>
          <w:tcPr>
            <w:tcW w:w="2284" w:type="dxa"/>
          </w:tcPr>
          <w:p w:rsidR="00623AD8" w:rsidRPr="00500220" w:rsidRDefault="00623AD8" w:rsidP="00FF562A">
            <w:r w:rsidRPr="00500220">
              <w:t xml:space="preserve">Беседа «Архитектура родного города». </w:t>
            </w:r>
          </w:p>
        </w:tc>
      </w:tr>
      <w:tr w:rsidR="00623AD8" w:rsidRPr="00500220" w:rsidTr="00FF562A">
        <w:tc>
          <w:tcPr>
            <w:tcW w:w="1418" w:type="dxa"/>
          </w:tcPr>
          <w:p w:rsidR="00623AD8" w:rsidRPr="00500220" w:rsidRDefault="00623AD8" w:rsidP="00FF562A">
            <w:r w:rsidRPr="00500220">
              <w:t>Май</w:t>
            </w:r>
          </w:p>
        </w:tc>
        <w:tc>
          <w:tcPr>
            <w:tcW w:w="2625" w:type="dxa"/>
          </w:tcPr>
          <w:p w:rsidR="00623AD8" w:rsidRPr="00500220" w:rsidRDefault="00623AD8" w:rsidP="00FF562A">
            <w:r>
              <w:t>Экскурсия в «Парк Победы</w:t>
            </w:r>
            <w:r w:rsidRPr="00500220">
              <w:t xml:space="preserve">». </w:t>
            </w:r>
          </w:p>
        </w:tc>
        <w:tc>
          <w:tcPr>
            <w:tcW w:w="0" w:type="auto"/>
          </w:tcPr>
          <w:p w:rsidR="00623AD8" w:rsidRPr="00500220" w:rsidRDefault="00623AD8" w:rsidP="00FF562A">
            <w:r w:rsidRPr="00500220">
              <w:t>Рассказ педагога о за</w:t>
            </w:r>
            <w:r>
              <w:t>поведных местах  г</w:t>
            </w:r>
            <w:proofErr w:type="gramStart"/>
            <w:r>
              <w:t>.Л</w:t>
            </w:r>
            <w:proofErr w:type="gramEnd"/>
            <w:r>
              <w:t>ипецка</w:t>
            </w:r>
            <w:r w:rsidRPr="00500220">
              <w:t>.</w:t>
            </w:r>
          </w:p>
        </w:tc>
        <w:tc>
          <w:tcPr>
            <w:tcW w:w="0" w:type="auto"/>
          </w:tcPr>
          <w:p w:rsidR="00623AD8" w:rsidRPr="00500220" w:rsidRDefault="00623AD8" w:rsidP="00FF562A">
            <w:r w:rsidRPr="00500220">
              <w:t>Викторина «Конкурс знатоков родного города».</w:t>
            </w:r>
          </w:p>
        </w:tc>
        <w:tc>
          <w:tcPr>
            <w:tcW w:w="2284" w:type="dxa"/>
          </w:tcPr>
          <w:p w:rsidR="00623AD8" w:rsidRPr="00500220" w:rsidRDefault="00623AD8" w:rsidP="00FF562A">
            <w:r>
              <w:t xml:space="preserve">«Я и мой город» с </w:t>
            </w:r>
            <w:r w:rsidRPr="00500220">
              <w:t>использованием поэтических произведений искусства, местных поэтов, художников.</w:t>
            </w:r>
          </w:p>
        </w:tc>
      </w:tr>
      <w:tr w:rsidR="00623AD8" w:rsidRPr="00500220" w:rsidTr="00FF562A">
        <w:tc>
          <w:tcPr>
            <w:tcW w:w="1418" w:type="dxa"/>
          </w:tcPr>
          <w:p w:rsidR="00623AD8" w:rsidRPr="00500220" w:rsidRDefault="00623AD8" w:rsidP="00FF562A">
            <w:r w:rsidRPr="00500220">
              <w:t>Июнь</w:t>
            </w:r>
          </w:p>
        </w:tc>
        <w:tc>
          <w:tcPr>
            <w:tcW w:w="2625" w:type="dxa"/>
          </w:tcPr>
          <w:p w:rsidR="00623AD8" w:rsidRPr="00500220" w:rsidRDefault="00623AD8" w:rsidP="00FF562A">
            <w:r w:rsidRPr="00500220">
              <w:t>День взаимопомощи «Зеленая улица» (озеленение территории детского сада).</w:t>
            </w:r>
          </w:p>
        </w:tc>
        <w:tc>
          <w:tcPr>
            <w:tcW w:w="0" w:type="auto"/>
          </w:tcPr>
          <w:p w:rsidR="00623AD8" w:rsidRPr="00500220" w:rsidRDefault="00623AD8" w:rsidP="00FF562A">
            <w:r w:rsidRPr="00500220">
              <w:t>Беседа</w:t>
            </w:r>
            <w:r>
              <w:t xml:space="preserve"> «Красная книга  Липецкой области</w:t>
            </w:r>
            <w:r w:rsidRPr="00500220">
              <w:t>».</w:t>
            </w:r>
          </w:p>
        </w:tc>
        <w:tc>
          <w:tcPr>
            <w:tcW w:w="0" w:type="auto"/>
          </w:tcPr>
          <w:p w:rsidR="00623AD8" w:rsidRPr="00500220" w:rsidRDefault="00623AD8" w:rsidP="00FF562A">
            <w:r w:rsidRPr="00500220">
              <w:t>Сюжетно-ролевая игра «Путешествие по городу».</w:t>
            </w:r>
          </w:p>
        </w:tc>
        <w:tc>
          <w:tcPr>
            <w:tcW w:w="2284" w:type="dxa"/>
          </w:tcPr>
          <w:p w:rsidR="00623AD8" w:rsidRPr="00500220" w:rsidRDefault="00623AD8" w:rsidP="00FF562A">
            <w:r w:rsidRPr="00500220">
              <w:t>Игра – фестиваль «Загадки Лешего».</w:t>
            </w:r>
          </w:p>
        </w:tc>
      </w:tr>
      <w:tr w:rsidR="00623AD8" w:rsidRPr="00500220" w:rsidTr="00FF562A">
        <w:tc>
          <w:tcPr>
            <w:tcW w:w="1418" w:type="dxa"/>
          </w:tcPr>
          <w:p w:rsidR="00623AD8" w:rsidRPr="00500220" w:rsidRDefault="00623AD8" w:rsidP="00FF562A">
            <w:r w:rsidRPr="00500220">
              <w:t>Июль</w:t>
            </w:r>
          </w:p>
        </w:tc>
        <w:tc>
          <w:tcPr>
            <w:tcW w:w="2625" w:type="dxa"/>
          </w:tcPr>
          <w:p w:rsidR="00623AD8" w:rsidRPr="00500220" w:rsidRDefault="00623AD8" w:rsidP="00FF562A">
            <w:r>
              <w:t>Досуг</w:t>
            </w:r>
            <w:r w:rsidRPr="00500220">
              <w:t xml:space="preserve"> «Учимся радоваться природе».</w:t>
            </w:r>
          </w:p>
        </w:tc>
        <w:tc>
          <w:tcPr>
            <w:tcW w:w="0" w:type="auto"/>
          </w:tcPr>
          <w:p w:rsidR="00623AD8" w:rsidRPr="00500220" w:rsidRDefault="00623AD8" w:rsidP="00FF562A">
            <w:r w:rsidRPr="00500220">
              <w:t>Досуг «Зарница».</w:t>
            </w:r>
          </w:p>
        </w:tc>
        <w:tc>
          <w:tcPr>
            <w:tcW w:w="0" w:type="auto"/>
          </w:tcPr>
          <w:p w:rsidR="00623AD8" w:rsidRPr="00500220" w:rsidRDefault="00623AD8" w:rsidP="00FF562A">
            <w:r w:rsidRPr="00500220">
              <w:t>Беседа «Зачем людям нужна вода?»</w:t>
            </w:r>
          </w:p>
        </w:tc>
        <w:tc>
          <w:tcPr>
            <w:tcW w:w="2284" w:type="dxa"/>
          </w:tcPr>
          <w:p w:rsidR="00623AD8" w:rsidRPr="00500220" w:rsidRDefault="00623AD8" w:rsidP="00FF562A">
            <w:r w:rsidRPr="00500220">
              <w:t>Составление творческих альбомов по рассказам</w:t>
            </w:r>
            <w:r>
              <w:t xml:space="preserve">   </w:t>
            </w:r>
            <w:r w:rsidRPr="00500220">
              <w:t>детей «Мой город».</w:t>
            </w:r>
          </w:p>
        </w:tc>
      </w:tr>
      <w:tr w:rsidR="00623AD8" w:rsidRPr="00500220" w:rsidTr="00FF562A">
        <w:tc>
          <w:tcPr>
            <w:tcW w:w="1418" w:type="dxa"/>
          </w:tcPr>
          <w:p w:rsidR="00623AD8" w:rsidRPr="00500220" w:rsidRDefault="00623AD8" w:rsidP="00FF562A">
            <w:r w:rsidRPr="00500220">
              <w:t>Август</w:t>
            </w:r>
          </w:p>
        </w:tc>
        <w:tc>
          <w:tcPr>
            <w:tcW w:w="2625" w:type="dxa"/>
          </w:tcPr>
          <w:p w:rsidR="00623AD8" w:rsidRPr="00500220" w:rsidRDefault="00623AD8" w:rsidP="00FF562A">
            <w:r w:rsidRPr="00500220">
              <w:t>Государственная символ</w:t>
            </w:r>
            <w:r>
              <w:t>ика, символика города, Липецкой</w:t>
            </w:r>
            <w:r w:rsidRPr="00500220">
              <w:t xml:space="preserve"> </w:t>
            </w:r>
            <w:r w:rsidRPr="00500220">
              <w:lastRenderedPageBreak/>
              <w:t>области</w:t>
            </w:r>
            <w:r w:rsidR="00110EF8">
              <w:t>, с. Долгоруково</w:t>
            </w:r>
            <w:r w:rsidRPr="00500220">
              <w:t xml:space="preserve"> (День флага).</w:t>
            </w:r>
          </w:p>
        </w:tc>
        <w:tc>
          <w:tcPr>
            <w:tcW w:w="0" w:type="auto"/>
          </w:tcPr>
          <w:p w:rsidR="00623AD8" w:rsidRPr="00500220" w:rsidRDefault="00623AD8" w:rsidP="00FF562A">
            <w:r w:rsidRPr="00500220">
              <w:lastRenderedPageBreak/>
              <w:t xml:space="preserve">Праздник русского народа (традиции, игры, </w:t>
            </w:r>
            <w:r w:rsidRPr="00500220">
              <w:lastRenderedPageBreak/>
              <w:t>обряды).</w:t>
            </w:r>
          </w:p>
        </w:tc>
        <w:tc>
          <w:tcPr>
            <w:tcW w:w="0" w:type="auto"/>
          </w:tcPr>
          <w:p w:rsidR="00623AD8" w:rsidRPr="00500220" w:rsidRDefault="00623AD8" w:rsidP="00FF562A">
            <w:r w:rsidRPr="00500220">
              <w:lastRenderedPageBreak/>
              <w:t>Досуг «Наши друзья</w:t>
            </w:r>
            <w:r>
              <w:t xml:space="preserve"> </w:t>
            </w:r>
            <w:r w:rsidRPr="00500220">
              <w:t xml:space="preserve"> деревья».</w:t>
            </w:r>
          </w:p>
          <w:p w:rsidR="00623AD8" w:rsidRPr="00500220" w:rsidRDefault="00623AD8" w:rsidP="00FF562A">
            <w:pPr>
              <w:spacing w:before="100" w:beforeAutospacing="1" w:after="100" w:afterAutospacing="1"/>
            </w:pPr>
          </w:p>
        </w:tc>
        <w:tc>
          <w:tcPr>
            <w:tcW w:w="2284" w:type="dxa"/>
          </w:tcPr>
          <w:p w:rsidR="00623AD8" w:rsidRPr="00500220" w:rsidRDefault="00623AD8" w:rsidP="00FF562A">
            <w:r w:rsidRPr="00500220">
              <w:lastRenderedPageBreak/>
              <w:t xml:space="preserve">Операция «Радость» – изготовление </w:t>
            </w:r>
            <w:r w:rsidRPr="00500220">
              <w:lastRenderedPageBreak/>
              <w:t>подарков для участников войны в мирное время.</w:t>
            </w:r>
          </w:p>
        </w:tc>
      </w:tr>
    </w:tbl>
    <w:p w:rsidR="00623AD8" w:rsidRDefault="00623AD8" w:rsidP="00623AD8"/>
    <w:p w:rsidR="00623AD8" w:rsidRDefault="00623AD8" w:rsidP="00623AD8">
      <w:pPr>
        <w:pStyle w:val="16"/>
        <w:spacing w:before="240" w:after="200" w:line="240" w:lineRule="auto"/>
        <w:ind w:left="360"/>
        <w:rPr>
          <w:rFonts w:ascii="Times New Roman" w:hAnsi="Times New Roman"/>
          <w:sz w:val="24"/>
          <w:szCs w:val="24"/>
        </w:rPr>
      </w:pPr>
    </w:p>
    <w:p w:rsidR="0096713F" w:rsidRPr="006D0BEE" w:rsidRDefault="0096713F" w:rsidP="00FB5619">
      <w:pPr>
        <w:pStyle w:val="Default"/>
        <w:rPr>
          <w:b/>
          <w:color w:val="auto"/>
        </w:rPr>
      </w:pPr>
    </w:p>
    <w:p w:rsidR="00FB5619" w:rsidRDefault="00FB5619" w:rsidP="00FB5619">
      <w:pPr>
        <w:ind w:firstLine="567"/>
        <w:jc w:val="both"/>
        <w:rPr>
          <w:b/>
        </w:rPr>
      </w:pPr>
      <w:r>
        <w:rPr>
          <w:b/>
        </w:rPr>
        <w:t>Методическое обеспечение:</w:t>
      </w:r>
    </w:p>
    <w:p w:rsidR="004F67B7" w:rsidRDefault="004F67B7" w:rsidP="00FB5619">
      <w:pPr>
        <w:ind w:firstLine="567"/>
        <w:jc w:val="both"/>
        <w:rPr>
          <w:b/>
        </w:rPr>
      </w:pPr>
    </w:p>
    <w:p w:rsidR="00FB5619" w:rsidRPr="001541A2" w:rsidRDefault="00FB5619" w:rsidP="00FB5619">
      <w:pPr>
        <w:jc w:val="both"/>
      </w:pPr>
      <w:r>
        <w:t xml:space="preserve">1. </w:t>
      </w:r>
      <w:r w:rsidRPr="001541A2">
        <w:t>Астахов В.В., Дюкарев Ю.В.. Сарычев B.C. Заповедная природа Ли</w:t>
      </w:r>
      <w:r w:rsidRPr="001541A2">
        <w:softHyphen/>
        <w:t>пецкого края. - Липецк: ООО «Фото-Проф-ТАСС», 2000.</w:t>
      </w:r>
    </w:p>
    <w:p w:rsidR="00FB5619" w:rsidRPr="001541A2" w:rsidRDefault="004F67B7" w:rsidP="00FB5619">
      <w:pPr>
        <w:jc w:val="both"/>
      </w:pPr>
      <w:r>
        <w:t>2</w:t>
      </w:r>
      <w:r w:rsidR="00FB5619">
        <w:t xml:space="preserve">. </w:t>
      </w:r>
      <w:r w:rsidR="00FB5619" w:rsidRPr="001541A2">
        <w:t>Шальнев Б.М.. Шахов В.В. Мир детства. Родная культура: учебник-хрестоматия по краеведению Липецкой области для дошкольного и младшего школьного возраста. Рязань - Липецк: ГЕЛИОН, 1996.</w:t>
      </w:r>
    </w:p>
    <w:p w:rsidR="00FB5619" w:rsidRPr="001541A2" w:rsidRDefault="004F67B7" w:rsidP="00FB5619">
      <w:pPr>
        <w:jc w:val="both"/>
      </w:pPr>
      <w:r>
        <w:t>3</w:t>
      </w:r>
      <w:r w:rsidR="00FB5619">
        <w:t xml:space="preserve">. </w:t>
      </w:r>
      <w:r w:rsidR="00FB5619" w:rsidRPr="001541A2">
        <w:t>Искусство родного края Автор-составитель Л.В.Ползикова ЛИРО,2008.</w:t>
      </w:r>
    </w:p>
    <w:p w:rsidR="00696A38" w:rsidRDefault="00696A38" w:rsidP="000514F7">
      <w:pPr>
        <w:rPr>
          <w:b/>
          <w:sz w:val="28"/>
          <w:szCs w:val="28"/>
        </w:rPr>
      </w:pPr>
    </w:p>
    <w:p w:rsidR="00D141B1" w:rsidRDefault="00D141B1" w:rsidP="00CB5205">
      <w:pPr>
        <w:spacing w:before="100" w:beforeAutospacing="1" w:after="100" w:afterAutospacing="1"/>
        <w:ind w:left="720"/>
        <w:rPr>
          <w:sz w:val="28"/>
          <w:szCs w:val="28"/>
        </w:rPr>
      </w:pPr>
    </w:p>
    <w:p w:rsidR="00CB5205" w:rsidRDefault="00CB5205" w:rsidP="00CB5205">
      <w:pPr>
        <w:spacing w:before="100" w:beforeAutospacing="1" w:after="100" w:afterAutospacing="1"/>
        <w:ind w:left="720"/>
        <w:rPr>
          <w:sz w:val="28"/>
          <w:szCs w:val="28"/>
        </w:rPr>
      </w:pPr>
    </w:p>
    <w:p w:rsidR="00CB5205" w:rsidRDefault="00CB5205" w:rsidP="00CB5205">
      <w:pPr>
        <w:spacing w:before="100" w:beforeAutospacing="1" w:after="100" w:afterAutospacing="1"/>
        <w:ind w:left="720"/>
        <w:rPr>
          <w:sz w:val="28"/>
          <w:szCs w:val="28"/>
        </w:rPr>
      </w:pPr>
    </w:p>
    <w:p w:rsidR="00CB5205" w:rsidRDefault="00CB5205" w:rsidP="00CB5205">
      <w:pPr>
        <w:spacing w:before="100" w:beforeAutospacing="1" w:after="100" w:afterAutospacing="1"/>
        <w:ind w:left="720"/>
        <w:rPr>
          <w:sz w:val="28"/>
          <w:szCs w:val="28"/>
        </w:rPr>
      </w:pPr>
    </w:p>
    <w:p w:rsidR="00CB5205" w:rsidRPr="004D51E0" w:rsidRDefault="00CB5205" w:rsidP="00CB5205">
      <w:pPr>
        <w:spacing w:before="100" w:beforeAutospacing="1" w:after="100" w:afterAutospacing="1"/>
        <w:ind w:left="720"/>
        <w:rPr>
          <w:sz w:val="28"/>
          <w:szCs w:val="28"/>
        </w:rPr>
      </w:pPr>
    </w:p>
    <w:p w:rsidR="00831417" w:rsidRDefault="00831417" w:rsidP="000514F7">
      <w:pPr>
        <w:rPr>
          <w:b/>
          <w:sz w:val="28"/>
          <w:szCs w:val="28"/>
        </w:rPr>
      </w:pPr>
    </w:p>
    <w:p w:rsidR="00C56D9F" w:rsidRDefault="00C56D9F" w:rsidP="00623200">
      <w:pPr>
        <w:jc w:val="both"/>
        <w:rPr>
          <w:sz w:val="28"/>
          <w:szCs w:val="28"/>
        </w:rPr>
      </w:pPr>
    </w:p>
    <w:p w:rsidR="00C12992" w:rsidRDefault="00C12992" w:rsidP="00623200">
      <w:pPr>
        <w:jc w:val="both"/>
        <w:rPr>
          <w:sz w:val="28"/>
          <w:szCs w:val="28"/>
        </w:rPr>
      </w:pPr>
    </w:p>
    <w:p w:rsidR="00C12992" w:rsidRDefault="00C12992" w:rsidP="00623200">
      <w:pPr>
        <w:jc w:val="both"/>
        <w:rPr>
          <w:sz w:val="28"/>
          <w:szCs w:val="28"/>
        </w:rPr>
      </w:pPr>
    </w:p>
    <w:p w:rsidR="00C12992" w:rsidRDefault="00C12992" w:rsidP="00623200">
      <w:pPr>
        <w:jc w:val="both"/>
        <w:rPr>
          <w:sz w:val="28"/>
          <w:szCs w:val="28"/>
        </w:rPr>
      </w:pPr>
    </w:p>
    <w:p w:rsidR="00F16FE9" w:rsidRDefault="00F16FE9" w:rsidP="008A2943">
      <w:pPr>
        <w:spacing w:before="100" w:beforeAutospacing="1" w:after="100" w:afterAutospacing="1"/>
        <w:jc w:val="center"/>
        <w:rPr>
          <w:b/>
          <w:sz w:val="28"/>
          <w:szCs w:val="28"/>
        </w:rPr>
      </w:pPr>
    </w:p>
    <w:p w:rsidR="00F16FE9" w:rsidRDefault="00F16FE9" w:rsidP="008A2943">
      <w:pPr>
        <w:spacing w:before="100" w:beforeAutospacing="1" w:after="100" w:afterAutospacing="1"/>
        <w:jc w:val="center"/>
        <w:rPr>
          <w:b/>
          <w:sz w:val="28"/>
          <w:szCs w:val="28"/>
        </w:rPr>
      </w:pPr>
    </w:p>
    <w:p w:rsidR="00F16FE9" w:rsidRDefault="00F16FE9" w:rsidP="008A2943">
      <w:pPr>
        <w:spacing w:before="100" w:beforeAutospacing="1" w:after="100" w:afterAutospacing="1"/>
        <w:jc w:val="center"/>
        <w:rPr>
          <w:b/>
          <w:sz w:val="28"/>
          <w:szCs w:val="28"/>
        </w:rPr>
      </w:pPr>
    </w:p>
    <w:p w:rsidR="00F16FE9" w:rsidRDefault="00F16FE9" w:rsidP="008A2943">
      <w:pPr>
        <w:spacing w:before="100" w:beforeAutospacing="1" w:after="100" w:afterAutospacing="1"/>
        <w:jc w:val="center"/>
        <w:rPr>
          <w:b/>
          <w:sz w:val="28"/>
          <w:szCs w:val="28"/>
        </w:rPr>
      </w:pPr>
    </w:p>
    <w:p w:rsidR="00903403" w:rsidRDefault="00903403" w:rsidP="008A2943">
      <w:pPr>
        <w:spacing w:before="100" w:beforeAutospacing="1" w:after="100" w:afterAutospacing="1"/>
        <w:jc w:val="center"/>
        <w:rPr>
          <w:b/>
          <w:sz w:val="28"/>
          <w:szCs w:val="28"/>
        </w:rPr>
      </w:pPr>
    </w:p>
    <w:p w:rsidR="00903403" w:rsidRDefault="00903403" w:rsidP="008A2943">
      <w:pPr>
        <w:spacing w:before="100" w:beforeAutospacing="1" w:after="100" w:afterAutospacing="1"/>
        <w:jc w:val="center"/>
        <w:rPr>
          <w:b/>
          <w:sz w:val="28"/>
          <w:szCs w:val="28"/>
        </w:rPr>
      </w:pPr>
    </w:p>
    <w:p w:rsidR="00955507" w:rsidRPr="008A2943" w:rsidRDefault="006C125A" w:rsidP="008A2943">
      <w:pPr>
        <w:spacing w:before="100" w:beforeAutospacing="1" w:after="100" w:afterAutospacing="1"/>
        <w:jc w:val="center"/>
        <w:rPr>
          <w:b/>
          <w:sz w:val="28"/>
          <w:szCs w:val="28"/>
        </w:rPr>
      </w:pPr>
      <w:r>
        <w:rPr>
          <w:b/>
          <w:sz w:val="28"/>
          <w:szCs w:val="28"/>
        </w:rPr>
        <w:t xml:space="preserve">                                             </w:t>
      </w:r>
      <w:r w:rsidR="00604BBF">
        <w:rPr>
          <w:b/>
          <w:bCs/>
          <w:sz w:val="28"/>
          <w:szCs w:val="28"/>
        </w:rPr>
        <w:t xml:space="preserve">     </w:t>
      </w:r>
    </w:p>
    <w:p w:rsidR="003D2384" w:rsidRDefault="006C125A" w:rsidP="006C125A">
      <w:pPr>
        <w:rPr>
          <w:b/>
          <w:sz w:val="28"/>
          <w:szCs w:val="28"/>
        </w:rPr>
      </w:pPr>
      <w:r>
        <w:rPr>
          <w:b/>
          <w:sz w:val="28"/>
          <w:szCs w:val="28"/>
        </w:rPr>
        <w:lastRenderedPageBreak/>
        <w:t xml:space="preserve">  </w:t>
      </w:r>
    </w:p>
    <w:p w:rsidR="006C125A" w:rsidRDefault="006C125A" w:rsidP="002D2121">
      <w:pPr>
        <w:jc w:val="center"/>
        <w:rPr>
          <w:b/>
          <w:sz w:val="28"/>
          <w:szCs w:val="28"/>
        </w:rPr>
      </w:pPr>
      <w:r w:rsidRPr="0039152F">
        <w:rPr>
          <w:b/>
          <w:sz w:val="28"/>
          <w:szCs w:val="28"/>
        </w:rPr>
        <w:t>3.Организационный раздел</w:t>
      </w:r>
    </w:p>
    <w:p w:rsidR="001B2AEC" w:rsidRDefault="006C125A" w:rsidP="006C125A">
      <w:pPr>
        <w:shd w:val="clear" w:color="auto" w:fill="FFFFFF"/>
        <w:tabs>
          <w:tab w:val="left" w:pos="770"/>
        </w:tabs>
        <w:spacing w:before="4"/>
        <w:ind w:right="2"/>
        <w:jc w:val="center"/>
        <w:rPr>
          <w:b/>
          <w:sz w:val="28"/>
          <w:szCs w:val="28"/>
        </w:rPr>
      </w:pPr>
      <w:proofErr w:type="gramStart"/>
      <w:r>
        <w:rPr>
          <w:b/>
          <w:sz w:val="28"/>
          <w:szCs w:val="28"/>
          <w:lang w:val="en-US"/>
        </w:rPr>
        <w:t>I</w:t>
      </w:r>
      <w:r w:rsidRPr="00C46766">
        <w:rPr>
          <w:b/>
          <w:sz w:val="28"/>
          <w:szCs w:val="28"/>
        </w:rPr>
        <w:t xml:space="preserve">  </w:t>
      </w:r>
      <w:r w:rsidRPr="004E7DE9">
        <w:rPr>
          <w:b/>
          <w:sz w:val="28"/>
          <w:szCs w:val="28"/>
        </w:rPr>
        <w:t>ЧАСТЬ</w:t>
      </w:r>
      <w:proofErr w:type="gramEnd"/>
      <w:r w:rsidRPr="004E7DE9">
        <w:rPr>
          <w:b/>
          <w:sz w:val="28"/>
          <w:szCs w:val="28"/>
        </w:rPr>
        <w:t xml:space="preserve"> (обязательная)</w:t>
      </w:r>
    </w:p>
    <w:p w:rsidR="004C27E0" w:rsidRDefault="00162491" w:rsidP="00163EFB">
      <w:pPr>
        <w:shd w:val="clear" w:color="auto" w:fill="FFFFFF"/>
        <w:tabs>
          <w:tab w:val="left" w:pos="770"/>
        </w:tabs>
        <w:spacing w:before="4"/>
        <w:ind w:right="2"/>
        <w:jc w:val="center"/>
        <w:rPr>
          <w:b/>
          <w:sz w:val="28"/>
          <w:szCs w:val="28"/>
        </w:rPr>
      </w:pPr>
      <w:r>
        <w:rPr>
          <w:b/>
          <w:sz w:val="28"/>
          <w:szCs w:val="28"/>
        </w:rPr>
        <w:t>3.1.</w:t>
      </w:r>
      <w:r w:rsidRPr="007E523D">
        <w:rPr>
          <w:b/>
          <w:sz w:val="28"/>
          <w:szCs w:val="28"/>
        </w:rPr>
        <w:t xml:space="preserve"> Организация</w:t>
      </w:r>
      <w:r>
        <w:rPr>
          <w:b/>
          <w:sz w:val="28"/>
          <w:szCs w:val="28"/>
        </w:rPr>
        <w:t xml:space="preserve"> режима пребывания детей в ДОУ.</w:t>
      </w:r>
    </w:p>
    <w:p w:rsidR="00162491" w:rsidRDefault="00162491" w:rsidP="00163EFB">
      <w:pPr>
        <w:shd w:val="clear" w:color="auto" w:fill="FFFFFF"/>
        <w:tabs>
          <w:tab w:val="left" w:pos="770"/>
        </w:tabs>
        <w:spacing w:before="4"/>
        <w:ind w:right="2"/>
        <w:jc w:val="center"/>
        <w:rPr>
          <w:b/>
          <w:sz w:val="28"/>
          <w:szCs w:val="28"/>
        </w:rPr>
      </w:pPr>
    </w:p>
    <w:p w:rsidR="00162491" w:rsidRPr="00436FF5" w:rsidRDefault="00162491" w:rsidP="00162491">
      <w:pPr>
        <w:widowControl w:val="0"/>
        <w:spacing w:line="322" w:lineRule="exact"/>
        <w:ind w:left="20" w:right="20" w:firstLine="620"/>
        <w:jc w:val="both"/>
        <w:rPr>
          <w:sz w:val="28"/>
          <w:szCs w:val="28"/>
          <w:shd w:val="clear" w:color="auto" w:fill="FFFFFF"/>
        </w:rPr>
      </w:pPr>
      <w:r w:rsidRPr="00436FF5">
        <w:rPr>
          <w:color w:val="000000"/>
          <w:sz w:val="28"/>
          <w:szCs w:val="28"/>
          <w:shd w:val="clear" w:color="auto" w:fill="FFFFFF"/>
        </w:rPr>
        <w:t>Организация ж</w:t>
      </w:r>
      <w:r w:rsidR="00282D5C">
        <w:rPr>
          <w:color w:val="000000"/>
          <w:sz w:val="28"/>
          <w:szCs w:val="28"/>
          <w:shd w:val="clear" w:color="auto" w:fill="FFFFFF"/>
        </w:rPr>
        <w:t>изни детей в ДОУ опирается на 10,5</w:t>
      </w:r>
      <w:r w:rsidRPr="00436FF5">
        <w:rPr>
          <w:color w:val="000000"/>
          <w:sz w:val="28"/>
          <w:szCs w:val="28"/>
          <w:shd w:val="clear" w:color="auto" w:fill="FFFFFF"/>
        </w:rPr>
        <w:t>-часовое пребывание ребенка в дошкольном учреждении. Режим дня составл</w:t>
      </w:r>
      <w:r>
        <w:rPr>
          <w:color w:val="000000"/>
          <w:sz w:val="28"/>
          <w:szCs w:val="28"/>
          <w:shd w:val="clear" w:color="auto" w:fill="FFFFFF"/>
        </w:rPr>
        <w:t>ен в соответствии с нормативным документом СанПин 2.4.1.3049-13 «Санитарно-эпидемиологические требования к устройству, содержанию и организации режима работы дошкольных образовательных организаций», регламентирующим</w:t>
      </w:r>
      <w:r w:rsidRPr="00436FF5">
        <w:rPr>
          <w:color w:val="000000"/>
          <w:sz w:val="28"/>
          <w:szCs w:val="28"/>
          <w:shd w:val="clear" w:color="auto" w:fill="FFFFFF"/>
        </w:rPr>
        <w:t xml:space="preserve"> деятельность дошкольного учреждения, с учетом возрастных особенностей детей и способствует их гармоничному развитию. Режим дня представляет собой рациональное чередование отрезков сна и бодрствования в соответствии с физиологическими обоснованиями.</w:t>
      </w:r>
    </w:p>
    <w:p w:rsidR="003868B7" w:rsidRPr="003868B7" w:rsidRDefault="0016249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003868B7" w:rsidRPr="003868B7">
        <w:rPr>
          <w:rFonts w:ascii="Times New Roman" w:hAnsi="Times New Roman" w:cs="Times New Roman"/>
          <w:sz w:val="28"/>
          <w:szCs w:val="28"/>
        </w:rPr>
        <w:t>Прием детей, впервые поступающих в дошкольные образовательные организации, осуществляется на основании медицинского заключения.</w:t>
      </w:r>
    </w:p>
    <w:p w:rsidR="003868B7" w:rsidRPr="003868B7" w:rsidRDefault="0016249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003868B7" w:rsidRPr="003868B7">
        <w:rPr>
          <w:rFonts w:ascii="Times New Roman" w:hAnsi="Times New Roman" w:cs="Times New Roman"/>
          <w:sz w:val="28"/>
          <w:szCs w:val="28"/>
        </w:rPr>
        <w:t>Ежедневный утренний прием д</w:t>
      </w:r>
      <w:r>
        <w:rPr>
          <w:rFonts w:ascii="Times New Roman" w:hAnsi="Times New Roman" w:cs="Times New Roman"/>
          <w:sz w:val="28"/>
          <w:szCs w:val="28"/>
        </w:rPr>
        <w:t xml:space="preserve">етей  проводится  воспитателями  и </w:t>
      </w:r>
      <w:r w:rsidR="00B9321A">
        <w:rPr>
          <w:rFonts w:ascii="Times New Roman" w:hAnsi="Times New Roman" w:cs="Times New Roman"/>
          <w:sz w:val="28"/>
          <w:szCs w:val="28"/>
        </w:rPr>
        <w:t>медицинским работникам</w:t>
      </w:r>
      <w:r w:rsidR="003868B7" w:rsidRPr="003868B7">
        <w:rPr>
          <w:rFonts w:ascii="Times New Roman" w:hAnsi="Times New Roman" w:cs="Times New Roman"/>
          <w:sz w:val="28"/>
          <w:szCs w:val="28"/>
        </w:rPr>
        <w:t>, которые опрашивают родителей о состоянии здоровья детей. По показаниям (при наличии катаральных явлений, явлений интоксикации) ребенку проводится термометрия.</w:t>
      </w:r>
    </w:p>
    <w:p w:rsidR="003868B7" w:rsidRPr="003868B7" w:rsidRDefault="0016249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003868B7" w:rsidRPr="003868B7">
        <w:rPr>
          <w:rFonts w:ascii="Times New Roman" w:hAnsi="Times New Roman" w:cs="Times New Roman"/>
          <w:sz w:val="28"/>
          <w:szCs w:val="28"/>
        </w:rPr>
        <w:t>Выявленные больные дети или дети с подозрением на заболевание в дошкольные образовательные организации не принимаются; заболевших в течение дня детей изолируют от здоровых детей (временно размещают в помещениях медицинского блока) до прихода родителей или их госпитализации в лечебно-профилактическую организацию с информированием родителей.</w:t>
      </w:r>
    </w:p>
    <w:p w:rsidR="003868B7" w:rsidRPr="003868B7" w:rsidRDefault="0016249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003868B7" w:rsidRPr="003868B7">
        <w:rPr>
          <w:rFonts w:ascii="Times New Roman" w:hAnsi="Times New Roman" w:cs="Times New Roman"/>
          <w:sz w:val="28"/>
          <w:szCs w:val="28"/>
        </w:rPr>
        <w:t>После перенесенного заболевания, а также отсутствия более 5 дней (за исключением выходных и праздничных дней) детей принимают в дошкольные образовательные организации только при наличии справки с указанием диагноза, длительности заболевания, сведений об отсутствии контакта с инфекционными больными.</w:t>
      </w:r>
    </w:p>
    <w:p w:rsidR="003868B7" w:rsidRPr="003868B7" w:rsidRDefault="0016249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003868B7" w:rsidRPr="003868B7">
        <w:rPr>
          <w:rFonts w:ascii="Times New Roman" w:hAnsi="Times New Roman" w:cs="Times New Roman"/>
          <w:sz w:val="28"/>
          <w:szCs w:val="28"/>
        </w:rPr>
        <w:t>Режим дня должен соответствовать возрастным особенностям детей и способствовать их гармоничному развитию. Максимальная продолжительность непрерывного бодрствования детей 3 - 7 лет составляет 5,5-6 часов, до 3 лет - в соответствии с медицинскими рекомендациями.</w:t>
      </w:r>
    </w:p>
    <w:p w:rsidR="003868B7" w:rsidRPr="003868B7" w:rsidRDefault="0016249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П</w:t>
      </w:r>
      <w:r w:rsidR="003868B7" w:rsidRPr="003868B7">
        <w:rPr>
          <w:rFonts w:ascii="Times New Roman" w:hAnsi="Times New Roman" w:cs="Times New Roman"/>
          <w:sz w:val="28"/>
          <w:szCs w:val="28"/>
        </w:rPr>
        <w:t>родолжительность ежедневных прогулок составляет 3-4 часа. Продолжительность прогулки определяется дошкольной образовательной организацией в зависимости от климатических условий. При температуре воздуха ниже минус 15</w:t>
      </w:r>
      <w:proofErr w:type="gramStart"/>
      <w:r w:rsidR="003868B7" w:rsidRPr="003868B7">
        <w:rPr>
          <w:rFonts w:ascii="Times New Roman" w:hAnsi="Times New Roman" w:cs="Times New Roman"/>
          <w:sz w:val="28"/>
          <w:szCs w:val="28"/>
        </w:rPr>
        <w:t xml:space="preserve"> С</w:t>
      </w:r>
      <w:proofErr w:type="gramEnd"/>
      <w:r w:rsidR="003868B7" w:rsidRPr="003868B7">
        <w:rPr>
          <w:rFonts w:ascii="Times New Roman" w:hAnsi="Times New Roman" w:cs="Times New Roman"/>
          <w:sz w:val="28"/>
          <w:szCs w:val="28"/>
        </w:rPr>
        <w:t xml:space="preserve"> и скорости ветра более 7 м/с продолжительность прогулки рекомендуется сокращать.</w:t>
      </w:r>
    </w:p>
    <w:p w:rsidR="003868B7" w:rsidRPr="003868B7" w:rsidRDefault="0016249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Организовываются</w:t>
      </w:r>
      <w:r w:rsidR="003868B7" w:rsidRPr="003868B7">
        <w:rPr>
          <w:rFonts w:ascii="Times New Roman" w:hAnsi="Times New Roman" w:cs="Times New Roman"/>
          <w:sz w:val="28"/>
          <w:szCs w:val="28"/>
        </w:rPr>
        <w:t xml:space="preserve"> прогулки 2 раза в день: в первую половину дня и во вторую половину дня - после дневного сна или перед уходом детей домой.</w:t>
      </w:r>
    </w:p>
    <w:p w:rsidR="003868B7" w:rsidRPr="003868B7" w:rsidRDefault="00AE744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003868B7" w:rsidRPr="003868B7">
        <w:rPr>
          <w:rFonts w:ascii="Times New Roman" w:hAnsi="Times New Roman" w:cs="Times New Roman"/>
          <w:sz w:val="28"/>
          <w:szCs w:val="28"/>
        </w:rPr>
        <w:t>При организации режима пребывания детей в дошкольных образовательных организациях (группах) более 5 часов организуется прием пищи с ин</w:t>
      </w:r>
      <w:r w:rsidR="0096713F">
        <w:rPr>
          <w:rFonts w:ascii="Times New Roman" w:hAnsi="Times New Roman" w:cs="Times New Roman"/>
          <w:sz w:val="28"/>
          <w:szCs w:val="28"/>
        </w:rPr>
        <w:t>тервалом 3-4 часа и дневной сон</w:t>
      </w:r>
      <w:r w:rsidR="003868B7" w:rsidRPr="003868B7">
        <w:rPr>
          <w:rFonts w:ascii="Times New Roman" w:hAnsi="Times New Roman" w:cs="Times New Roman"/>
          <w:sz w:val="28"/>
          <w:szCs w:val="28"/>
        </w:rPr>
        <w:t>.</w:t>
      </w:r>
    </w:p>
    <w:p w:rsidR="003868B7" w:rsidRPr="003868B7" w:rsidRDefault="003868B7" w:rsidP="00162491">
      <w:pPr>
        <w:pStyle w:val="a7"/>
        <w:spacing w:before="0" w:beforeAutospacing="0" w:after="0" w:afterAutospacing="0"/>
        <w:jc w:val="both"/>
        <w:rPr>
          <w:rFonts w:ascii="Times New Roman" w:hAnsi="Times New Roman" w:cs="Times New Roman"/>
          <w:sz w:val="28"/>
          <w:szCs w:val="28"/>
        </w:rPr>
      </w:pPr>
      <w:r w:rsidRPr="003868B7">
        <w:rPr>
          <w:rFonts w:ascii="Times New Roman" w:hAnsi="Times New Roman" w:cs="Times New Roman"/>
          <w:sz w:val="28"/>
          <w:szCs w:val="28"/>
        </w:rPr>
        <w:lastRenderedPageBreak/>
        <w:t>Общая продолжительность суточного сна для детей дошкольного возраста 12 - 12,5 часа, из которых 2 - 2,5 часа отводится на дневной сон. Для детей от 1 года до 1,5 года дневной сон организуют дважды в первую и вторую половину дня общей продолжительностью до 3,5 часа. Оптимальным является организация дневного сна на воздухе (веранды). Для детей от 1,5 до 3 лет дневной сон организуют однократно продолжительностью не менее 3 часов. Перед сном не рекомендуется проведение подвижных эмоциональных игр, закаливающих процедур. Во время сна детей присутствие воспитателя (или его помощника) в спальне обязательно.</w:t>
      </w:r>
    </w:p>
    <w:p w:rsidR="003868B7" w:rsidRPr="003868B7" w:rsidRDefault="00AE744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003868B7" w:rsidRPr="003868B7">
        <w:rPr>
          <w:rFonts w:ascii="Times New Roman" w:hAnsi="Times New Roman" w:cs="Times New Roman"/>
          <w:sz w:val="28"/>
          <w:szCs w:val="28"/>
        </w:rPr>
        <w:t>На самостоятельную деятельность детей 3-7 лет (игры, подготовка к образовательной деятельности, личная гигиена) в режиме дня должно отводиться не менее 3-4 часов.</w:t>
      </w:r>
    </w:p>
    <w:p w:rsidR="00AE7441" w:rsidRDefault="00AE744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003868B7" w:rsidRPr="003868B7">
        <w:rPr>
          <w:rFonts w:ascii="Times New Roman" w:hAnsi="Times New Roman" w:cs="Times New Roman"/>
          <w:sz w:val="28"/>
          <w:szCs w:val="28"/>
        </w:rPr>
        <w:t xml:space="preserve"> Для детей раннего возраста от 1,5 до 3 лет длительность непрерывной непосредственно образовательной деятельности не должна превышать 10 мин. Допускается осуществлять образовательную деятельность в первую и во вторую половину дня (по 8-10 минут). Допускается осуществлять образовательную деятельность на игровой площадке во время прогул</w:t>
      </w:r>
      <w:r w:rsidR="00EB6CD6">
        <w:rPr>
          <w:rFonts w:ascii="Times New Roman" w:hAnsi="Times New Roman" w:cs="Times New Roman"/>
          <w:sz w:val="28"/>
          <w:szCs w:val="28"/>
        </w:rPr>
        <w:t>о</w:t>
      </w:r>
      <w:r w:rsidR="003868B7" w:rsidRPr="003868B7">
        <w:rPr>
          <w:rFonts w:ascii="Times New Roman" w:hAnsi="Times New Roman" w:cs="Times New Roman"/>
          <w:sz w:val="28"/>
          <w:szCs w:val="28"/>
        </w:rPr>
        <w:t>к</w:t>
      </w:r>
      <w:r w:rsidR="00EB6CD6">
        <w:rPr>
          <w:rFonts w:ascii="Times New Roman" w:hAnsi="Times New Roman" w:cs="Times New Roman"/>
          <w:sz w:val="28"/>
          <w:szCs w:val="28"/>
        </w:rPr>
        <w:t>.</w:t>
      </w:r>
    </w:p>
    <w:p w:rsidR="003868B7" w:rsidRPr="003868B7" w:rsidRDefault="00AE744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003868B7" w:rsidRPr="003868B7">
        <w:rPr>
          <w:rFonts w:ascii="Times New Roman" w:hAnsi="Times New Roman" w:cs="Times New Roman"/>
          <w:sz w:val="28"/>
          <w:szCs w:val="28"/>
        </w:rPr>
        <w:t xml:space="preserve"> </w:t>
      </w:r>
      <w:proofErr w:type="gramStart"/>
      <w:r w:rsidR="003868B7" w:rsidRPr="003868B7">
        <w:rPr>
          <w:rFonts w:ascii="Times New Roman" w:hAnsi="Times New Roman" w:cs="Times New Roman"/>
          <w:sz w:val="28"/>
          <w:szCs w:val="28"/>
        </w:rPr>
        <w:t>Продолжительность непрерывной непосредственно образовательной деятельности для детей</w:t>
      </w:r>
      <w:r w:rsidR="00EB6CD6" w:rsidRPr="00EB6CD6">
        <w:rPr>
          <w:rFonts w:ascii="Times New Roman" w:hAnsi="Times New Roman" w:cs="Times New Roman"/>
          <w:sz w:val="28"/>
          <w:szCs w:val="28"/>
        </w:rPr>
        <w:t xml:space="preserve"> </w:t>
      </w:r>
      <w:r w:rsidR="00EB6CD6">
        <w:rPr>
          <w:rFonts w:ascii="Times New Roman" w:hAnsi="Times New Roman" w:cs="Times New Roman"/>
          <w:sz w:val="28"/>
          <w:szCs w:val="28"/>
        </w:rPr>
        <w:t>от 2 до 3 лет - не более 10</w:t>
      </w:r>
      <w:r w:rsidR="00EB6CD6" w:rsidRPr="003868B7">
        <w:rPr>
          <w:rFonts w:ascii="Times New Roman" w:hAnsi="Times New Roman" w:cs="Times New Roman"/>
          <w:sz w:val="28"/>
          <w:szCs w:val="28"/>
        </w:rPr>
        <w:t xml:space="preserve"> минут</w:t>
      </w:r>
      <w:r w:rsidR="00EB6CD6">
        <w:rPr>
          <w:rFonts w:ascii="Times New Roman" w:hAnsi="Times New Roman" w:cs="Times New Roman"/>
          <w:sz w:val="28"/>
          <w:szCs w:val="28"/>
        </w:rPr>
        <w:t>,</w:t>
      </w:r>
      <w:r w:rsidR="003868B7" w:rsidRPr="003868B7">
        <w:rPr>
          <w:rFonts w:ascii="Times New Roman" w:hAnsi="Times New Roman" w:cs="Times New Roman"/>
          <w:sz w:val="28"/>
          <w:szCs w:val="28"/>
        </w:rPr>
        <w:t xml:space="preserve"> от 3 до 4 лет - не более 15 минут, для детей от 4 до 5 лет - не более 20 минут, для детей от 5 до 6 лет - не более 25 минут, а для детей от 6 до 7 лет - не более 30 минут.</w:t>
      </w:r>
      <w:proofErr w:type="gramEnd"/>
    </w:p>
    <w:p w:rsidR="003868B7" w:rsidRPr="003868B7" w:rsidRDefault="00AE7441" w:rsidP="00162491">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003868B7" w:rsidRPr="003868B7">
        <w:rPr>
          <w:rFonts w:ascii="Times New Roman" w:hAnsi="Times New Roman" w:cs="Times New Roman"/>
          <w:sz w:val="28"/>
          <w:szCs w:val="28"/>
        </w:rPr>
        <w:t xml:space="preserve"> Максимально допустимый объем образовательной нагрузки в первой половине дня в младшей и средней группах не превышает 30 и 40 минут соответственно, а в старшей и подготовительной - 45 минут и 1,5 часа соответственно. В середине времени, отведенного на непрерывную образовательную деятельность, проводят физкультурные минутки. Перерывы между периодами непрерывной образовательной деятельности - не менее 10 минут.</w:t>
      </w:r>
    </w:p>
    <w:p w:rsidR="00305858" w:rsidRPr="006A32DF" w:rsidRDefault="00AE7441" w:rsidP="008A532B">
      <w:pPr>
        <w:pStyle w:val="a7"/>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003868B7" w:rsidRPr="003868B7">
        <w:rPr>
          <w:rFonts w:ascii="Times New Roman" w:hAnsi="Times New Roman" w:cs="Times New Roman"/>
          <w:sz w:val="28"/>
          <w:szCs w:val="28"/>
        </w:rPr>
        <w:t>Образовательная деятельность с детьми старшего дошкольного возраста может осуществляться во второй половине дня после дневного сна. Ее продолжительность должна составлять не более 25 - 30 минут в день. В середине непосредственно образовательной деятельности статического характера проводятся физкультурные минутки.</w:t>
      </w:r>
    </w:p>
    <w:p w:rsidR="00436FF5" w:rsidRPr="006A32DF" w:rsidRDefault="002947F6" w:rsidP="008A532B">
      <w:pPr>
        <w:pStyle w:val="a7"/>
        <w:spacing w:before="0" w:beforeAutospacing="0" w:after="0" w:afterAutospacing="0"/>
        <w:jc w:val="both"/>
        <w:rPr>
          <w:rFonts w:ascii="Times New Roman" w:hAnsi="Times New Roman" w:cs="Times New Roman"/>
          <w:sz w:val="28"/>
          <w:szCs w:val="28"/>
        </w:rPr>
      </w:pPr>
      <w:r w:rsidRPr="006A32DF">
        <w:rPr>
          <w:rFonts w:ascii="Times New Roman" w:hAnsi="Times New Roman" w:cs="Times New Roman"/>
          <w:sz w:val="28"/>
          <w:szCs w:val="28"/>
        </w:rPr>
        <w:t xml:space="preserve"> </w:t>
      </w:r>
      <w:r w:rsidR="00AE7441">
        <w:rPr>
          <w:rFonts w:ascii="Times New Roman" w:hAnsi="Times New Roman" w:cs="Times New Roman"/>
          <w:sz w:val="28"/>
          <w:szCs w:val="28"/>
        </w:rPr>
        <w:t xml:space="preserve">            </w:t>
      </w:r>
      <w:r w:rsidRPr="006A32DF">
        <w:rPr>
          <w:rFonts w:ascii="Times New Roman" w:hAnsi="Times New Roman" w:cs="Times New Roman"/>
          <w:sz w:val="28"/>
          <w:szCs w:val="28"/>
        </w:rPr>
        <w:t>Образовательную деятельность, требующую повышенной познавательной активности и умственного напряжения детей, следует организовывать в первую половину дня. Для профилактики утомления детей рекомендуется проводить физкультурные, муз</w:t>
      </w:r>
      <w:r w:rsidR="006A32DF" w:rsidRPr="006A32DF">
        <w:rPr>
          <w:rFonts w:ascii="Times New Roman" w:hAnsi="Times New Roman" w:cs="Times New Roman"/>
          <w:sz w:val="28"/>
          <w:szCs w:val="28"/>
        </w:rPr>
        <w:t>ыкальные занятия, ритмику.</w:t>
      </w:r>
    </w:p>
    <w:p w:rsidR="00436FF5" w:rsidRPr="00436FF5" w:rsidRDefault="00436FF5" w:rsidP="008A532B">
      <w:pPr>
        <w:widowControl w:val="0"/>
        <w:spacing w:line="322" w:lineRule="exact"/>
        <w:ind w:left="20" w:right="20" w:firstLine="620"/>
        <w:jc w:val="both"/>
        <w:rPr>
          <w:sz w:val="28"/>
          <w:szCs w:val="28"/>
          <w:shd w:val="clear" w:color="auto" w:fill="FFFFFF"/>
        </w:rPr>
      </w:pPr>
      <w:r w:rsidRPr="00436FF5">
        <w:rPr>
          <w:color w:val="000000"/>
          <w:sz w:val="28"/>
          <w:szCs w:val="28"/>
          <w:shd w:val="clear" w:color="auto" w:fill="FFFFFF"/>
        </w:rPr>
        <w:t>В течение учебного года (январь) для воспитанников организуются каникулы, во время которых проводятся мероприятия только физического и художественно - эстетического направлений.</w:t>
      </w:r>
    </w:p>
    <w:p w:rsidR="00436FF5" w:rsidRDefault="00436FF5" w:rsidP="00436FF5">
      <w:pPr>
        <w:widowControl w:val="0"/>
        <w:spacing w:line="322" w:lineRule="exact"/>
        <w:ind w:left="20" w:right="20" w:firstLine="620"/>
        <w:jc w:val="both"/>
        <w:rPr>
          <w:color w:val="000000"/>
          <w:sz w:val="28"/>
          <w:szCs w:val="28"/>
          <w:shd w:val="clear" w:color="auto" w:fill="FFFFFF"/>
        </w:rPr>
      </w:pPr>
      <w:r w:rsidRPr="00436FF5">
        <w:rPr>
          <w:color w:val="000000"/>
          <w:sz w:val="28"/>
          <w:szCs w:val="28"/>
          <w:shd w:val="clear" w:color="auto" w:fill="FFFFFF"/>
        </w:rPr>
        <w:t>Переходный период к началу учебного года (с 1 по 15 сентября) предусматривает наличие щадящего режима, нацеленного на адаптацию детей к условиям жизни в новой возрастной группе и включающего мероприятия, направленные на создание благоприятного психологического климата, снижение напряжения и предотвращение негативных проявлений.</w:t>
      </w:r>
    </w:p>
    <w:p w:rsidR="0096713F" w:rsidRDefault="0096713F" w:rsidP="00B64DED">
      <w:pPr>
        <w:shd w:val="clear" w:color="auto" w:fill="FFFFFF"/>
        <w:tabs>
          <w:tab w:val="left" w:pos="770"/>
        </w:tabs>
        <w:spacing w:before="4"/>
        <w:ind w:right="2"/>
        <w:rPr>
          <w:b/>
          <w:sz w:val="28"/>
          <w:szCs w:val="28"/>
        </w:rPr>
      </w:pPr>
    </w:p>
    <w:p w:rsidR="0096713F" w:rsidRDefault="0096713F" w:rsidP="008A4895">
      <w:pPr>
        <w:shd w:val="clear" w:color="auto" w:fill="FFFFFF"/>
        <w:tabs>
          <w:tab w:val="left" w:pos="770"/>
        </w:tabs>
        <w:spacing w:before="4"/>
        <w:ind w:right="2"/>
        <w:jc w:val="center"/>
        <w:rPr>
          <w:b/>
          <w:sz w:val="28"/>
          <w:szCs w:val="28"/>
        </w:rPr>
      </w:pPr>
    </w:p>
    <w:p w:rsidR="00B9321A" w:rsidRDefault="00B9321A" w:rsidP="008A4895">
      <w:pPr>
        <w:shd w:val="clear" w:color="auto" w:fill="FFFFFF"/>
        <w:tabs>
          <w:tab w:val="left" w:pos="770"/>
        </w:tabs>
        <w:spacing w:before="4"/>
        <w:ind w:right="2"/>
        <w:jc w:val="center"/>
        <w:rPr>
          <w:b/>
          <w:sz w:val="28"/>
          <w:szCs w:val="28"/>
        </w:rPr>
      </w:pPr>
    </w:p>
    <w:p w:rsidR="008A4895" w:rsidRPr="0027464E" w:rsidRDefault="008A4895" w:rsidP="00571950">
      <w:pPr>
        <w:shd w:val="clear" w:color="auto" w:fill="FFFFFF"/>
        <w:tabs>
          <w:tab w:val="left" w:pos="770"/>
        </w:tabs>
        <w:spacing w:before="4"/>
        <w:ind w:right="2"/>
        <w:jc w:val="center"/>
        <w:rPr>
          <w:b/>
          <w:sz w:val="28"/>
          <w:szCs w:val="28"/>
        </w:rPr>
      </w:pPr>
      <w:r>
        <w:rPr>
          <w:b/>
          <w:sz w:val="28"/>
          <w:szCs w:val="28"/>
        </w:rPr>
        <w:t>Режим:</w:t>
      </w:r>
    </w:p>
    <w:p w:rsidR="001B57C4" w:rsidRPr="006140FE" w:rsidRDefault="00610911" w:rsidP="001B57C4">
      <w:pPr>
        <w:jc w:val="center"/>
        <w:rPr>
          <w:b/>
        </w:rPr>
      </w:pPr>
      <w:r w:rsidRPr="006140FE">
        <w:rPr>
          <w:b/>
          <w:lang w:val="en-US"/>
        </w:rPr>
        <w:t>I</w:t>
      </w:r>
      <w:r w:rsidR="001B57C4" w:rsidRPr="006140FE">
        <w:rPr>
          <w:b/>
        </w:rPr>
        <w:t xml:space="preserve"> младшая группа</w:t>
      </w:r>
      <w:r w:rsidR="00F16FE9">
        <w:rPr>
          <w:b/>
        </w:rPr>
        <w:t xml:space="preserve"> (2)</w:t>
      </w:r>
    </w:p>
    <w:p w:rsidR="001B57C4" w:rsidRPr="00D8447C" w:rsidRDefault="001B57C4" w:rsidP="00D8447C">
      <w:pPr>
        <w:jc w:val="center"/>
        <w:rPr>
          <w:b/>
        </w:rPr>
      </w:pPr>
      <w:r w:rsidRPr="006140FE">
        <w:rPr>
          <w:b/>
        </w:rPr>
        <w:t>теплый период года</w:t>
      </w:r>
    </w:p>
    <w:tbl>
      <w:tblPr>
        <w:tblW w:w="0" w:type="auto"/>
        <w:jc w:val="center"/>
        <w:tblLook w:val="01E0"/>
      </w:tblPr>
      <w:tblGrid>
        <w:gridCol w:w="7005"/>
        <w:gridCol w:w="2849"/>
      </w:tblGrid>
      <w:tr w:rsidR="001B57C4" w:rsidRPr="00EB6CD6">
        <w:trPr>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921164" w:rsidP="008655B1">
            <w:pPr>
              <w:spacing w:line="360" w:lineRule="auto"/>
            </w:pPr>
            <w:r w:rsidRPr="00EB6CD6">
              <w:t>Прием, осмотр, самостоятельная деятельность</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2364CA" w:rsidP="008655B1">
            <w:pPr>
              <w:spacing w:line="360" w:lineRule="auto"/>
              <w:ind w:left="432"/>
            </w:pPr>
            <w:r>
              <w:t>7.0</w:t>
            </w:r>
            <w:r w:rsidR="00E06A1D">
              <w:t>0-8.2</w:t>
            </w:r>
            <w:r w:rsidR="001B57C4" w:rsidRPr="00EB6CD6">
              <w:t xml:space="preserve">0 </w:t>
            </w:r>
          </w:p>
        </w:tc>
      </w:tr>
      <w:tr w:rsidR="001B57C4" w:rsidRPr="00EB6CD6">
        <w:trPr>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1B57C4" w:rsidP="008655B1">
            <w:pPr>
              <w:spacing w:line="360" w:lineRule="auto"/>
            </w:pPr>
            <w:r w:rsidRPr="00EB6CD6">
              <w:t>Утренняя гимнастика</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E06A1D" w:rsidP="008655B1">
            <w:pPr>
              <w:spacing w:line="360" w:lineRule="auto"/>
              <w:ind w:left="432"/>
            </w:pPr>
            <w:r>
              <w:t>8.2</w:t>
            </w:r>
            <w:r w:rsidR="00F4536E" w:rsidRPr="00EB6CD6">
              <w:t>0-8</w:t>
            </w:r>
            <w:r w:rsidR="00A55241" w:rsidRPr="00EB6CD6">
              <w:t>.</w:t>
            </w:r>
            <w:r>
              <w:t>30</w:t>
            </w:r>
          </w:p>
        </w:tc>
      </w:tr>
      <w:tr w:rsidR="001B57C4" w:rsidRPr="00EB6CD6">
        <w:trPr>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1B57C4" w:rsidP="008655B1">
            <w:pPr>
              <w:spacing w:line="360" w:lineRule="auto"/>
            </w:pPr>
            <w:r w:rsidRPr="00EB6CD6">
              <w:t>Подготовка к завтраку, завтрак</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F4536E" w:rsidP="008655B1">
            <w:pPr>
              <w:spacing w:line="360" w:lineRule="auto"/>
              <w:ind w:left="432"/>
            </w:pPr>
            <w:r w:rsidRPr="00EB6CD6">
              <w:t>8.</w:t>
            </w:r>
            <w:r w:rsidR="00E06A1D">
              <w:t>30-8.</w:t>
            </w:r>
            <w:r w:rsidR="00B76DFB" w:rsidRPr="00EB6CD6">
              <w:t>5</w:t>
            </w:r>
            <w:r w:rsidR="00E06A1D">
              <w:t>0</w:t>
            </w:r>
            <w:r w:rsidR="001B57C4" w:rsidRPr="00EB6CD6">
              <w:t xml:space="preserve"> </w:t>
            </w:r>
          </w:p>
        </w:tc>
      </w:tr>
      <w:tr w:rsidR="001B57C4" w:rsidRPr="00EB6CD6">
        <w:trPr>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1A69D1" w:rsidP="008655B1">
            <w:pPr>
              <w:spacing w:line="360" w:lineRule="auto"/>
            </w:pPr>
            <w:r w:rsidRPr="00EB6CD6">
              <w:t xml:space="preserve">Самостоятельная </w:t>
            </w:r>
            <w:r w:rsidR="00C6351D" w:rsidRPr="00EB6CD6">
              <w:t>деятельность, игры</w:t>
            </w:r>
            <w:r w:rsidR="001B57C4" w:rsidRPr="00EB6CD6">
              <w:t>, подготовка к прогулке</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E06A1D" w:rsidP="008655B1">
            <w:pPr>
              <w:spacing w:line="360" w:lineRule="auto"/>
              <w:ind w:left="432"/>
            </w:pPr>
            <w:r>
              <w:t>8.</w:t>
            </w:r>
            <w:r w:rsidR="00B76DFB" w:rsidRPr="00EB6CD6">
              <w:t>5</w:t>
            </w:r>
            <w:r>
              <w:t>0</w:t>
            </w:r>
            <w:r w:rsidR="001B57C4" w:rsidRPr="00EB6CD6">
              <w:t>-</w:t>
            </w:r>
            <w:r w:rsidR="00F4536E" w:rsidRPr="00EB6CD6">
              <w:t xml:space="preserve"> </w:t>
            </w:r>
            <w:r>
              <w:t>9.1</w:t>
            </w:r>
            <w:r w:rsidR="00987266" w:rsidRPr="00EB6CD6">
              <w:t>5</w:t>
            </w:r>
          </w:p>
        </w:tc>
      </w:tr>
      <w:tr w:rsidR="001B57C4" w:rsidRPr="00EB6CD6">
        <w:trPr>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BA7A34" w:rsidP="008655B1">
            <w:pPr>
              <w:spacing w:line="360" w:lineRule="auto"/>
            </w:pPr>
            <w:r w:rsidRPr="00EB6CD6">
              <w:t xml:space="preserve">Организованная </w:t>
            </w:r>
            <w:r w:rsidR="00A36B8E" w:rsidRPr="00EB6CD6">
              <w:t xml:space="preserve"> образовательная </w:t>
            </w:r>
            <w:r w:rsidRPr="00EB6CD6">
              <w:t xml:space="preserve">деятельность </w:t>
            </w:r>
            <w:r w:rsidR="001B57C4" w:rsidRPr="00EB6CD6">
              <w:t>на участке</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E06A1D" w:rsidP="008655B1">
            <w:pPr>
              <w:spacing w:line="360" w:lineRule="auto"/>
              <w:ind w:left="432"/>
            </w:pPr>
            <w:r>
              <w:t>9.15</w:t>
            </w:r>
            <w:r w:rsidR="00987266" w:rsidRPr="00EB6CD6">
              <w:t>-9.</w:t>
            </w:r>
            <w:r>
              <w:t>25</w:t>
            </w:r>
          </w:p>
        </w:tc>
      </w:tr>
      <w:tr w:rsidR="00B9321A" w:rsidRPr="00EB6CD6">
        <w:trPr>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B9321A" w:rsidRPr="00EB6CD6" w:rsidRDefault="00B9321A" w:rsidP="008655B1">
            <w:pPr>
              <w:spacing w:line="360" w:lineRule="auto"/>
            </w:pPr>
            <w:r w:rsidRPr="006D0BEE">
              <w:t xml:space="preserve">Подготовка ко </w:t>
            </w:r>
            <w:r w:rsidRPr="006D0BEE">
              <w:rPr>
                <w:lang w:val="en-US"/>
              </w:rPr>
              <w:t>II</w:t>
            </w:r>
            <w:r w:rsidRPr="006D0BEE">
              <w:t xml:space="preserve"> завтраку, </w:t>
            </w:r>
            <w:r w:rsidRPr="006D0BEE">
              <w:rPr>
                <w:lang w:val="en-US"/>
              </w:rPr>
              <w:t>II</w:t>
            </w:r>
            <w:r w:rsidRPr="006D0BEE">
              <w:t xml:space="preserve"> завтрак</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B9321A" w:rsidRDefault="00B9321A" w:rsidP="008655B1">
            <w:pPr>
              <w:spacing w:line="360" w:lineRule="auto"/>
              <w:ind w:left="432"/>
            </w:pPr>
            <w:r>
              <w:t>9.25-9.40</w:t>
            </w:r>
          </w:p>
        </w:tc>
      </w:tr>
      <w:tr w:rsidR="001B57C4" w:rsidRPr="00EB6CD6">
        <w:trPr>
          <w:trHeight w:val="277"/>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C6351D" w:rsidP="001B57C4">
            <w:r w:rsidRPr="00EB6CD6">
              <w:t>Прогулка</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B9321A" w:rsidP="008655B1">
            <w:pPr>
              <w:spacing w:line="360" w:lineRule="auto"/>
              <w:ind w:left="432"/>
            </w:pPr>
            <w:r>
              <w:t>9.40</w:t>
            </w:r>
            <w:r w:rsidR="00987266" w:rsidRPr="00EB6CD6">
              <w:t xml:space="preserve"> </w:t>
            </w:r>
            <w:r w:rsidR="00E06A1D">
              <w:t>-11.20</w:t>
            </w:r>
            <w:r w:rsidR="001B57C4" w:rsidRPr="00EB6CD6">
              <w:t xml:space="preserve"> </w:t>
            </w:r>
          </w:p>
        </w:tc>
      </w:tr>
      <w:tr w:rsidR="00AA5324" w:rsidRPr="00EB6CD6">
        <w:trPr>
          <w:trHeight w:val="688"/>
          <w:jc w:val="center"/>
        </w:trPr>
        <w:tc>
          <w:tcPr>
            <w:tcW w:w="7005" w:type="dxa"/>
            <w:tcBorders>
              <w:top w:val="single" w:sz="4" w:space="0" w:color="auto"/>
              <w:left w:val="single" w:sz="4" w:space="0" w:color="auto"/>
              <w:right w:val="single" w:sz="4" w:space="0" w:color="auto"/>
            </w:tcBorders>
            <w:shd w:val="clear" w:color="auto" w:fill="auto"/>
          </w:tcPr>
          <w:p w:rsidR="00AA5324" w:rsidRPr="00EB6CD6" w:rsidRDefault="00051DF8" w:rsidP="001B57C4">
            <w:r w:rsidRPr="00EB6CD6">
              <w:t xml:space="preserve">Возвращение с прогулки, </w:t>
            </w:r>
            <w:r w:rsidR="008C383E" w:rsidRPr="00EB6CD6">
              <w:t xml:space="preserve"> самостоятельная деятельность</w:t>
            </w:r>
            <w:r w:rsidR="00C96051" w:rsidRPr="00EB6CD6">
              <w:t>,</w:t>
            </w:r>
          </w:p>
          <w:p w:rsidR="00AA5324" w:rsidRPr="00EB6CD6" w:rsidRDefault="00AA5324" w:rsidP="00176545">
            <w:r w:rsidRPr="00EB6CD6">
              <w:t>водные процедуры</w:t>
            </w:r>
            <w:r w:rsidR="00051DF8" w:rsidRPr="00EB6CD6">
              <w:t xml:space="preserve">, </w:t>
            </w:r>
            <w:r w:rsidR="00176545" w:rsidRPr="00EB6CD6">
              <w:t>подготовка</w:t>
            </w:r>
            <w:r w:rsidR="00791235" w:rsidRPr="00EB6CD6">
              <w:t xml:space="preserve"> к обеду, </w:t>
            </w:r>
          </w:p>
        </w:tc>
        <w:tc>
          <w:tcPr>
            <w:tcW w:w="2849" w:type="dxa"/>
            <w:tcBorders>
              <w:top w:val="single" w:sz="4" w:space="0" w:color="auto"/>
              <w:left w:val="single" w:sz="4" w:space="0" w:color="auto"/>
              <w:right w:val="single" w:sz="4" w:space="0" w:color="auto"/>
            </w:tcBorders>
            <w:shd w:val="clear" w:color="auto" w:fill="auto"/>
          </w:tcPr>
          <w:p w:rsidR="00AA5324" w:rsidRPr="00EB6CD6" w:rsidRDefault="00AA5324"/>
          <w:p w:rsidR="00AA5324" w:rsidRPr="00EB6CD6" w:rsidRDefault="00E06A1D" w:rsidP="008655B1">
            <w:pPr>
              <w:spacing w:line="360" w:lineRule="auto"/>
              <w:ind w:left="432"/>
            </w:pPr>
            <w:r>
              <w:t>11.2</w:t>
            </w:r>
            <w:r w:rsidR="00DE6332" w:rsidRPr="00EB6CD6">
              <w:t xml:space="preserve">0 </w:t>
            </w:r>
            <w:r w:rsidR="002C7A6E" w:rsidRPr="00EB6CD6">
              <w:t>-</w:t>
            </w:r>
            <w:r>
              <w:t xml:space="preserve"> 11.4</w:t>
            </w:r>
            <w:r w:rsidR="00DE6332" w:rsidRPr="00EB6CD6">
              <w:t>0</w:t>
            </w:r>
            <w:r w:rsidR="00AA5324" w:rsidRPr="00EB6CD6">
              <w:t xml:space="preserve"> </w:t>
            </w:r>
          </w:p>
        </w:tc>
      </w:tr>
      <w:tr w:rsidR="00791235" w:rsidRPr="00EB6CD6">
        <w:trPr>
          <w:trHeight w:val="265"/>
          <w:jc w:val="center"/>
        </w:trPr>
        <w:tc>
          <w:tcPr>
            <w:tcW w:w="7005" w:type="dxa"/>
            <w:tcBorders>
              <w:top w:val="single" w:sz="4" w:space="0" w:color="auto"/>
              <w:left w:val="single" w:sz="4" w:space="0" w:color="auto"/>
              <w:right w:val="single" w:sz="4" w:space="0" w:color="auto"/>
            </w:tcBorders>
            <w:shd w:val="clear" w:color="auto" w:fill="auto"/>
          </w:tcPr>
          <w:p w:rsidR="00791235" w:rsidRPr="00EB6CD6" w:rsidRDefault="00791235" w:rsidP="001B57C4">
            <w:r w:rsidRPr="00EB6CD6">
              <w:t>Обед</w:t>
            </w:r>
            <w:r w:rsidR="00DE6332" w:rsidRPr="00EB6CD6">
              <w:t>, подготовка ко сну</w:t>
            </w:r>
          </w:p>
        </w:tc>
        <w:tc>
          <w:tcPr>
            <w:tcW w:w="2849" w:type="dxa"/>
            <w:tcBorders>
              <w:top w:val="single" w:sz="4" w:space="0" w:color="auto"/>
              <w:left w:val="single" w:sz="4" w:space="0" w:color="auto"/>
              <w:right w:val="single" w:sz="4" w:space="0" w:color="auto"/>
            </w:tcBorders>
            <w:shd w:val="clear" w:color="auto" w:fill="auto"/>
          </w:tcPr>
          <w:p w:rsidR="00791235" w:rsidRPr="00EB6CD6" w:rsidRDefault="00791235">
            <w:r w:rsidRPr="00EB6CD6">
              <w:t xml:space="preserve">     </w:t>
            </w:r>
            <w:r w:rsidR="00E06A1D">
              <w:t xml:space="preserve">   11.4</w:t>
            </w:r>
            <w:r w:rsidR="002C7A6E" w:rsidRPr="00EB6CD6">
              <w:t>0-12.</w:t>
            </w:r>
            <w:r w:rsidR="00E06A1D">
              <w:t>1</w:t>
            </w:r>
            <w:r w:rsidR="00DE6332" w:rsidRPr="00EB6CD6">
              <w:t>0</w:t>
            </w:r>
          </w:p>
        </w:tc>
      </w:tr>
      <w:tr w:rsidR="001B57C4" w:rsidRPr="00EB6CD6">
        <w:trPr>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D90ED2" w:rsidP="008655B1">
            <w:pPr>
              <w:spacing w:line="360" w:lineRule="auto"/>
            </w:pPr>
            <w:r w:rsidRPr="00EB6CD6">
              <w:t>Д</w:t>
            </w:r>
            <w:r w:rsidR="001B57C4" w:rsidRPr="00EB6CD6">
              <w:t>невной сон</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E06A1D" w:rsidP="008655B1">
            <w:pPr>
              <w:spacing w:line="360" w:lineRule="auto"/>
              <w:ind w:left="432"/>
            </w:pPr>
            <w:r>
              <w:t>12.1</w:t>
            </w:r>
            <w:r w:rsidR="001B57C4" w:rsidRPr="00EB6CD6">
              <w:t xml:space="preserve">0-15.00 </w:t>
            </w:r>
          </w:p>
        </w:tc>
      </w:tr>
      <w:tr w:rsidR="001B57C4" w:rsidRPr="00EB6CD6">
        <w:trPr>
          <w:trHeight w:val="435"/>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1B57C4" w:rsidP="00FE229A">
            <w:r w:rsidRPr="00EB6CD6">
              <w:t>Подъем, воздушно-водные процедуры,</w:t>
            </w:r>
            <w:r w:rsidR="00FE229A" w:rsidRPr="00EB6CD6">
              <w:t xml:space="preserve"> самостоятельная деятельность</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1B57C4" w:rsidP="008655B1">
            <w:pPr>
              <w:spacing w:line="360" w:lineRule="auto"/>
              <w:ind w:left="432"/>
            </w:pPr>
            <w:r w:rsidRPr="00EB6CD6">
              <w:t xml:space="preserve">15.00-15.15 </w:t>
            </w:r>
          </w:p>
        </w:tc>
      </w:tr>
      <w:tr w:rsidR="001B57C4" w:rsidRPr="00EB6CD6">
        <w:trPr>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1B57C4" w:rsidP="008655B1">
            <w:pPr>
              <w:spacing w:line="360" w:lineRule="auto"/>
            </w:pPr>
            <w:r w:rsidRPr="00EB6CD6">
              <w:t>Подготовка к полднику, полдник</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1B57C4" w:rsidP="008655B1">
            <w:pPr>
              <w:spacing w:line="360" w:lineRule="auto"/>
              <w:ind w:left="432"/>
            </w:pPr>
            <w:r w:rsidRPr="00EB6CD6">
              <w:t xml:space="preserve">15.15-15.30 </w:t>
            </w:r>
          </w:p>
        </w:tc>
      </w:tr>
      <w:tr w:rsidR="001B57C4" w:rsidRPr="00EB6CD6">
        <w:trPr>
          <w:trHeight w:val="211"/>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E06A1D" w:rsidP="008655B1">
            <w:pPr>
              <w:tabs>
                <w:tab w:val="left" w:pos="6288"/>
              </w:tabs>
              <w:spacing w:line="360" w:lineRule="auto"/>
            </w:pPr>
            <w:r>
              <w:t>Игры, с</w:t>
            </w:r>
            <w:r w:rsidR="00C96051" w:rsidRPr="00EB6CD6">
              <w:t>амостоятельная деятельность</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C96051" w:rsidP="008655B1">
            <w:pPr>
              <w:tabs>
                <w:tab w:val="left" w:pos="6288"/>
              </w:tabs>
              <w:ind w:left="432"/>
            </w:pPr>
            <w:r w:rsidRPr="00EB6CD6">
              <w:t>15.30-</w:t>
            </w:r>
            <w:r w:rsidR="00E06A1D">
              <w:t>16.00</w:t>
            </w:r>
          </w:p>
        </w:tc>
      </w:tr>
      <w:tr w:rsidR="001B57C4" w:rsidRPr="00EB6CD6">
        <w:trPr>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9549A3" w:rsidP="008655B1">
            <w:pPr>
              <w:tabs>
                <w:tab w:val="left" w:pos="6288"/>
              </w:tabs>
              <w:spacing w:line="360" w:lineRule="auto"/>
            </w:pPr>
            <w:r w:rsidRPr="00EB6CD6">
              <w:t xml:space="preserve"> П</w:t>
            </w:r>
            <w:r w:rsidR="001B57C4" w:rsidRPr="00EB6CD6">
              <w:t>одготовка к прогулке, прогулка</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E06A1D" w:rsidP="008655B1">
            <w:pPr>
              <w:tabs>
                <w:tab w:val="left" w:pos="6288"/>
              </w:tabs>
              <w:spacing w:line="360" w:lineRule="auto"/>
              <w:ind w:left="432"/>
            </w:pPr>
            <w:r>
              <w:t>16.00-17</w:t>
            </w:r>
            <w:r w:rsidR="001B57C4" w:rsidRPr="00EB6CD6">
              <w:t xml:space="preserve">.30 </w:t>
            </w:r>
          </w:p>
        </w:tc>
      </w:tr>
      <w:tr w:rsidR="001B57C4" w:rsidRPr="00EB6CD6">
        <w:trPr>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1B57C4" w:rsidP="008655B1">
            <w:pPr>
              <w:tabs>
                <w:tab w:val="left" w:pos="6288"/>
              </w:tabs>
              <w:spacing w:line="360" w:lineRule="auto"/>
            </w:pPr>
            <w:r w:rsidRPr="00EB6CD6">
              <w:t>Уход детей домой</w:t>
            </w:r>
          </w:p>
        </w:tc>
        <w:tc>
          <w:tcPr>
            <w:tcW w:w="2849" w:type="dxa"/>
            <w:tcBorders>
              <w:top w:val="single" w:sz="4" w:space="0" w:color="auto"/>
              <w:left w:val="single" w:sz="4" w:space="0" w:color="auto"/>
              <w:bottom w:val="single" w:sz="4" w:space="0" w:color="auto"/>
              <w:right w:val="single" w:sz="4" w:space="0" w:color="auto"/>
            </w:tcBorders>
            <w:shd w:val="clear" w:color="auto" w:fill="auto"/>
          </w:tcPr>
          <w:p w:rsidR="001B57C4" w:rsidRPr="00EB6CD6" w:rsidRDefault="00285BCB" w:rsidP="008655B1">
            <w:pPr>
              <w:tabs>
                <w:tab w:val="left" w:pos="6288"/>
              </w:tabs>
              <w:spacing w:line="360" w:lineRule="auto"/>
              <w:ind w:left="432"/>
            </w:pPr>
            <w:r w:rsidRPr="00EB6CD6">
              <w:t xml:space="preserve">     </w:t>
            </w:r>
            <w:r w:rsidR="00E06A1D">
              <w:t>17</w:t>
            </w:r>
            <w:r w:rsidR="001B57C4" w:rsidRPr="00EB6CD6">
              <w:t xml:space="preserve">.30  </w:t>
            </w:r>
          </w:p>
        </w:tc>
      </w:tr>
    </w:tbl>
    <w:p w:rsidR="00B76DFB" w:rsidRDefault="00B76DFB" w:rsidP="00556E1A">
      <w:pPr>
        <w:rPr>
          <w:b/>
          <w:sz w:val="22"/>
          <w:szCs w:val="22"/>
        </w:rPr>
      </w:pPr>
    </w:p>
    <w:p w:rsidR="00A97879" w:rsidRDefault="00A97879" w:rsidP="00285BCB">
      <w:pPr>
        <w:jc w:val="center"/>
        <w:rPr>
          <w:b/>
          <w:sz w:val="22"/>
          <w:szCs w:val="22"/>
        </w:rPr>
      </w:pPr>
    </w:p>
    <w:p w:rsidR="00285BCB" w:rsidRPr="006140FE" w:rsidRDefault="00610911" w:rsidP="00285BCB">
      <w:pPr>
        <w:jc w:val="center"/>
        <w:rPr>
          <w:b/>
          <w:sz w:val="22"/>
          <w:szCs w:val="22"/>
        </w:rPr>
      </w:pPr>
      <w:r w:rsidRPr="006140FE">
        <w:rPr>
          <w:b/>
          <w:sz w:val="22"/>
          <w:szCs w:val="22"/>
          <w:lang w:val="en-US"/>
        </w:rPr>
        <w:t>I</w:t>
      </w:r>
      <w:r w:rsidR="00285BCB" w:rsidRPr="006140FE">
        <w:rPr>
          <w:b/>
          <w:sz w:val="22"/>
          <w:szCs w:val="22"/>
        </w:rPr>
        <w:t xml:space="preserve"> младшая группа</w:t>
      </w:r>
      <w:r w:rsidR="00F16FE9">
        <w:rPr>
          <w:b/>
          <w:sz w:val="22"/>
          <w:szCs w:val="22"/>
        </w:rPr>
        <w:t xml:space="preserve"> (2)</w:t>
      </w:r>
    </w:p>
    <w:p w:rsidR="006140FE" w:rsidRPr="00D8447C" w:rsidRDefault="00285BCB" w:rsidP="00D8447C">
      <w:pPr>
        <w:jc w:val="center"/>
        <w:rPr>
          <w:b/>
          <w:sz w:val="22"/>
          <w:szCs w:val="22"/>
        </w:rPr>
      </w:pPr>
      <w:r w:rsidRPr="006140FE">
        <w:rPr>
          <w:b/>
          <w:sz w:val="22"/>
          <w:szCs w:val="22"/>
        </w:rPr>
        <w:t>холодный период года</w:t>
      </w:r>
    </w:p>
    <w:tbl>
      <w:tblPr>
        <w:tblW w:w="0" w:type="auto"/>
        <w:jc w:val="center"/>
        <w:tblLook w:val="01E0"/>
      </w:tblPr>
      <w:tblGrid>
        <w:gridCol w:w="6789"/>
        <w:gridCol w:w="2781"/>
      </w:tblGrid>
      <w:tr w:rsidR="00285BC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285BCB" w:rsidRPr="00EB6CD6" w:rsidRDefault="00921164" w:rsidP="008655B1">
            <w:pPr>
              <w:spacing w:line="360" w:lineRule="auto"/>
            </w:pPr>
            <w:r w:rsidRPr="00EB6CD6">
              <w:t>Прием, осмотр, самостоятельная деятельность</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285BCB" w:rsidRPr="00EB6CD6" w:rsidRDefault="00FB5619" w:rsidP="008655B1">
            <w:pPr>
              <w:spacing w:line="360" w:lineRule="auto"/>
              <w:jc w:val="center"/>
            </w:pPr>
            <w:r>
              <w:t>7.0</w:t>
            </w:r>
            <w:r w:rsidR="003002C2">
              <w:t>0-8.15</w:t>
            </w:r>
          </w:p>
        </w:tc>
      </w:tr>
      <w:tr w:rsidR="00285BC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285BCB" w:rsidRPr="00EB6CD6" w:rsidRDefault="00285BCB" w:rsidP="008655B1">
            <w:pPr>
              <w:spacing w:line="360" w:lineRule="auto"/>
            </w:pPr>
            <w:r w:rsidRPr="00EB6CD6">
              <w:t>Утренняя гимнастика</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285BCB" w:rsidRPr="00EB6CD6" w:rsidRDefault="003002C2" w:rsidP="008655B1">
            <w:pPr>
              <w:spacing w:line="360" w:lineRule="auto"/>
              <w:jc w:val="center"/>
            </w:pPr>
            <w:r>
              <w:t>8.15-8.20</w:t>
            </w:r>
          </w:p>
        </w:tc>
      </w:tr>
      <w:tr w:rsidR="00285BC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285BCB" w:rsidRPr="00EB6CD6" w:rsidRDefault="00285BCB" w:rsidP="008655B1">
            <w:pPr>
              <w:spacing w:line="360" w:lineRule="auto"/>
            </w:pPr>
            <w:r w:rsidRPr="00EB6CD6">
              <w:t>Подготовка к завтраку, завтрак</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285BCB" w:rsidRPr="00EB6CD6" w:rsidRDefault="00FB5619" w:rsidP="008655B1">
            <w:pPr>
              <w:spacing w:line="360" w:lineRule="auto"/>
              <w:jc w:val="center"/>
            </w:pPr>
            <w:r>
              <w:t>8.20</w:t>
            </w:r>
            <w:r w:rsidR="00BB3B55" w:rsidRPr="00EB6CD6">
              <w:t>-8.</w:t>
            </w:r>
            <w:r>
              <w:t>45</w:t>
            </w:r>
          </w:p>
        </w:tc>
      </w:tr>
      <w:tr w:rsidR="00C66838"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C66838" w:rsidRPr="00EB6CD6" w:rsidRDefault="00C66838" w:rsidP="008655B1">
            <w:pPr>
              <w:spacing w:line="360" w:lineRule="auto"/>
            </w:pPr>
            <w:r w:rsidRPr="00EB6CD6">
              <w:t>Са</w:t>
            </w:r>
            <w:r w:rsidR="007773A3" w:rsidRPr="00EB6CD6">
              <w:t>мостоятельная деяте</w:t>
            </w:r>
            <w:r w:rsidRPr="00EB6CD6">
              <w:t>льность</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C66838" w:rsidRPr="00EB6CD6" w:rsidRDefault="00FB5619" w:rsidP="008655B1">
            <w:pPr>
              <w:spacing w:line="360" w:lineRule="auto"/>
              <w:jc w:val="center"/>
            </w:pPr>
            <w:r>
              <w:t>8.45-9.0</w:t>
            </w:r>
            <w:r w:rsidR="0067603E" w:rsidRPr="00EB6CD6">
              <w:t>0</w:t>
            </w:r>
          </w:p>
        </w:tc>
      </w:tr>
      <w:tr w:rsidR="00285BC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285BCB" w:rsidRPr="00EB6CD6" w:rsidRDefault="003D1BF0" w:rsidP="008655B1">
            <w:pPr>
              <w:spacing w:line="360" w:lineRule="auto"/>
            </w:pPr>
            <w:r w:rsidRPr="00EB6CD6">
              <w:t>Организованная образовательная деятельность</w:t>
            </w:r>
            <w:r w:rsidR="007F34D0" w:rsidRPr="00EB6CD6">
              <w:t xml:space="preserve"> (по подгруппам)</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7F34D0" w:rsidRPr="00EB6CD6" w:rsidRDefault="00285BCB" w:rsidP="008655B1">
            <w:pPr>
              <w:jc w:val="center"/>
            </w:pPr>
            <w:r w:rsidRPr="00EB6CD6">
              <w:t>9.00-9.10</w:t>
            </w:r>
            <w:r w:rsidR="007F34D0" w:rsidRPr="00EB6CD6">
              <w:t xml:space="preserve"> </w:t>
            </w:r>
          </w:p>
          <w:p w:rsidR="007F34D0" w:rsidRPr="00EB6CD6" w:rsidRDefault="00261A2D" w:rsidP="008655B1">
            <w:pPr>
              <w:jc w:val="center"/>
            </w:pPr>
            <w:r w:rsidRPr="00EB6CD6">
              <w:t>9.20-9.30</w:t>
            </w:r>
          </w:p>
        </w:tc>
      </w:tr>
      <w:tr w:rsidR="00B9321A"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B9321A" w:rsidRPr="00EB6CD6" w:rsidRDefault="00B9321A" w:rsidP="008655B1">
            <w:pPr>
              <w:spacing w:line="360" w:lineRule="auto"/>
            </w:pPr>
            <w:r w:rsidRPr="006D0BEE">
              <w:t xml:space="preserve">Подготовка ко </w:t>
            </w:r>
            <w:r w:rsidRPr="006D0BEE">
              <w:rPr>
                <w:lang w:val="en-US"/>
              </w:rPr>
              <w:t>II</w:t>
            </w:r>
            <w:r w:rsidRPr="006D0BEE">
              <w:t xml:space="preserve"> завтраку, </w:t>
            </w:r>
            <w:r w:rsidRPr="006D0BEE">
              <w:rPr>
                <w:lang w:val="en-US"/>
              </w:rPr>
              <w:t>II</w:t>
            </w:r>
            <w:r w:rsidRPr="006D0BEE">
              <w:t xml:space="preserve"> завтрак</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B9321A" w:rsidRPr="00EB6CD6" w:rsidRDefault="00B9321A" w:rsidP="008655B1">
            <w:pPr>
              <w:jc w:val="center"/>
            </w:pPr>
            <w:r>
              <w:t>9.30-9.40</w:t>
            </w:r>
          </w:p>
        </w:tc>
      </w:tr>
      <w:tr w:rsidR="00285BC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285BCB" w:rsidRPr="00EB6CD6" w:rsidRDefault="00907F11" w:rsidP="008655B1">
            <w:pPr>
              <w:spacing w:line="360" w:lineRule="auto"/>
            </w:pPr>
            <w:r w:rsidRPr="00EB6CD6">
              <w:t>Подготовка к прогулке</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285BCB" w:rsidRPr="00EB6CD6" w:rsidRDefault="00B9321A" w:rsidP="008655B1">
            <w:pPr>
              <w:spacing w:line="360" w:lineRule="auto"/>
              <w:jc w:val="center"/>
            </w:pPr>
            <w:r>
              <w:t>9.4</w:t>
            </w:r>
            <w:r w:rsidR="00261A2D" w:rsidRPr="00EB6CD6">
              <w:t>0</w:t>
            </w:r>
            <w:r>
              <w:t>-9.5</w:t>
            </w:r>
            <w:r w:rsidR="007A4755" w:rsidRPr="00EB6CD6">
              <w:t>5</w:t>
            </w:r>
          </w:p>
        </w:tc>
      </w:tr>
      <w:tr w:rsidR="00285BC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285BCB" w:rsidRPr="00EB6CD6" w:rsidRDefault="00907F11" w:rsidP="008655B1">
            <w:pPr>
              <w:spacing w:line="360" w:lineRule="auto"/>
            </w:pPr>
            <w:r w:rsidRPr="00EB6CD6">
              <w:t xml:space="preserve"> П</w:t>
            </w:r>
            <w:r w:rsidR="00285BCB" w:rsidRPr="00EB6CD6">
              <w:t>рогулка</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285BCB" w:rsidRPr="00EB6CD6" w:rsidRDefault="00B9321A" w:rsidP="008655B1">
            <w:pPr>
              <w:spacing w:line="360" w:lineRule="auto"/>
              <w:jc w:val="center"/>
            </w:pPr>
            <w:r>
              <w:t>9.5</w:t>
            </w:r>
            <w:r w:rsidR="007A4755" w:rsidRPr="00EB6CD6">
              <w:t>5</w:t>
            </w:r>
            <w:r w:rsidR="00261A2D" w:rsidRPr="00EB6CD6">
              <w:t>-11.10</w:t>
            </w:r>
          </w:p>
        </w:tc>
      </w:tr>
      <w:tr w:rsidR="00285BCB" w:rsidRPr="00EB6CD6">
        <w:trPr>
          <w:trHeight w:val="393"/>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285BCB" w:rsidRPr="00EB6CD6" w:rsidRDefault="00285BCB" w:rsidP="0054467F">
            <w:r w:rsidRPr="00EB6CD6">
              <w:t>Возвращение с</w:t>
            </w:r>
            <w:r w:rsidR="002E241A" w:rsidRPr="00EB6CD6">
              <w:t xml:space="preserve"> прогулки, самостоятельная деятельность</w:t>
            </w:r>
            <w:r w:rsidRPr="00EB6CD6">
              <w:t xml:space="preserve">, </w:t>
            </w:r>
            <w:r w:rsidRPr="00EB6CD6">
              <w:tab/>
            </w:r>
            <w:r w:rsidRPr="00EB6CD6">
              <w:tab/>
              <w:t xml:space="preserve">        </w:t>
            </w:r>
          </w:p>
          <w:p w:rsidR="00285BCB" w:rsidRPr="00EB6CD6" w:rsidRDefault="00316691" w:rsidP="0054467F">
            <w:r w:rsidRPr="00EB6CD6">
              <w:t>подготовка к обеду</w:t>
            </w:r>
            <w:r w:rsidR="00285BCB" w:rsidRPr="00EB6CD6">
              <w:tab/>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285BCB" w:rsidRPr="00EB6CD6" w:rsidRDefault="00261A2D" w:rsidP="008655B1">
            <w:pPr>
              <w:spacing w:line="360" w:lineRule="auto"/>
              <w:jc w:val="center"/>
            </w:pPr>
            <w:r w:rsidRPr="00EB6CD6">
              <w:t>11.1</w:t>
            </w:r>
            <w:r w:rsidR="0054467F" w:rsidRPr="00EB6CD6">
              <w:t>0-1</w:t>
            </w:r>
            <w:r w:rsidRPr="00EB6CD6">
              <w:t>1.3</w:t>
            </w:r>
            <w:r w:rsidR="00316691" w:rsidRPr="00EB6CD6">
              <w:t>0</w:t>
            </w:r>
          </w:p>
        </w:tc>
      </w:tr>
      <w:tr w:rsidR="006B2F41" w:rsidRPr="00EB6CD6">
        <w:trPr>
          <w:trHeight w:val="393"/>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6B2F41" w:rsidRPr="00EB6CD6" w:rsidRDefault="002E241A" w:rsidP="0054467F">
            <w:r w:rsidRPr="00EB6CD6">
              <w:t>Обед</w:t>
            </w:r>
            <w:r w:rsidR="00261A2D" w:rsidRPr="00EB6CD6">
              <w:t>, подготовка ко сну</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6B2F41" w:rsidRPr="00EB6CD6" w:rsidRDefault="009E0620" w:rsidP="008655B1">
            <w:pPr>
              <w:spacing w:line="360" w:lineRule="auto"/>
              <w:jc w:val="center"/>
            </w:pPr>
            <w:r w:rsidRPr="00EB6CD6">
              <w:t>11.30-12.0</w:t>
            </w:r>
            <w:r w:rsidR="00B5344C" w:rsidRPr="00EB6CD6">
              <w:t>0</w:t>
            </w:r>
          </w:p>
        </w:tc>
      </w:tr>
      <w:tr w:rsidR="00E56CA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E56CAB" w:rsidRPr="00EB6CD6" w:rsidRDefault="00E56CAB" w:rsidP="008655B1">
            <w:pPr>
              <w:spacing w:line="360" w:lineRule="auto"/>
            </w:pPr>
            <w:r w:rsidRPr="00EB6CD6">
              <w:lastRenderedPageBreak/>
              <w:t>Подготовка ко сну, дневной сон</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E56CAB" w:rsidRPr="00EB6CD6" w:rsidRDefault="00261A2D" w:rsidP="008655B1">
            <w:pPr>
              <w:spacing w:line="360" w:lineRule="auto"/>
              <w:jc w:val="center"/>
            </w:pPr>
            <w:r w:rsidRPr="00EB6CD6">
              <w:t>12.0</w:t>
            </w:r>
            <w:r w:rsidR="00E56CAB" w:rsidRPr="00EB6CD6">
              <w:t>0-15.00</w:t>
            </w:r>
          </w:p>
        </w:tc>
      </w:tr>
      <w:tr w:rsidR="00E56CAB" w:rsidRPr="00EB6CD6">
        <w:trPr>
          <w:trHeight w:val="403"/>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E56CAB" w:rsidRPr="00EB6CD6" w:rsidRDefault="00E56CAB" w:rsidP="002B6263">
            <w:r w:rsidRPr="00EB6CD6">
              <w:t>Подъем, воздушно-водные процедуры, игры</w:t>
            </w:r>
            <w:r w:rsidRPr="00EB6CD6">
              <w:tab/>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E56CAB" w:rsidRPr="00EB6CD6" w:rsidRDefault="00E56CAB" w:rsidP="008655B1">
            <w:pPr>
              <w:spacing w:line="360" w:lineRule="auto"/>
              <w:jc w:val="center"/>
              <w:rPr>
                <w:lang w:val="en-US"/>
              </w:rPr>
            </w:pPr>
            <w:r w:rsidRPr="00EB6CD6">
              <w:t>15.00-15.15</w:t>
            </w:r>
          </w:p>
        </w:tc>
      </w:tr>
      <w:tr w:rsidR="00E56CA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E56CAB" w:rsidRPr="00EB6CD6" w:rsidRDefault="00E56CAB" w:rsidP="002B6263">
            <w:r w:rsidRPr="00EB6CD6">
              <w:t>Подготовка к полднику, полдник</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E56CAB" w:rsidRPr="00EB6CD6" w:rsidRDefault="00E56CAB" w:rsidP="008655B1">
            <w:pPr>
              <w:spacing w:line="360" w:lineRule="auto"/>
              <w:jc w:val="center"/>
            </w:pPr>
            <w:r w:rsidRPr="00EB6CD6">
              <w:t>15.15-15.30</w:t>
            </w:r>
          </w:p>
        </w:tc>
      </w:tr>
      <w:tr w:rsidR="00903403"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903403" w:rsidRPr="00EB6CD6" w:rsidRDefault="00903403" w:rsidP="002B6263">
            <w:r>
              <w:t>Организованная образовательная деятельность во 2 половине дня</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903403" w:rsidRPr="00EB6CD6" w:rsidRDefault="00903403" w:rsidP="008655B1">
            <w:pPr>
              <w:spacing w:line="360" w:lineRule="auto"/>
              <w:jc w:val="center"/>
            </w:pPr>
            <w:r>
              <w:t>15.40-15.50</w:t>
            </w:r>
          </w:p>
        </w:tc>
      </w:tr>
      <w:tr w:rsidR="00E56CA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E56CAB" w:rsidRPr="00EB6CD6" w:rsidRDefault="003002C2" w:rsidP="008655B1">
            <w:pPr>
              <w:spacing w:line="360" w:lineRule="auto"/>
            </w:pPr>
            <w:r>
              <w:t>Чтение художественной литературы</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E56CAB" w:rsidRPr="00EB6CD6" w:rsidRDefault="00142573" w:rsidP="008655B1">
            <w:pPr>
              <w:tabs>
                <w:tab w:val="left" w:pos="6288"/>
              </w:tabs>
              <w:ind w:left="432"/>
            </w:pPr>
            <w:r w:rsidRPr="00EB6CD6">
              <w:t xml:space="preserve">     </w:t>
            </w:r>
            <w:r w:rsidR="00A77ACD" w:rsidRPr="00EB6CD6">
              <w:t xml:space="preserve"> </w:t>
            </w:r>
            <w:r w:rsidR="00903403">
              <w:t>15.50-16.0</w:t>
            </w:r>
            <w:r w:rsidR="00E56CAB" w:rsidRPr="00EB6CD6">
              <w:t xml:space="preserve">0 </w:t>
            </w:r>
          </w:p>
          <w:p w:rsidR="00E56CAB" w:rsidRPr="00EB6CD6" w:rsidRDefault="00E56CAB" w:rsidP="00A77ACD">
            <w:pPr>
              <w:spacing w:line="360" w:lineRule="auto"/>
              <w:jc w:val="center"/>
            </w:pPr>
          </w:p>
        </w:tc>
      </w:tr>
      <w:tr w:rsidR="00E56CA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E56CAB" w:rsidRPr="00EB6CD6" w:rsidRDefault="00D91228" w:rsidP="008655B1">
            <w:pPr>
              <w:spacing w:line="360" w:lineRule="auto"/>
            </w:pPr>
            <w:r w:rsidRPr="00EB6CD6">
              <w:t xml:space="preserve"> </w:t>
            </w:r>
            <w:r w:rsidR="003002C2">
              <w:t>Игры</w:t>
            </w:r>
            <w:proofErr w:type="gramStart"/>
            <w:r w:rsidR="003002C2">
              <w:t xml:space="preserve"> ,</w:t>
            </w:r>
            <w:proofErr w:type="gramEnd"/>
            <w:r w:rsidR="003002C2">
              <w:t>самостоятельная деятельность</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E56CAB" w:rsidRPr="00EB6CD6" w:rsidRDefault="00903403" w:rsidP="008655B1">
            <w:pPr>
              <w:spacing w:line="360" w:lineRule="auto"/>
              <w:jc w:val="center"/>
            </w:pPr>
            <w:r>
              <w:t>16.0</w:t>
            </w:r>
            <w:r w:rsidR="002364CA">
              <w:t>0</w:t>
            </w:r>
            <w:r w:rsidR="00A77ACD" w:rsidRPr="00EB6CD6">
              <w:t xml:space="preserve"> </w:t>
            </w:r>
            <w:r w:rsidR="00E56CAB" w:rsidRPr="00EB6CD6">
              <w:t>-16.30</w:t>
            </w:r>
          </w:p>
        </w:tc>
      </w:tr>
      <w:tr w:rsidR="00E56CA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E56CAB" w:rsidRPr="00EB6CD6" w:rsidRDefault="003002C2" w:rsidP="008655B1">
            <w:pPr>
              <w:spacing w:line="360" w:lineRule="auto"/>
            </w:pPr>
            <w:r>
              <w:t>П</w:t>
            </w:r>
            <w:r w:rsidR="00E56CAB" w:rsidRPr="00EB6CD6">
              <w:t>одготовка к прогулке, прогулка</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E56CAB" w:rsidRPr="00EB6CD6" w:rsidRDefault="002364CA" w:rsidP="008655B1">
            <w:pPr>
              <w:spacing w:line="360" w:lineRule="auto"/>
              <w:jc w:val="center"/>
            </w:pPr>
            <w:r>
              <w:t>16.30-17</w:t>
            </w:r>
            <w:r w:rsidR="00E56CAB" w:rsidRPr="00EB6CD6">
              <w:t>.30</w:t>
            </w:r>
          </w:p>
        </w:tc>
      </w:tr>
      <w:tr w:rsidR="00E56CAB" w:rsidRPr="00EB6CD6">
        <w:trPr>
          <w:jc w:val="center"/>
        </w:trPr>
        <w:tc>
          <w:tcPr>
            <w:tcW w:w="6789" w:type="dxa"/>
            <w:tcBorders>
              <w:top w:val="single" w:sz="4" w:space="0" w:color="auto"/>
              <w:left w:val="single" w:sz="4" w:space="0" w:color="auto"/>
              <w:bottom w:val="single" w:sz="4" w:space="0" w:color="auto"/>
              <w:right w:val="single" w:sz="4" w:space="0" w:color="auto"/>
            </w:tcBorders>
            <w:shd w:val="clear" w:color="auto" w:fill="auto"/>
          </w:tcPr>
          <w:p w:rsidR="00E56CAB" w:rsidRPr="00EB6CD6" w:rsidRDefault="00E56CAB" w:rsidP="008655B1">
            <w:pPr>
              <w:spacing w:line="360" w:lineRule="auto"/>
            </w:pPr>
            <w:r w:rsidRPr="00EB6CD6">
              <w:t>Уход детей домой</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rsidR="00E56CAB" w:rsidRPr="00EB6CD6" w:rsidRDefault="00FB5619" w:rsidP="008655B1">
            <w:pPr>
              <w:spacing w:line="360" w:lineRule="auto"/>
              <w:jc w:val="center"/>
            </w:pPr>
            <w:r>
              <w:t>17</w:t>
            </w:r>
            <w:r w:rsidR="00E56CAB" w:rsidRPr="00EB6CD6">
              <w:t>.30</w:t>
            </w:r>
          </w:p>
        </w:tc>
      </w:tr>
    </w:tbl>
    <w:p w:rsidR="00082773" w:rsidRDefault="00082773" w:rsidP="00571950">
      <w:pPr>
        <w:rPr>
          <w:b/>
          <w:sz w:val="22"/>
          <w:szCs w:val="22"/>
        </w:rPr>
      </w:pPr>
    </w:p>
    <w:p w:rsidR="00282D5C" w:rsidRPr="006D0BEE" w:rsidRDefault="00282D5C" w:rsidP="00282D5C">
      <w:pPr>
        <w:jc w:val="center"/>
        <w:outlineLvl w:val="0"/>
        <w:rPr>
          <w:b/>
        </w:rPr>
      </w:pPr>
      <w:r w:rsidRPr="006D0BEE">
        <w:rPr>
          <w:b/>
        </w:rPr>
        <w:t>Организация режима пребывания детей</w:t>
      </w:r>
    </w:p>
    <w:p w:rsidR="00282D5C" w:rsidRPr="006D0BEE" w:rsidRDefault="00282D5C" w:rsidP="00282D5C">
      <w:pPr>
        <w:jc w:val="center"/>
      </w:pPr>
      <w:r w:rsidRPr="006D0BEE">
        <w:t>(холодный период)</w:t>
      </w:r>
    </w:p>
    <w:p w:rsidR="00282D5C" w:rsidRPr="006D0BEE" w:rsidRDefault="00282D5C" w:rsidP="00282D5C">
      <w:pPr>
        <w:jc w:val="cente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348"/>
        <w:gridCol w:w="1620"/>
        <w:gridCol w:w="1620"/>
        <w:gridCol w:w="1620"/>
        <w:gridCol w:w="1620"/>
      </w:tblGrid>
      <w:tr w:rsidR="00282D5C" w:rsidRPr="006D0BEE">
        <w:tc>
          <w:tcPr>
            <w:tcW w:w="3348" w:type="dxa"/>
          </w:tcPr>
          <w:p w:rsidR="00282D5C" w:rsidRPr="006D0BEE" w:rsidRDefault="00282D5C" w:rsidP="000A604B">
            <w:pPr>
              <w:jc w:val="center"/>
            </w:pPr>
            <w:r w:rsidRPr="006D0BEE">
              <w:t>Режим дня</w:t>
            </w:r>
          </w:p>
        </w:tc>
        <w:tc>
          <w:tcPr>
            <w:tcW w:w="1620" w:type="dxa"/>
          </w:tcPr>
          <w:p w:rsidR="00282D5C" w:rsidRDefault="00282D5C" w:rsidP="000A604B">
            <w:pPr>
              <w:jc w:val="center"/>
            </w:pPr>
            <w:r w:rsidRPr="006D0BEE">
              <w:t>2-я младшая группа</w:t>
            </w:r>
          </w:p>
          <w:p w:rsidR="00F16FE9" w:rsidRPr="006D0BEE" w:rsidRDefault="00F16FE9" w:rsidP="000A604B">
            <w:pPr>
              <w:jc w:val="center"/>
            </w:pPr>
            <w:r>
              <w:t>(2)</w:t>
            </w:r>
          </w:p>
        </w:tc>
        <w:tc>
          <w:tcPr>
            <w:tcW w:w="1620" w:type="dxa"/>
          </w:tcPr>
          <w:p w:rsidR="00282D5C" w:rsidRPr="006D0BEE" w:rsidRDefault="00282D5C" w:rsidP="000A604B">
            <w:pPr>
              <w:ind w:left="18" w:hanging="18"/>
              <w:jc w:val="center"/>
            </w:pPr>
            <w:r w:rsidRPr="006D0BEE">
              <w:t>Средняя группа</w:t>
            </w:r>
          </w:p>
        </w:tc>
        <w:tc>
          <w:tcPr>
            <w:tcW w:w="1620" w:type="dxa"/>
          </w:tcPr>
          <w:p w:rsidR="00282D5C" w:rsidRPr="006D0BEE" w:rsidRDefault="00282D5C" w:rsidP="000A604B">
            <w:pPr>
              <w:jc w:val="center"/>
            </w:pPr>
            <w:r w:rsidRPr="006D0BEE">
              <w:t xml:space="preserve">Старшая </w:t>
            </w:r>
            <w:r w:rsidR="00212693">
              <w:t>под</w:t>
            </w:r>
            <w:r w:rsidRPr="006D0BEE">
              <w:t>группа</w:t>
            </w:r>
          </w:p>
        </w:tc>
        <w:tc>
          <w:tcPr>
            <w:tcW w:w="1620" w:type="dxa"/>
          </w:tcPr>
          <w:p w:rsidR="00282D5C" w:rsidRPr="006D0BEE" w:rsidRDefault="00282D5C" w:rsidP="000A604B">
            <w:pPr>
              <w:jc w:val="center"/>
            </w:pPr>
            <w:r w:rsidRPr="006D0BEE">
              <w:t xml:space="preserve">Подготовительная </w:t>
            </w:r>
            <w:r w:rsidR="00212693">
              <w:t>под</w:t>
            </w:r>
            <w:r w:rsidRPr="006D0BEE">
              <w:t>группа</w:t>
            </w:r>
          </w:p>
        </w:tc>
      </w:tr>
      <w:tr w:rsidR="00385FDE" w:rsidRPr="006D0BEE" w:rsidTr="00174FDF">
        <w:tc>
          <w:tcPr>
            <w:tcW w:w="3348" w:type="dxa"/>
          </w:tcPr>
          <w:p w:rsidR="00385FDE" w:rsidRPr="006D0BEE" w:rsidRDefault="00385FDE" w:rsidP="000A604B">
            <w:r w:rsidRPr="006D0BEE">
              <w:t>Приём</w:t>
            </w:r>
            <w:proofErr w:type="gramStart"/>
            <w:r w:rsidRPr="006D0BEE">
              <w:t>,</w:t>
            </w:r>
            <w:r>
              <w:t>о</w:t>
            </w:r>
            <w:proofErr w:type="gramEnd"/>
            <w:r>
              <w:t>смотр</w:t>
            </w:r>
            <w:r w:rsidRPr="006D0BEE">
              <w:t xml:space="preserve"> игры</w:t>
            </w:r>
            <w:r>
              <w:t>, самостоятельная деятельность</w:t>
            </w:r>
            <w:r w:rsidRPr="006D0BEE">
              <w:t xml:space="preserve"> </w:t>
            </w:r>
            <w:r>
              <w:t>у</w:t>
            </w:r>
            <w:r w:rsidRPr="006D0BEE">
              <w:t>тренняя гимнастика</w:t>
            </w:r>
          </w:p>
        </w:tc>
        <w:tc>
          <w:tcPr>
            <w:tcW w:w="1620" w:type="dxa"/>
          </w:tcPr>
          <w:p w:rsidR="00385FDE" w:rsidRPr="006D0BEE" w:rsidRDefault="00385FDE" w:rsidP="000A604B">
            <w:pPr>
              <w:jc w:val="center"/>
            </w:pPr>
            <w:r>
              <w:t>7.00 - 8.20</w:t>
            </w:r>
          </w:p>
        </w:tc>
        <w:tc>
          <w:tcPr>
            <w:tcW w:w="1620" w:type="dxa"/>
          </w:tcPr>
          <w:p w:rsidR="00385FDE" w:rsidRPr="006D0BEE" w:rsidRDefault="00385FDE" w:rsidP="000A604B">
            <w:pPr>
              <w:ind w:left="18" w:hanging="18"/>
              <w:jc w:val="center"/>
            </w:pPr>
            <w:r w:rsidRPr="006D0BEE">
              <w:t xml:space="preserve">7.00 – </w:t>
            </w:r>
            <w:r>
              <w:t>8.25</w:t>
            </w:r>
          </w:p>
        </w:tc>
        <w:tc>
          <w:tcPr>
            <w:tcW w:w="3240" w:type="dxa"/>
            <w:gridSpan w:val="2"/>
          </w:tcPr>
          <w:p w:rsidR="00385FDE" w:rsidRPr="006D0BEE" w:rsidRDefault="00385FDE" w:rsidP="000A604B">
            <w:pPr>
              <w:jc w:val="center"/>
            </w:pPr>
            <w:r>
              <w:t>7.00 – 8.3</w:t>
            </w:r>
            <w:r w:rsidRPr="006D0BEE">
              <w:t>0</w:t>
            </w:r>
          </w:p>
          <w:p w:rsidR="00385FDE" w:rsidRPr="006D0BEE" w:rsidRDefault="00385FDE" w:rsidP="000A604B">
            <w:pPr>
              <w:jc w:val="center"/>
            </w:pPr>
          </w:p>
        </w:tc>
      </w:tr>
      <w:tr w:rsidR="00385FDE" w:rsidRPr="006D0BEE" w:rsidTr="00174FDF">
        <w:tc>
          <w:tcPr>
            <w:tcW w:w="3348" w:type="dxa"/>
          </w:tcPr>
          <w:p w:rsidR="00385FDE" w:rsidRPr="006D0BEE" w:rsidRDefault="00385FDE" w:rsidP="000A604B">
            <w:r w:rsidRPr="006D0BEE">
              <w:t>Подготовка к завтраку, завтрак</w:t>
            </w:r>
          </w:p>
        </w:tc>
        <w:tc>
          <w:tcPr>
            <w:tcW w:w="1620" w:type="dxa"/>
          </w:tcPr>
          <w:p w:rsidR="00385FDE" w:rsidRPr="006D0BEE" w:rsidRDefault="00385FDE" w:rsidP="000A604B">
            <w:pPr>
              <w:jc w:val="center"/>
            </w:pPr>
            <w:r>
              <w:t>8.20 – 8.45</w:t>
            </w:r>
          </w:p>
        </w:tc>
        <w:tc>
          <w:tcPr>
            <w:tcW w:w="1620" w:type="dxa"/>
          </w:tcPr>
          <w:p w:rsidR="00385FDE" w:rsidRPr="006D0BEE" w:rsidRDefault="00385FDE" w:rsidP="000A604B">
            <w:pPr>
              <w:ind w:left="18" w:hanging="18"/>
              <w:jc w:val="center"/>
            </w:pPr>
            <w:r>
              <w:t>8.25 – 8.4</w:t>
            </w:r>
            <w:r w:rsidRPr="006D0BEE">
              <w:t>5</w:t>
            </w:r>
          </w:p>
        </w:tc>
        <w:tc>
          <w:tcPr>
            <w:tcW w:w="3240" w:type="dxa"/>
            <w:gridSpan w:val="2"/>
          </w:tcPr>
          <w:p w:rsidR="00385FDE" w:rsidRPr="006D0BEE" w:rsidRDefault="00385FDE" w:rsidP="000A604B">
            <w:pPr>
              <w:jc w:val="center"/>
            </w:pPr>
            <w:r>
              <w:t>8.3</w:t>
            </w:r>
            <w:r w:rsidRPr="006D0BEE">
              <w:t>0 – 8.50</w:t>
            </w:r>
          </w:p>
          <w:p w:rsidR="00385FDE" w:rsidRPr="006D0BEE" w:rsidRDefault="00385FDE" w:rsidP="000A604B">
            <w:pPr>
              <w:jc w:val="center"/>
            </w:pPr>
          </w:p>
        </w:tc>
      </w:tr>
      <w:tr w:rsidR="00385FDE" w:rsidRPr="006D0BEE" w:rsidTr="00174FDF">
        <w:tc>
          <w:tcPr>
            <w:tcW w:w="3348" w:type="dxa"/>
          </w:tcPr>
          <w:p w:rsidR="00385FDE" w:rsidRPr="006D0BEE" w:rsidRDefault="00385FDE" w:rsidP="000A604B">
            <w:r>
              <w:t>Игры, самостоятельная деятельность</w:t>
            </w:r>
          </w:p>
        </w:tc>
        <w:tc>
          <w:tcPr>
            <w:tcW w:w="1620" w:type="dxa"/>
          </w:tcPr>
          <w:p w:rsidR="00385FDE" w:rsidRPr="006D0BEE" w:rsidRDefault="00385FDE" w:rsidP="000A604B">
            <w:pPr>
              <w:jc w:val="center"/>
            </w:pPr>
            <w:r>
              <w:t>8.45 – 9.00</w:t>
            </w:r>
          </w:p>
        </w:tc>
        <w:tc>
          <w:tcPr>
            <w:tcW w:w="1620" w:type="dxa"/>
          </w:tcPr>
          <w:p w:rsidR="00385FDE" w:rsidRPr="006D0BEE" w:rsidRDefault="00385FDE" w:rsidP="000A604B">
            <w:pPr>
              <w:ind w:left="18" w:hanging="18"/>
              <w:jc w:val="center"/>
            </w:pPr>
            <w:r w:rsidRPr="006D0BEE">
              <w:t>8.45– 9.00</w:t>
            </w:r>
          </w:p>
        </w:tc>
        <w:tc>
          <w:tcPr>
            <w:tcW w:w="3240" w:type="dxa"/>
            <w:gridSpan w:val="2"/>
          </w:tcPr>
          <w:p w:rsidR="00385FDE" w:rsidRPr="006D0BEE" w:rsidRDefault="00385FDE" w:rsidP="000A604B">
            <w:pPr>
              <w:jc w:val="center"/>
            </w:pPr>
            <w:r w:rsidRPr="006D0BEE">
              <w:t>8.50– 9.00</w:t>
            </w:r>
          </w:p>
          <w:p w:rsidR="00385FDE" w:rsidRPr="006D0BEE" w:rsidRDefault="00385FDE" w:rsidP="00385FDE"/>
        </w:tc>
      </w:tr>
      <w:tr w:rsidR="00282D5C" w:rsidRPr="006D0BEE" w:rsidTr="00571950">
        <w:trPr>
          <w:trHeight w:val="3394"/>
        </w:trPr>
        <w:tc>
          <w:tcPr>
            <w:tcW w:w="3348" w:type="dxa"/>
          </w:tcPr>
          <w:p w:rsidR="00282D5C" w:rsidRPr="006D0BEE" w:rsidRDefault="00282D5C" w:rsidP="000A604B">
            <w:r>
              <w:t xml:space="preserve">Организованная </w:t>
            </w:r>
            <w:r w:rsidRPr="006D0BEE">
              <w:t>образовательная деятельность</w:t>
            </w:r>
          </w:p>
        </w:tc>
        <w:tc>
          <w:tcPr>
            <w:tcW w:w="1620" w:type="dxa"/>
          </w:tcPr>
          <w:p w:rsidR="00282D5C" w:rsidRDefault="00282D5C" w:rsidP="000A604B">
            <w:pPr>
              <w:jc w:val="center"/>
            </w:pPr>
            <w:r>
              <w:t>1 занятие</w:t>
            </w:r>
          </w:p>
          <w:p w:rsidR="00282D5C" w:rsidRDefault="00282D5C" w:rsidP="000A604B">
            <w:pPr>
              <w:jc w:val="center"/>
            </w:pPr>
            <w:r w:rsidRPr="006D0BEE">
              <w:t>9.</w:t>
            </w:r>
            <w:r>
              <w:t xml:space="preserve">00 – 9.15  </w:t>
            </w:r>
          </w:p>
          <w:p w:rsidR="00282D5C" w:rsidRDefault="00282D5C" w:rsidP="000A604B">
            <w:pPr>
              <w:jc w:val="center"/>
            </w:pPr>
            <w:r>
              <w:t>перерыв</w:t>
            </w:r>
          </w:p>
          <w:p w:rsidR="00282D5C" w:rsidRDefault="00282D5C" w:rsidP="000A604B">
            <w:pPr>
              <w:jc w:val="center"/>
            </w:pPr>
            <w:r>
              <w:t>9.15-9.25</w:t>
            </w:r>
          </w:p>
          <w:p w:rsidR="00282D5C" w:rsidRDefault="00282D5C" w:rsidP="000A604B">
            <w:pPr>
              <w:jc w:val="center"/>
            </w:pPr>
            <w:r>
              <w:t>2 занятие</w:t>
            </w:r>
          </w:p>
          <w:p w:rsidR="00282D5C" w:rsidRDefault="00282D5C" w:rsidP="000A604B">
            <w:pPr>
              <w:jc w:val="center"/>
            </w:pPr>
            <w:r>
              <w:t>9.25-9.40</w:t>
            </w:r>
          </w:p>
          <w:p w:rsidR="00282D5C" w:rsidRPr="006D0BEE" w:rsidRDefault="00282D5C" w:rsidP="00122A2D">
            <w:pPr>
              <w:jc w:val="center"/>
            </w:pPr>
          </w:p>
        </w:tc>
        <w:tc>
          <w:tcPr>
            <w:tcW w:w="1620" w:type="dxa"/>
          </w:tcPr>
          <w:p w:rsidR="00282D5C" w:rsidRDefault="00282D5C" w:rsidP="000A604B">
            <w:pPr>
              <w:jc w:val="center"/>
            </w:pPr>
            <w:r>
              <w:t>1 занятие</w:t>
            </w:r>
          </w:p>
          <w:p w:rsidR="00282D5C" w:rsidRDefault="00282D5C" w:rsidP="000A604B">
            <w:pPr>
              <w:jc w:val="center"/>
            </w:pPr>
            <w:r w:rsidRPr="006D0BEE">
              <w:t>9.</w:t>
            </w:r>
            <w:r>
              <w:t xml:space="preserve">00 – 9.20 </w:t>
            </w:r>
          </w:p>
          <w:p w:rsidR="00282D5C" w:rsidRDefault="00282D5C" w:rsidP="000A604B">
            <w:pPr>
              <w:jc w:val="center"/>
            </w:pPr>
            <w:r>
              <w:t>перерыв</w:t>
            </w:r>
          </w:p>
          <w:p w:rsidR="00282D5C" w:rsidRDefault="00282D5C" w:rsidP="000A604B">
            <w:pPr>
              <w:jc w:val="center"/>
            </w:pPr>
            <w:r>
              <w:t>9.20-9.30</w:t>
            </w:r>
          </w:p>
          <w:p w:rsidR="00282D5C" w:rsidRDefault="00282D5C" w:rsidP="000A604B">
            <w:pPr>
              <w:jc w:val="center"/>
            </w:pPr>
            <w:r>
              <w:t>2 занятие</w:t>
            </w:r>
          </w:p>
          <w:p w:rsidR="00282D5C" w:rsidRDefault="00282D5C" w:rsidP="000A604B">
            <w:pPr>
              <w:jc w:val="center"/>
            </w:pPr>
            <w:r>
              <w:t>9.30-9.50</w:t>
            </w:r>
          </w:p>
          <w:p w:rsidR="00282D5C" w:rsidRPr="006D0BEE" w:rsidRDefault="00282D5C" w:rsidP="00903403">
            <w:pPr>
              <w:jc w:val="center"/>
            </w:pPr>
          </w:p>
        </w:tc>
        <w:tc>
          <w:tcPr>
            <w:tcW w:w="1620" w:type="dxa"/>
          </w:tcPr>
          <w:p w:rsidR="00282D5C" w:rsidRDefault="00282D5C" w:rsidP="000A604B">
            <w:pPr>
              <w:jc w:val="center"/>
            </w:pPr>
            <w:r>
              <w:t>1 занятие</w:t>
            </w:r>
          </w:p>
          <w:p w:rsidR="00282D5C" w:rsidRDefault="00282D5C" w:rsidP="000A604B">
            <w:pPr>
              <w:jc w:val="center"/>
            </w:pPr>
            <w:r w:rsidRPr="006D0BEE">
              <w:t>9.</w:t>
            </w:r>
            <w:r>
              <w:t xml:space="preserve">00 – 9.25 </w:t>
            </w:r>
          </w:p>
          <w:p w:rsidR="00282D5C" w:rsidRDefault="00282D5C" w:rsidP="000A604B">
            <w:pPr>
              <w:jc w:val="center"/>
            </w:pPr>
            <w:r>
              <w:t>перерыв</w:t>
            </w:r>
          </w:p>
          <w:p w:rsidR="00282D5C" w:rsidRDefault="00282D5C" w:rsidP="000A604B">
            <w:pPr>
              <w:jc w:val="center"/>
            </w:pPr>
            <w:r>
              <w:t>9.25-9.35</w:t>
            </w:r>
          </w:p>
          <w:p w:rsidR="00282D5C" w:rsidRDefault="00282D5C" w:rsidP="000A604B">
            <w:pPr>
              <w:jc w:val="center"/>
            </w:pPr>
            <w:r>
              <w:t>2 занятие</w:t>
            </w:r>
          </w:p>
          <w:p w:rsidR="00282D5C" w:rsidRDefault="00282D5C" w:rsidP="000A604B">
            <w:pPr>
              <w:jc w:val="center"/>
            </w:pPr>
            <w:r>
              <w:t>9.35-10.00</w:t>
            </w:r>
          </w:p>
          <w:p w:rsidR="00903403" w:rsidRDefault="00903403" w:rsidP="00C844F3">
            <w:pPr>
              <w:jc w:val="center"/>
            </w:pPr>
          </w:p>
          <w:p w:rsidR="00282D5C" w:rsidRDefault="00282D5C" w:rsidP="000A604B">
            <w:pPr>
              <w:jc w:val="center"/>
            </w:pPr>
          </w:p>
          <w:p w:rsidR="00282D5C" w:rsidRPr="006D0BEE" w:rsidRDefault="00282D5C" w:rsidP="000A604B">
            <w:pPr>
              <w:jc w:val="center"/>
            </w:pPr>
          </w:p>
        </w:tc>
        <w:tc>
          <w:tcPr>
            <w:tcW w:w="1620" w:type="dxa"/>
          </w:tcPr>
          <w:p w:rsidR="00282D5C" w:rsidRDefault="00282D5C" w:rsidP="000A604B">
            <w:pPr>
              <w:jc w:val="center"/>
            </w:pPr>
            <w:r>
              <w:t>1 занятие</w:t>
            </w:r>
          </w:p>
          <w:p w:rsidR="00282D5C" w:rsidRDefault="00282D5C" w:rsidP="000A604B">
            <w:pPr>
              <w:jc w:val="center"/>
            </w:pPr>
            <w:r w:rsidRPr="006D0BEE">
              <w:t>9.</w:t>
            </w:r>
            <w:r>
              <w:t xml:space="preserve">00 – 9.30 </w:t>
            </w:r>
          </w:p>
          <w:p w:rsidR="00282D5C" w:rsidRDefault="00282D5C" w:rsidP="000A604B">
            <w:pPr>
              <w:jc w:val="center"/>
            </w:pPr>
            <w:r>
              <w:t>перерыв</w:t>
            </w:r>
          </w:p>
          <w:p w:rsidR="00282D5C" w:rsidRDefault="00282D5C" w:rsidP="000A604B">
            <w:pPr>
              <w:jc w:val="center"/>
            </w:pPr>
            <w:r>
              <w:t>9.30-9.40</w:t>
            </w:r>
          </w:p>
          <w:p w:rsidR="00282D5C" w:rsidRDefault="00282D5C" w:rsidP="000A604B">
            <w:pPr>
              <w:jc w:val="center"/>
            </w:pPr>
            <w:r>
              <w:t>2 занятие</w:t>
            </w:r>
          </w:p>
          <w:p w:rsidR="00282D5C" w:rsidRDefault="00282D5C" w:rsidP="000A604B">
            <w:pPr>
              <w:jc w:val="center"/>
            </w:pPr>
            <w:r>
              <w:t>9.40-10.10</w:t>
            </w:r>
          </w:p>
          <w:p w:rsidR="00282D5C" w:rsidRDefault="00282D5C" w:rsidP="000A604B">
            <w:pPr>
              <w:jc w:val="center"/>
            </w:pPr>
            <w:r>
              <w:t>перерыв</w:t>
            </w:r>
          </w:p>
          <w:p w:rsidR="00282D5C" w:rsidRDefault="00282D5C" w:rsidP="000A604B">
            <w:pPr>
              <w:jc w:val="center"/>
            </w:pPr>
            <w:r>
              <w:t>10.10-10.20</w:t>
            </w:r>
          </w:p>
          <w:p w:rsidR="00282D5C" w:rsidRDefault="00282D5C" w:rsidP="000A604B">
            <w:pPr>
              <w:jc w:val="center"/>
            </w:pPr>
            <w:r>
              <w:t>3 занятие</w:t>
            </w:r>
          </w:p>
          <w:p w:rsidR="00282D5C" w:rsidRDefault="00282D5C" w:rsidP="000A604B">
            <w:pPr>
              <w:jc w:val="center"/>
            </w:pPr>
            <w:r>
              <w:t>10.20-10.50</w:t>
            </w:r>
          </w:p>
          <w:p w:rsidR="00903403" w:rsidRDefault="00903403" w:rsidP="000F0ECE">
            <w:pPr>
              <w:jc w:val="center"/>
            </w:pPr>
          </w:p>
          <w:p w:rsidR="000F0ECE" w:rsidRPr="006D0BEE" w:rsidRDefault="000F0ECE" w:rsidP="00903403">
            <w:pPr>
              <w:jc w:val="center"/>
            </w:pPr>
          </w:p>
        </w:tc>
      </w:tr>
      <w:tr w:rsidR="00282D5C" w:rsidRPr="006D0BEE">
        <w:tc>
          <w:tcPr>
            <w:tcW w:w="3348" w:type="dxa"/>
          </w:tcPr>
          <w:p w:rsidR="00282D5C" w:rsidRPr="006D0BEE" w:rsidRDefault="00282D5C" w:rsidP="000A604B">
            <w:r w:rsidRPr="006D0BEE">
              <w:t xml:space="preserve">Подготовка ко </w:t>
            </w:r>
            <w:r w:rsidRPr="006D0BEE">
              <w:rPr>
                <w:lang w:val="en-US"/>
              </w:rPr>
              <w:t>II</w:t>
            </w:r>
            <w:r w:rsidRPr="006D0BEE">
              <w:t xml:space="preserve"> завтраку, </w:t>
            </w:r>
            <w:r w:rsidRPr="006D0BEE">
              <w:rPr>
                <w:lang w:val="en-US"/>
              </w:rPr>
              <w:t>II</w:t>
            </w:r>
            <w:r w:rsidRPr="006D0BEE">
              <w:t xml:space="preserve"> завтрак</w:t>
            </w:r>
          </w:p>
        </w:tc>
        <w:tc>
          <w:tcPr>
            <w:tcW w:w="1620" w:type="dxa"/>
          </w:tcPr>
          <w:p w:rsidR="00282D5C" w:rsidRPr="006D0BEE" w:rsidRDefault="00282D5C" w:rsidP="000A604B">
            <w:pPr>
              <w:jc w:val="center"/>
            </w:pPr>
            <w:r>
              <w:t>9.4</w:t>
            </w:r>
            <w:r w:rsidRPr="006D0BEE">
              <w:t xml:space="preserve">0 – </w:t>
            </w:r>
            <w:r>
              <w:t>9.50</w:t>
            </w:r>
          </w:p>
        </w:tc>
        <w:tc>
          <w:tcPr>
            <w:tcW w:w="1620" w:type="dxa"/>
          </w:tcPr>
          <w:p w:rsidR="00282D5C" w:rsidRPr="006D0BEE" w:rsidRDefault="00282D5C" w:rsidP="000A604B">
            <w:pPr>
              <w:ind w:left="18" w:hanging="18"/>
              <w:jc w:val="center"/>
            </w:pPr>
            <w:r>
              <w:t>9.50– 10.0</w:t>
            </w:r>
            <w:r w:rsidRPr="006D0BEE">
              <w:t>0</w:t>
            </w:r>
          </w:p>
        </w:tc>
        <w:tc>
          <w:tcPr>
            <w:tcW w:w="1620" w:type="dxa"/>
          </w:tcPr>
          <w:p w:rsidR="00282D5C" w:rsidRPr="006D0BEE" w:rsidRDefault="00122A2D" w:rsidP="000A604B">
            <w:pPr>
              <w:jc w:val="center"/>
            </w:pPr>
            <w:r>
              <w:t>10.40 – 10.5</w:t>
            </w:r>
            <w:r w:rsidR="00282D5C">
              <w:t>0</w:t>
            </w:r>
          </w:p>
        </w:tc>
        <w:tc>
          <w:tcPr>
            <w:tcW w:w="1620" w:type="dxa"/>
          </w:tcPr>
          <w:p w:rsidR="00282D5C" w:rsidRPr="006D0BEE" w:rsidRDefault="00122A2D" w:rsidP="000A604B">
            <w:pPr>
              <w:jc w:val="center"/>
            </w:pPr>
            <w:r>
              <w:t>10.50 – 11</w:t>
            </w:r>
            <w:r w:rsidR="00282D5C">
              <w:t>.</w:t>
            </w:r>
            <w:r>
              <w:t>00</w:t>
            </w:r>
          </w:p>
        </w:tc>
      </w:tr>
      <w:tr w:rsidR="00385FDE" w:rsidRPr="006D0BEE" w:rsidTr="00571950">
        <w:trPr>
          <w:trHeight w:val="1497"/>
        </w:trPr>
        <w:tc>
          <w:tcPr>
            <w:tcW w:w="3348" w:type="dxa"/>
          </w:tcPr>
          <w:p w:rsidR="00385FDE" w:rsidRDefault="00385FDE" w:rsidP="000A604B">
            <w:r>
              <w:t xml:space="preserve">Подготовка к </w:t>
            </w:r>
            <w:r w:rsidRPr="006D0BEE">
              <w:t xml:space="preserve">прогулке, прогулка. </w:t>
            </w:r>
          </w:p>
          <w:p w:rsidR="00385FDE" w:rsidRPr="00571950" w:rsidRDefault="00385FDE" w:rsidP="00571950">
            <w:r w:rsidRPr="006D0BEE">
              <w:t xml:space="preserve"> Возвращение с прогулки, игры</w:t>
            </w:r>
          </w:p>
        </w:tc>
        <w:tc>
          <w:tcPr>
            <w:tcW w:w="1620" w:type="dxa"/>
          </w:tcPr>
          <w:p w:rsidR="00385FDE" w:rsidRDefault="00385FDE" w:rsidP="000A604B">
            <w:pPr>
              <w:jc w:val="center"/>
            </w:pPr>
            <w:r>
              <w:t>9.50-12.00</w:t>
            </w:r>
          </w:p>
          <w:p w:rsidR="00385FDE" w:rsidRDefault="00385FDE" w:rsidP="000A604B">
            <w:pPr>
              <w:jc w:val="center"/>
            </w:pPr>
          </w:p>
          <w:p w:rsidR="00385FDE" w:rsidRDefault="00385FDE" w:rsidP="000A604B"/>
          <w:p w:rsidR="00385FDE" w:rsidRPr="006D0BEE" w:rsidRDefault="00385FDE" w:rsidP="000A604B">
            <w:r>
              <w:t>12.00 – 12.20</w:t>
            </w:r>
          </w:p>
        </w:tc>
        <w:tc>
          <w:tcPr>
            <w:tcW w:w="1620" w:type="dxa"/>
          </w:tcPr>
          <w:p w:rsidR="00385FDE" w:rsidRDefault="00385FDE" w:rsidP="000A604B">
            <w:pPr>
              <w:ind w:left="18" w:hanging="18"/>
              <w:jc w:val="center"/>
            </w:pPr>
            <w:r>
              <w:t>10.00 – 12.1</w:t>
            </w:r>
            <w:r w:rsidRPr="006D0BEE">
              <w:t>0</w:t>
            </w:r>
          </w:p>
          <w:p w:rsidR="00385FDE" w:rsidRDefault="00385FDE" w:rsidP="000A604B">
            <w:pPr>
              <w:ind w:left="18" w:hanging="18"/>
              <w:jc w:val="center"/>
            </w:pPr>
          </w:p>
          <w:p w:rsidR="00385FDE" w:rsidRDefault="00385FDE" w:rsidP="000A604B">
            <w:pPr>
              <w:ind w:left="18" w:hanging="18"/>
              <w:jc w:val="center"/>
            </w:pPr>
          </w:p>
          <w:p w:rsidR="00385FDE" w:rsidRPr="006D0BEE" w:rsidRDefault="00385FDE" w:rsidP="000A604B">
            <w:pPr>
              <w:ind w:left="18" w:hanging="18"/>
              <w:jc w:val="center"/>
            </w:pPr>
            <w:r>
              <w:t>12.10 – 12.30</w:t>
            </w:r>
          </w:p>
        </w:tc>
        <w:tc>
          <w:tcPr>
            <w:tcW w:w="3240" w:type="dxa"/>
            <w:gridSpan w:val="2"/>
          </w:tcPr>
          <w:p w:rsidR="00385FDE" w:rsidRDefault="00385FDE" w:rsidP="000A604B">
            <w:pPr>
              <w:jc w:val="center"/>
            </w:pPr>
            <w:r>
              <w:t>10.50 – 12.25</w:t>
            </w:r>
          </w:p>
          <w:p w:rsidR="00385FDE" w:rsidRDefault="00385FDE" w:rsidP="00385FDE"/>
          <w:p w:rsidR="00385FDE" w:rsidRDefault="00385FDE" w:rsidP="000A604B">
            <w:pPr>
              <w:jc w:val="center"/>
            </w:pPr>
          </w:p>
          <w:p w:rsidR="00385FDE" w:rsidRPr="006D0BEE" w:rsidRDefault="00385FDE" w:rsidP="000A604B">
            <w:pPr>
              <w:jc w:val="center"/>
            </w:pPr>
            <w:r>
              <w:t>12.25 – 12.45</w:t>
            </w:r>
          </w:p>
          <w:p w:rsidR="00385FDE" w:rsidRDefault="00385FDE" w:rsidP="000A604B">
            <w:pPr>
              <w:jc w:val="center"/>
            </w:pPr>
          </w:p>
          <w:p w:rsidR="00385FDE" w:rsidRDefault="00385FDE" w:rsidP="000A604B">
            <w:pPr>
              <w:jc w:val="center"/>
            </w:pPr>
          </w:p>
          <w:p w:rsidR="00385FDE" w:rsidRPr="006D0BEE" w:rsidRDefault="00385FDE" w:rsidP="000A604B">
            <w:pPr>
              <w:jc w:val="center"/>
            </w:pPr>
          </w:p>
        </w:tc>
      </w:tr>
      <w:tr w:rsidR="00385FDE" w:rsidRPr="006D0BEE" w:rsidTr="00174FDF">
        <w:trPr>
          <w:trHeight w:val="417"/>
        </w:trPr>
        <w:tc>
          <w:tcPr>
            <w:tcW w:w="3348" w:type="dxa"/>
          </w:tcPr>
          <w:p w:rsidR="00385FDE" w:rsidRPr="006D0BEE" w:rsidRDefault="00385FDE" w:rsidP="000A604B">
            <w:r w:rsidRPr="006D0BEE">
              <w:t>Подготовка к обеду, обед</w:t>
            </w:r>
          </w:p>
        </w:tc>
        <w:tc>
          <w:tcPr>
            <w:tcW w:w="1620" w:type="dxa"/>
          </w:tcPr>
          <w:p w:rsidR="00385FDE" w:rsidRPr="006D0BEE" w:rsidRDefault="00385FDE" w:rsidP="000A604B">
            <w:pPr>
              <w:jc w:val="center"/>
            </w:pPr>
            <w:r w:rsidRPr="006D0BEE">
              <w:t>12.20 – 12.50</w:t>
            </w:r>
          </w:p>
        </w:tc>
        <w:tc>
          <w:tcPr>
            <w:tcW w:w="1620" w:type="dxa"/>
          </w:tcPr>
          <w:p w:rsidR="00385FDE" w:rsidRPr="006D0BEE" w:rsidRDefault="00385FDE" w:rsidP="000A604B">
            <w:pPr>
              <w:ind w:left="18" w:hanging="18"/>
              <w:jc w:val="center"/>
            </w:pPr>
            <w:r>
              <w:t>12.30 – 13.5</w:t>
            </w:r>
            <w:r w:rsidRPr="006D0BEE">
              <w:t>0</w:t>
            </w:r>
          </w:p>
        </w:tc>
        <w:tc>
          <w:tcPr>
            <w:tcW w:w="3240" w:type="dxa"/>
            <w:gridSpan w:val="2"/>
          </w:tcPr>
          <w:p w:rsidR="00385FDE" w:rsidRPr="006D0BEE" w:rsidRDefault="00385FDE" w:rsidP="000A604B">
            <w:pPr>
              <w:jc w:val="center"/>
            </w:pPr>
          </w:p>
          <w:p w:rsidR="00385FDE" w:rsidRPr="006D0BEE" w:rsidRDefault="00385FDE" w:rsidP="000A604B">
            <w:pPr>
              <w:jc w:val="center"/>
            </w:pPr>
            <w:r>
              <w:t>12.45 – 13.00</w:t>
            </w:r>
          </w:p>
        </w:tc>
      </w:tr>
      <w:tr w:rsidR="00385FDE" w:rsidRPr="006D0BEE" w:rsidTr="00174FDF">
        <w:tc>
          <w:tcPr>
            <w:tcW w:w="3348" w:type="dxa"/>
          </w:tcPr>
          <w:p w:rsidR="00385FDE" w:rsidRPr="006D0BEE" w:rsidRDefault="00385FDE" w:rsidP="000A604B">
            <w:r w:rsidRPr="006D0BEE">
              <w:lastRenderedPageBreak/>
              <w:t>Подготовка ко сну, дневной сон</w:t>
            </w:r>
          </w:p>
        </w:tc>
        <w:tc>
          <w:tcPr>
            <w:tcW w:w="1620" w:type="dxa"/>
          </w:tcPr>
          <w:p w:rsidR="00385FDE" w:rsidRPr="006D0BEE" w:rsidRDefault="00385FDE" w:rsidP="000A604B">
            <w:pPr>
              <w:jc w:val="center"/>
            </w:pPr>
            <w:r w:rsidRPr="006D0BEE">
              <w:t>12.50 – 15.00</w:t>
            </w:r>
          </w:p>
        </w:tc>
        <w:tc>
          <w:tcPr>
            <w:tcW w:w="1620" w:type="dxa"/>
          </w:tcPr>
          <w:p w:rsidR="00385FDE" w:rsidRPr="006D0BEE" w:rsidRDefault="00385FDE" w:rsidP="000A604B">
            <w:pPr>
              <w:ind w:left="18" w:hanging="18"/>
              <w:jc w:val="center"/>
            </w:pPr>
            <w:r>
              <w:t>12.5</w:t>
            </w:r>
            <w:r w:rsidRPr="006D0BEE">
              <w:t>0 – 15.00</w:t>
            </w:r>
          </w:p>
        </w:tc>
        <w:tc>
          <w:tcPr>
            <w:tcW w:w="3240" w:type="dxa"/>
            <w:gridSpan w:val="2"/>
          </w:tcPr>
          <w:p w:rsidR="00385FDE" w:rsidRPr="006D0BEE" w:rsidRDefault="00385FDE" w:rsidP="000A604B">
            <w:pPr>
              <w:jc w:val="center"/>
            </w:pPr>
            <w:r>
              <w:t>13.00</w:t>
            </w:r>
            <w:r w:rsidRPr="006D0BEE">
              <w:t xml:space="preserve"> – 15.00</w:t>
            </w:r>
          </w:p>
          <w:p w:rsidR="00385FDE" w:rsidRPr="006D0BEE" w:rsidRDefault="00385FDE" w:rsidP="00385FDE"/>
        </w:tc>
      </w:tr>
      <w:tr w:rsidR="00385FDE" w:rsidRPr="006D0BEE" w:rsidTr="00174FDF">
        <w:tc>
          <w:tcPr>
            <w:tcW w:w="3348" w:type="dxa"/>
          </w:tcPr>
          <w:p w:rsidR="00385FDE" w:rsidRPr="006D0BEE" w:rsidRDefault="00385FDE" w:rsidP="000A604B">
            <w:r w:rsidRPr="006D0BEE">
              <w:t>Подъём, воздушные процедуры</w:t>
            </w:r>
          </w:p>
        </w:tc>
        <w:tc>
          <w:tcPr>
            <w:tcW w:w="1620" w:type="dxa"/>
          </w:tcPr>
          <w:p w:rsidR="00385FDE" w:rsidRPr="006D0BEE" w:rsidRDefault="00385FDE" w:rsidP="000A604B">
            <w:pPr>
              <w:jc w:val="center"/>
            </w:pPr>
            <w:r w:rsidRPr="006D0BEE">
              <w:t>15.00 – 15.25</w:t>
            </w:r>
          </w:p>
        </w:tc>
        <w:tc>
          <w:tcPr>
            <w:tcW w:w="1620" w:type="dxa"/>
          </w:tcPr>
          <w:p w:rsidR="00385FDE" w:rsidRPr="006D0BEE" w:rsidRDefault="00385FDE" w:rsidP="000A604B">
            <w:pPr>
              <w:ind w:left="18" w:hanging="18"/>
              <w:jc w:val="center"/>
            </w:pPr>
            <w:r>
              <w:t>15.00 – 15.15</w:t>
            </w:r>
          </w:p>
        </w:tc>
        <w:tc>
          <w:tcPr>
            <w:tcW w:w="3240" w:type="dxa"/>
            <w:gridSpan w:val="2"/>
          </w:tcPr>
          <w:p w:rsidR="00385FDE" w:rsidRPr="006D0BEE" w:rsidRDefault="00385FDE" w:rsidP="000A604B">
            <w:pPr>
              <w:jc w:val="center"/>
            </w:pPr>
            <w:r>
              <w:t>15.00 – 15.15</w:t>
            </w:r>
          </w:p>
          <w:p w:rsidR="00385FDE" w:rsidRPr="006D0BEE" w:rsidRDefault="00385FDE" w:rsidP="000A604B">
            <w:pPr>
              <w:jc w:val="center"/>
            </w:pPr>
          </w:p>
        </w:tc>
      </w:tr>
      <w:tr w:rsidR="00385FDE" w:rsidRPr="006D0BEE" w:rsidTr="00174FDF">
        <w:tc>
          <w:tcPr>
            <w:tcW w:w="3348" w:type="dxa"/>
          </w:tcPr>
          <w:p w:rsidR="00385FDE" w:rsidRPr="006D0BEE" w:rsidRDefault="00385FDE" w:rsidP="000A604B">
            <w:r w:rsidRPr="006D0BEE">
              <w:t>Подготовка к полднику, полдник</w:t>
            </w:r>
          </w:p>
        </w:tc>
        <w:tc>
          <w:tcPr>
            <w:tcW w:w="1620" w:type="dxa"/>
          </w:tcPr>
          <w:p w:rsidR="00385FDE" w:rsidRPr="006D0BEE" w:rsidRDefault="00385FDE" w:rsidP="000A604B">
            <w:pPr>
              <w:jc w:val="center"/>
            </w:pPr>
            <w:r w:rsidRPr="006D0BEE">
              <w:t>15.25 – 15.50</w:t>
            </w:r>
          </w:p>
        </w:tc>
        <w:tc>
          <w:tcPr>
            <w:tcW w:w="1620" w:type="dxa"/>
            <w:tcBorders>
              <w:bottom w:val="single" w:sz="4" w:space="0" w:color="auto"/>
            </w:tcBorders>
          </w:tcPr>
          <w:p w:rsidR="00385FDE" w:rsidRPr="006D0BEE" w:rsidRDefault="00385FDE" w:rsidP="000A604B">
            <w:pPr>
              <w:ind w:left="18" w:hanging="18"/>
              <w:jc w:val="center"/>
            </w:pPr>
            <w:r>
              <w:t>15.15 – 15.3</w:t>
            </w:r>
            <w:r w:rsidRPr="006D0BEE">
              <w:t>0</w:t>
            </w:r>
          </w:p>
        </w:tc>
        <w:tc>
          <w:tcPr>
            <w:tcW w:w="3240" w:type="dxa"/>
            <w:gridSpan w:val="2"/>
            <w:tcBorders>
              <w:bottom w:val="single" w:sz="4" w:space="0" w:color="auto"/>
            </w:tcBorders>
          </w:tcPr>
          <w:p w:rsidR="00385FDE" w:rsidRPr="006D0BEE" w:rsidRDefault="00385FDE" w:rsidP="000A604B">
            <w:pPr>
              <w:jc w:val="center"/>
            </w:pPr>
            <w:r>
              <w:t>15.15 – 15.3</w:t>
            </w:r>
            <w:r w:rsidRPr="006D0BEE">
              <w:t>0</w:t>
            </w:r>
          </w:p>
          <w:p w:rsidR="00385FDE" w:rsidRPr="006D0BEE" w:rsidRDefault="00385FDE" w:rsidP="000A604B">
            <w:pPr>
              <w:jc w:val="center"/>
            </w:pPr>
          </w:p>
        </w:tc>
      </w:tr>
      <w:tr w:rsidR="00282D5C" w:rsidRPr="006D0BEE" w:rsidTr="00571950">
        <w:trPr>
          <w:trHeight w:val="859"/>
        </w:trPr>
        <w:tc>
          <w:tcPr>
            <w:tcW w:w="3348" w:type="dxa"/>
          </w:tcPr>
          <w:p w:rsidR="00282D5C" w:rsidRDefault="00D03616" w:rsidP="000A604B">
            <w:r>
              <w:t>Организованная образовательная деятельность во 2 половине дня</w:t>
            </w:r>
          </w:p>
          <w:p w:rsidR="00282D5C" w:rsidRPr="006D0BEE" w:rsidRDefault="00282D5C" w:rsidP="000A604B"/>
        </w:tc>
        <w:tc>
          <w:tcPr>
            <w:tcW w:w="1620" w:type="dxa"/>
          </w:tcPr>
          <w:p w:rsidR="00282D5C" w:rsidRPr="006D0BEE" w:rsidRDefault="00282D5C" w:rsidP="000A604B">
            <w:pPr>
              <w:jc w:val="center"/>
            </w:pPr>
            <w:r w:rsidRPr="006D0BEE">
              <w:t xml:space="preserve"> </w:t>
            </w:r>
            <w:r w:rsidR="00D03616">
              <w:t>-</w:t>
            </w:r>
          </w:p>
        </w:tc>
        <w:tc>
          <w:tcPr>
            <w:tcW w:w="1620" w:type="dxa"/>
          </w:tcPr>
          <w:p w:rsidR="00282D5C" w:rsidRPr="006D0BEE" w:rsidRDefault="00903403" w:rsidP="000A604B">
            <w:pPr>
              <w:ind w:left="18" w:hanging="18"/>
              <w:jc w:val="center"/>
            </w:pPr>
            <w:r>
              <w:t>-</w:t>
            </w:r>
          </w:p>
        </w:tc>
        <w:tc>
          <w:tcPr>
            <w:tcW w:w="1620" w:type="dxa"/>
            <w:tcBorders>
              <w:top w:val="single" w:sz="4" w:space="0" w:color="auto"/>
            </w:tcBorders>
          </w:tcPr>
          <w:p w:rsidR="00282D5C" w:rsidRPr="006D0BEE" w:rsidRDefault="00903403" w:rsidP="000A604B">
            <w:r>
              <w:t>15.35 – 16</w:t>
            </w:r>
            <w:r w:rsidR="00282D5C" w:rsidRPr="006D0BEE">
              <w:t>.</w:t>
            </w:r>
            <w:r>
              <w:t>00</w:t>
            </w:r>
          </w:p>
        </w:tc>
        <w:tc>
          <w:tcPr>
            <w:tcW w:w="1620" w:type="dxa"/>
          </w:tcPr>
          <w:p w:rsidR="00282D5C" w:rsidRPr="006D0BEE" w:rsidRDefault="00D03616" w:rsidP="000A604B">
            <w:r>
              <w:t>15.30 – 16.00</w:t>
            </w:r>
          </w:p>
        </w:tc>
      </w:tr>
      <w:tr w:rsidR="00385FDE" w:rsidRPr="006D0BEE" w:rsidTr="00174FDF">
        <w:trPr>
          <w:trHeight w:val="827"/>
        </w:trPr>
        <w:tc>
          <w:tcPr>
            <w:tcW w:w="3348" w:type="dxa"/>
          </w:tcPr>
          <w:p w:rsidR="00385FDE" w:rsidRPr="006D0BEE" w:rsidRDefault="00385FDE" w:rsidP="000A604B">
            <w:r w:rsidRPr="006D0BEE">
              <w:t>Игры, самостоятельная деятельность</w:t>
            </w:r>
            <w:r>
              <w:t>, чтение худож. литературы</w:t>
            </w:r>
          </w:p>
        </w:tc>
        <w:tc>
          <w:tcPr>
            <w:tcW w:w="1620" w:type="dxa"/>
          </w:tcPr>
          <w:p w:rsidR="00385FDE" w:rsidRPr="006D0BEE" w:rsidRDefault="00385FDE" w:rsidP="000A604B">
            <w:pPr>
              <w:jc w:val="center"/>
            </w:pPr>
            <w:r>
              <w:t>15.50</w:t>
            </w:r>
            <w:r w:rsidRPr="006D0BEE">
              <w:t xml:space="preserve"> – 16.30</w:t>
            </w:r>
          </w:p>
        </w:tc>
        <w:tc>
          <w:tcPr>
            <w:tcW w:w="1620" w:type="dxa"/>
          </w:tcPr>
          <w:p w:rsidR="00385FDE" w:rsidRPr="006D0BEE" w:rsidRDefault="00385FDE" w:rsidP="000A604B">
            <w:pPr>
              <w:ind w:left="18" w:hanging="18"/>
              <w:jc w:val="center"/>
            </w:pPr>
            <w:r>
              <w:t>15.50– 16.30</w:t>
            </w:r>
          </w:p>
        </w:tc>
        <w:tc>
          <w:tcPr>
            <w:tcW w:w="3240" w:type="dxa"/>
            <w:gridSpan w:val="2"/>
          </w:tcPr>
          <w:p w:rsidR="00385FDE" w:rsidRPr="006D0BEE" w:rsidRDefault="00385FDE" w:rsidP="000A604B">
            <w:pPr>
              <w:jc w:val="center"/>
            </w:pPr>
            <w:r>
              <w:t>15.55 – 16.3</w:t>
            </w:r>
            <w:r w:rsidRPr="006D0BEE">
              <w:t>0</w:t>
            </w:r>
          </w:p>
          <w:p w:rsidR="00385FDE" w:rsidRPr="006D0BEE" w:rsidRDefault="00385FDE" w:rsidP="000A604B">
            <w:pPr>
              <w:jc w:val="center"/>
            </w:pPr>
          </w:p>
        </w:tc>
      </w:tr>
      <w:tr w:rsidR="00385FDE" w:rsidRPr="006D0BEE" w:rsidTr="00571950">
        <w:trPr>
          <w:trHeight w:val="759"/>
        </w:trPr>
        <w:tc>
          <w:tcPr>
            <w:tcW w:w="3348" w:type="dxa"/>
          </w:tcPr>
          <w:p w:rsidR="00385FDE" w:rsidRPr="006D0BEE" w:rsidRDefault="00385FDE" w:rsidP="000A604B">
            <w:r w:rsidRPr="006D0BEE">
              <w:t xml:space="preserve"> Подготовка к прогулке, прогулка, уход детей домой</w:t>
            </w:r>
          </w:p>
        </w:tc>
        <w:tc>
          <w:tcPr>
            <w:tcW w:w="1620" w:type="dxa"/>
          </w:tcPr>
          <w:p w:rsidR="00385FDE" w:rsidRDefault="00385FDE" w:rsidP="000A604B">
            <w:pPr>
              <w:jc w:val="center"/>
            </w:pPr>
          </w:p>
          <w:p w:rsidR="00385FDE" w:rsidRPr="006D0BEE" w:rsidRDefault="00385FDE" w:rsidP="000A604B">
            <w:pPr>
              <w:jc w:val="center"/>
            </w:pPr>
            <w:r w:rsidRPr="006D0BEE">
              <w:t>16.30 – 17.30</w:t>
            </w:r>
          </w:p>
        </w:tc>
        <w:tc>
          <w:tcPr>
            <w:tcW w:w="1620" w:type="dxa"/>
          </w:tcPr>
          <w:p w:rsidR="00385FDE" w:rsidRDefault="00385FDE" w:rsidP="000A604B">
            <w:pPr>
              <w:ind w:left="18" w:hanging="18"/>
              <w:jc w:val="center"/>
            </w:pPr>
          </w:p>
          <w:p w:rsidR="00385FDE" w:rsidRPr="006D0BEE" w:rsidRDefault="00385FDE" w:rsidP="000A604B">
            <w:pPr>
              <w:ind w:left="18" w:hanging="18"/>
              <w:jc w:val="center"/>
            </w:pPr>
            <w:r>
              <w:t>16.30</w:t>
            </w:r>
            <w:r w:rsidRPr="006D0BEE">
              <w:t xml:space="preserve"> – 17.30</w:t>
            </w:r>
          </w:p>
        </w:tc>
        <w:tc>
          <w:tcPr>
            <w:tcW w:w="3240" w:type="dxa"/>
            <w:gridSpan w:val="2"/>
          </w:tcPr>
          <w:p w:rsidR="00385FDE" w:rsidRDefault="00385FDE" w:rsidP="000A604B">
            <w:pPr>
              <w:jc w:val="center"/>
            </w:pPr>
          </w:p>
          <w:p w:rsidR="00385FDE" w:rsidRPr="006D0BEE" w:rsidRDefault="00385FDE" w:rsidP="000A604B">
            <w:pPr>
              <w:jc w:val="center"/>
            </w:pPr>
            <w:r>
              <w:t>16.3</w:t>
            </w:r>
            <w:r w:rsidRPr="006D0BEE">
              <w:t>0 – 17.30</w:t>
            </w:r>
          </w:p>
          <w:p w:rsidR="00385FDE" w:rsidRDefault="00385FDE" w:rsidP="000A604B">
            <w:pPr>
              <w:jc w:val="center"/>
            </w:pPr>
          </w:p>
          <w:p w:rsidR="00385FDE" w:rsidRPr="006D0BEE" w:rsidRDefault="00385FDE" w:rsidP="000A604B">
            <w:pPr>
              <w:jc w:val="center"/>
            </w:pPr>
          </w:p>
        </w:tc>
      </w:tr>
    </w:tbl>
    <w:p w:rsidR="00A4095C" w:rsidRDefault="00A4095C" w:rsidP="00AA7B22">
      <w:pPr>
        <w:rPr>
          <w:b/>
          <w:sz w:val="22"/>
          <w:szCs w:val="22"/>
        </w:rPr>
      </w:pPr>
    </w:p>
    <w:p w:rsidR="00A4095C" w:rsidRPr="006D0BEE" w:rsidRDefault="00A4095C" w:rsidP="00A4095C">
      <w:pPr>
        <w:jc w:val="center"/>
        <w:outlineLvl w:val="0"/>
        <w:rPr>
          <w:b/>
        </w:rPr>
      </w:pPr>
      <w:r w:rsidRPr="006D0BEE">
        <w:rPr>
          <w:b/>
        </w:rPr>
        <w:t>Организация режима пребывания детей</w:t>
      </w:r>
    </w:p>
    <w:p w:rsidR="00A4095C" w:rsidRPr="006D0BEE" w:rsidRDefault="00A4095C" w:rsidP="00A4095C">
      <w:pPr>
        <w:jc w:val="center"/>
      </w:pPr>
      <w:r w:rsidRPr="006D0BEE">
        <w:t>(теплый период)</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8"/>
        <w:gridCol w:w="1800"/>
        <w:gridCol w:w="1620"/>
        <w:gridCol w:w="1980"/>
        <w:gridCol w:w="2160"/>
      </w:tblGrid>
      <w:tr w:rsidR="00A4095C" w:rsidRPr="006D0BEE">
        <w:tc>
          <w:tcPr>
            <w:tcW w:w="2268" w:type="dxa"/>
          </w:tcPr>
          <w:p w:rsidR="00A4095C" w:rsidRPr="006D0BEE" w:rsidRDefault="00A4095C" w:rsidP="000A604B">
            <w:pPr>
              <w:jc w:val="center"/>
            </w:pPr>
            <w:r w:rsidRPr="006D0BEE">
              <w:t>Режим дня</w:t>
            </w:r>
          </w:p>
        </w:tc>
        <w:tc>
          <w:tcPr>
            <w:tcW w:w="1800" w:type="dxa"/>
          </w:tcPr>
          <w:p w:rsidR="00A4095C" w:rsidRPr="006D0BEE" w:rsidRDefault="00A4095C" w:rsidP="000A604B">
            <w:pPr>
              <w:jc w:val="center"/>
            </w:pPr>
            <w:r w:rsidRPr="006D0BEE">
              <w:t>2-я младшая группа</w:t>
            </w:r>
          </w:p>
        </w:tc>
        <w:tc>
          <w:tcPr>
            <w:tcW w:w="1620" w:type="dxa"/>
          </w:tcPr>
          <w:p w:rsidR="00A4095C" w:rsidRPr="006D0BEE" w:rsidRDefault="00A4095C" w:rsidP="000A604B">
            <w:pPr>
              <w:ind w:left="18" w:hanging="18"/>
              <w:jc w:val="center"/>
            </w:pPr>
            <w:r w:rsidRPr="006D0BEE">
              <w:t>Средняя группа</w:t>
            </w:r>
          </w:p>
        </w:tc>
        <w:tc>
          <w:tcPr>
            <w:tcW w:w="1980" w:type="dxa"/>
          </w:tcPr>
          <w:p w:rsidR="00A4095C" w:rsidRPr="006D0BEE" w:rsidRDefault="00A4095C" w:rsidP="000A604B">
            <w:pPr>
              <w:jc w:val="center"/>
            </w:pPr>
            <w:r w:rsidRPr="006D0BEE">
              <w:t xml:space="preserve">Старшая </w:t>
            </w:r>
            <w:r w:rsidR="00584816">
              <w:t>под</w:t>
            </w:r>
            <w:r w:rsidRPr="006D0BEE">
              <w:t>группа</w:t>
            </w:r>
          </w:p>
        </w:tc>
        <w:tc>
          <w:tcPr>
            <w:tcW w:w="2160" w:type="dxa"/>
          </w:tcPr>
          <w:p w:rsidR="00A4095C" w:rsidRPr="006D0BEE" w:rsidRDefault="00975015" w:rsidP="000A604B">
            <w:pPr>
              <w:jc w:val="center"/>
            </w:pPr>
            <w:r>
              <w:t>Подготови</w:t>
            </w:r>
          </w:p>
          <w:p w:rsidR="00A4095C" w:rsidRPr="006D0BEE" w:rsidRDefault="00A4095C" w:rsidP="000A604B">
            <w:pPr>
              <w:jc w:val="center"/>
            </w:pPr>
            <w:r w:rsidRPr="006D0BEE">
              <w:t xml:space="preserve">тельная </w:t>
            </w:r>
            <w:r w:rsidR="00584816">
              <w:t>под</w:t>
            </w:r>
            <w:r w:rsidRPr="006D0BEE">
              <w:t>группа</w:t>
            </w:r>
          </w:p>
        </w:tc>
      </w:tr>
      <w:tr w:rsidR="00584816" w:rsidRPr="006D0BEE" w:rsidTr="00136790">
        <w:tc>
          <w:tcPr>
            <w:tcW w:w="2268" w:type="dxa"/>
          </w:tcPr>
          <w:p w:rsidR="00584816" w:rsidRPr="006D0BEE" w:rsidRDefault="00584816" w:rsidP="000A604B">
            <w:r>
              <w:t xml:space="preserve">Приём детей на </w:t>
            </w:r>
            <w:r w:rsidRPr="006D0BEE">
              <w:t>воздухе, игры</w:t>
            </w:r>
            <w:r>
              <w:t>, у</w:t>
            </w:r>
            <w:r w:rsidRPr="006D0BEE">
              <w:t>тренняя гимнастика</w:t>
            </w:r>
          </w:p>
        </w:tc>
        <w:tc>
          <w:tcPr>
            <w:tcW w:w="1800" w:type="dxa"/>
          </w:tcPr>
          <w:p w:rsidR="00584816" w:rsidRPr="006D0BEE" w:rsidRDefault="00584816" w:rsidP="000A604B">
            <w:pPr>
              <w:jc w:val="center"/>
            </w:pPr>
            <w:r>
              <w:t>7.00 - 8.20</w:t>
            </w:r>
          </w:p>
        </w:tc>
        <w:tc>
          <w:tcPr>
            <w:tcW w:w="1620" w:type="dxa"/>
          </w:tcPr>
          <w:p w:rsidR="00584816" w:rsidRPr="006D0BEE" w:rsidRDefault="00584816" w:rsidP="000A604B">
            <w:pPr>
              <w:ind w:left="18" w:hanging="18"/>
              <w:jc w:val="center"/>
            </w:pPr>
            <w:r>
              <w:t>7.00 – 8.1</w:t>
            </w:r>
            <w:r w:rsidRPr="006D0BEE">
              <w:t>5</w:t>
            </w:r>
          </w:p>
        </w:tc>
        <w:tc>
          <w:tcPr>
            <w:tcW w:w="4140" w:type="dxa"/>
            <w:gridSpan w:val="2"/>
          </w:tcPr>
          <w:p w:rsidR="00584816" w:rsidRPr="006D0BEE" w:rsidRDefault="00584816" w:rsidP="000A604B">
            <w:pPr>
              <w:jc w:val="center"/>
            </w:pPr>
            <w:r w:rsidRPr="006D0BEE">
              <w:t>7.00 – 8.</w:t>
            </w:r>
            <w:r>
              <w:t>25</w:t>
            </w:r>
          </w:p>
          <w:p w:rsidR="00584816" w:rsidRPr="006D0BEE" w:rsidRDefault="00584816" w:rsidP="000A604B">
            <w:pPr>
              <w:jc w:val="center"/>
            </w:pPr>
          </w:p>
        </w:tc>
      </w:tr>
      <w:tr w:rsidR="00584816" w:rsidRPr="006D0BEE" w:rsidTr="00136790">
        <w:tc>
          <w:tcPr>
            <w:tcW w:w="2268" w:type="dxa"/>
          </w:tcPr>
          <w:p w:rsidR="00584816" w:rsidRPr="006D0BEE" w:rsidRDefault="00584816" w:rsidP="000A604B">
            <w:pPr>
              <w:jc w:val="center"/>
            </w:pPr>
            <w:r w:rsidRPr="006D0BEE">
              <w:t>Подготовка к завтраку, завтрак</w:t>
            </w:r>
          </w:p>
        </w:tc>
        <w:tc>
          <w:tcPr>
            <w:tcW w:w="1800" w:type="dxa"/>
          </w:tcPr>
          <w:p w:rsidR="00584816" w:rsidRPr="006D0BEE" w:rsidRDefault="00584816" w:rsidP="000A604B">
            <w:pPr>
              <w:jc w:val="center"/>
            </w:pPr>
            <w:r>
              <w:t>8.2</w:t>
            </w:r>
            <w:r w:rsidRPr="006D0BEE">
              <w:t>0 – 9.00</w:t>
            </w:r>
          </w:p>
        </w:tc>
        <w:tc>
          <w:tcPr>
            <w:tcW w:w="1620" w:type="dxa"/>
          </w:tcPr>
          <w:p w:rsidR="00584816" w:rsidRPr="006D0BEE" w:rsidRDefault="00584816" w:rsidP="000A604B">
            <w:pPr>
              <w:ind w:left="18" w:hanging="18"/>
              <w:jc w:val="center"/>
            </w:pPr>
            <w:r w:rsidRPr="006D0BEE">
              <w:t>8.15 – 9.00</w:t>
            </w:r>
          </w:p>
        </w:tc>
        <w:tc>
          <w:tcPr>
            <w:tcW w:w="4140" w:type="dxa"/>
            <w:gridSpan w:val="2"/>
          </w:tcPr>
          <w:p w:rsidR="00584816" w:rsidRPr="006D0BEE" w:rsidRDefault="00584816" w:rsidP="000A604B">
            <w:pPr>
              <w:jc w:val="center"/>
            </w:pPr>
            <w:r w:rsidRPr="006D0BEE">
              <w:t>8.25 – 9.00</w:t>
            </w:r>
          </w:p>
          <w:p w:rsidR="00584816" w:rsidRPr="006D0BEE" w:rsidRDefault="00584816" w:rsidP="000A604B">
            <w:pPr>
              <w:jc w:val="center"/>
            </w:pPr>
          </w:p>
        </w:tc>
      </w:tr>
      <w:tr w:rsidR="00584816" w:rsidRPr="006D0BEE" w:rsidTr="00136790">
        <w:tc>
          <w:tcPr>
            <w:tcW w:w="2268" w:type="dxa"/>
          </w:tcPr>
          <w:p w:rsidR="00584816" w:rsidRPr="006D0BEE" w:rsidRDefault="00584816" w:rsidP="000A604B">
            <w:pPr>
              <w:jc w:val="center"/>
            </w:pPr>
            <w:r w:rsidRPr="006D0BEE">
              <w:t>Игры</w:t>
            </w:r>
          </w:p>
        </w:tc>
        <w:tc>
          <w:tcPr>
            <w:tcW w:w="1800" w:type="dxa"/>
          </w:tcPr>
          <w:p w:rsidR="00584816" w:rsidRPr="006D0BEE" w:rsidRDefault="00584816" w:rsidP="000A604B">
            <w:pPr>
              <w:jc w:val="center"/>
            </w:pPr>
            <w:r w:rsidRPr="006D0BEE">
              <w:t>9.00 – 9.20</w:t>
            </w:r>
          </w:p>
        </w:tc>
        <w:tc>
          <w:tcPr>
            <w:tcW w:w="1620" w:type="dxa"/>
          </w:tcPr>
          <w:p w:rsidR="00584816" w:rsidRPr="006D0BEE" w:rsidRDefault="00584816" w:rsidP="000A604B">
            <w:pPr>
              <w:ind w:left="18" w:hanging="18"/>
              <w:jc w:val="center"/>
            </w:pPr>
            <w:r w:rsidRPr="006D0BEE">
              <w:t>9.00– 9.15</w:t>
            </w:r>
          </w:p>
        </w:tc>
        <w:tc>
          <w:tcPr>
            <w:tcW w:w="4140" w:type="dxa"/>
            <w:gridSpan w:val="2"/>
          </w:tcPr>
          <w:p w:rsidR="00584816" w:rsidRPr="006D0BEE" w:rsidRDefault="00584816" w:rsidP="000A604B">
            <w:pPr>
              <w:jc w:val="center"/>
            </w:pPr>
            <w:r w:rsidRPr="006D0BEE">
              <w:t>9.00– 9.15</w:t>
            </w:r>
          </w:p>
          <w:p w:rsidR="00584816" w:rsidRPr="006D0BEE" w:rsidRDefault="00584816" w:rsidP="000A604B">
            <w:pPr>
              <w:jc w:val="center"/>
            </w:pPr>
          </w:p>
        </w:tc>
      </w:tr>
      <w:tr w:rsidR="00482DE9" w:rsidRPr="006D0BEE" w:rsidTr="00136790">
        <w:tc>
          <w:tcPr>
            <w:tcW w:w="2268" w:type="dxa"/>
          </w:tcPr>
          <w:p w:rsidR="00482DE9" w:rsidRPr="006D0BEE" w:rsidRDefault="00482DE9" w:rsidP="000A604B">
            <w:pPr>
              <w:jc w:val="center"/>
            </w:pPr>
            <w:r>
              <w:t xml:space="preserve">Организованная </w:t>
            </w:r>
            <w:r w:rsidRPr="006D0BEE">
              <w:t>образовательная деятельность</w:t>
            </w:r>
          </w:p>
        </w:tc>
        <w:tc>
          <w:tcPr>
            <w:tcW w:w="1800" w:type="dxa"/>
          </w:tcPr>
          <w:p w:rsidR="00482DE9" w:rsidRPr="006D0BEE" w:rsidRDefault="00482DE9" w:rsidP="000A604B">
            <w:pPr>
              <w:jc w:val="center"/>
            </w:pPr>
            <w:r w:rsidRPr="006D0BEE">
              <w:t>9.20 – 9.35</w:t>
            </w:r>
          </w:p>
        </w:tc>
        <w:tc>
          <w:tcPr>
            <w:tcW w:w="1620" w:type="dxa"/>
          </w:tcPr>
          <w:p w:rsidR="00482DE9" w:rsidRPr="006D0BEE" w:rsidRDefault="00482DE9" w:rsidP="000A604B">
            <w:pPr>
              <w:ind w:left="18" w:hanging="18"/>
              <w:jc w:val="center"/>
            </w:pPr>
            <w:r w:rsidRPr="006D0BEE">
              <w:t>9.15 – 9.35</w:t>
            </w:r>
          </w:p>
        </w:tc>
        <w:tc>
          <w:tcPr>
            <w:tcW w:w="4140" w:type="dxa"/>
            <w:gridSpan w:val="2"/>
          </w:tcPr>
          <w:p w:rsidR="00482DE9" w:rsidRPr="006D0BEE" w:rsidRDefault="00482DE9" w:rsidP="000A604B">
            <w:pPr>
              <w:jc w:val="center"/>
            </w:pPr>
            <w:r w:rsidRPr="006D0BEE">
              <w:t>9.15 – 9.40</w:t>
            </w:r>
          </w:p>
          <w:p w:rsidR="00482DE9" w:rsidRPr="006D0BEE" w:rsidRDefault="00482DE9" w:rsidP="000A604B">
            <w:pPr>
              <w:jc w:val="center"/>
            </w:pPr>
            <w:r>
              <w:t>9.15 – 9.45</w:t>
            </w:r>
          </w:p>
        </w:tc>
      </w:tr>
      <w:tr w:rsidR="00482DE9" w:rsidRPr="006D0BEE" w:rsidTr="00136790">
        <w:tc>
          <w:tcPr>
            <w:tcW w:w="2268" w:type="dxa"/>
          </w:tcPr>
          <w:p w:rsidR="00482DE9" w:rsidRPr="006D0BEE" w:rsidRDefault="00482DE9" w:rsidP="000A604B">
            <w:pPr>
              <w:jc w:val="center"/>
            </w:pPr>
            <w:r w:rsidRPr="006D0BEE">
              <w:t xml:space="preserve">Подготовка ко </w:t>
            </w:r>
            <w:r w:rsidRPr="006D0BEE">
              <w:rPr>
                <w:lang w:val="en-US"/>
              </w:rPr>
              <w:t>II</w:t>
            </w:r>
            <w:r w:rsidRPr="006D0BEE">
              <w:t xml:space="preserve"> завтраку, </w:t>
            </w:r>
            <w:r w:rsidRPr="006D0BEE">
              <w:rPr>
                <w:lang w:val="en-US"/>
              </w:rPr>
              <w:t>II</w:t>
            </w:r>
            <w:r w:rsidRPr="006D0BEE">
              <w:t xml:space="preserve"> завтрак</w:t>
            </w:r>
          </w:p>
        </w:tc>
        <w:tc>
          <w:tcPr>
            <w:tcW w:w="1800" w:type="dxa"/>
          </w:tcPr>
          <w:p w:rsidR="00482DE9" w:rsidRPr="006D0BEE" w:rsidRDefault="00482DE9" w:rsidP="000A604B">
            <w:pPr>
              <w:jc w:val="center"/>
            </w:pPr>
            <w:r w:rsidRPr="006D0BEE">
              <w:t>9.35 – 9.50</w:t>
            </w:r>
          </w:p>
        </w:tc>
        <w:tc>
          <w:tcPr>
            <w:tcW w:w="1620" w:type="dxa"/>
          </w:tcPr>
          <w:p w:rsidR="00482DE9" w:rsidRPr="006D0BEE" w:rsidRDefault="00482DE9" w:rsidP="000A604B">
            <w:pPr>
              <w:ind w:left="18" w:hanging="18"/>
              <w:jc w:val="center"/>
            </w:pPr>
            <w:r w:rsidRPr="006D0BEE">
              <w:t>9.35 – 9.50</w:t>
            </w:r>
          </w:p>
        </w:tc>
        <w:tc>
          <w:tcPr>
            <w:tcW w:w="4140" w:type="dxa"/>
            <w:gridSpan w:val="2"/>
          </w:tcPr>
          <w:p w:rsidR="00482DE9" w:rsidRPr="006D0BEE" w:rsidRDefault="00482DE9" w:rsidP="00482DE9">
            <w:r>
              <w:t xml:space="preserve">                       </w:t>
            </w:r>
            <w:r w:rsidRPr="006D0BEE">
              <w:t>9.45 – 10.00</w:t>
            </w:r>
          </w:p>
        </w:tc>
      </w:tr>
      <w:tr w:rsidR="00385FDE" w:rsidRPr="006D0BEE" w:rsidTr="00174FDF">
        <w:tc>
          <w:tcPr>
            <w:tcW w:w="2268" w:type="dxa"/>
          </w:tcPr>
          <w:p w:rsidR="00385FDE" w:rsidRPr="006D0BEE" w:rsidRDefault="00385FDE" w:rsidP="000A604B">
            <w:pPr>
              <w:jc w:val="center"/>
            </w:pPr>
            <w:r w:rsidRPr="006D0BEE">
              <w:t>Подготовка к прогулке, прогулка.  Возвращение с прогулки</w:t>
            </w:r>
          </w:p>
        </w:tc>
        <w:tc>
          <w:tcPr>
            <w:tcW w:w="1800" w:type="dxa"/>
          </w:tcPr>
          <w:p w:rsidR="00385FDE" w:rsidRPr="006D0BEE" w:rsidRDefault="00385FDE" w:rsidP="000A604B">
            <w:pPr>
              <w:jc w:val="center"/>
            </w:pPr>
            <w:r w:rsidRPr="006D0BEE">
              <w:t>9.50 – 12.20</w:t>
            </w:r>
          </w:p>
        </w:tc>
        <w:tc>
          <w:tcPr>
            <w:tcW w:w="1620" w:type="dxa"/>
          </w:tcPr>
          <w:p w:rsidR="00385FDE" w:rsidRPr="006D0BEE" w:rsidRDefault="00385FDE" w:rsidP="000A604B">
            <w:pPr>
              <w:ind w:left="18" w:hanging="18"/>
              <w:jc w:val="center"/>
            </w:pPr>
            <w:r w:rsidRPr="006D0BEE">
              <w:t>9.50 – 12.00</w:t>
            </w:r>
          </w:p>
        </w:tc>
        <w:tc>
          <w:tcPr>
            <w:tcW w:w="4140" w:type="dxa"/>
            <w:gridSpan w:val="2"/>
          </w:tcPr>
          <w:p w:rsidR="00385FDE" w:rsidRPr="006D0BEE" w:rsidRDefault="00385FDE" w:rsidP="000A604B">
            <w:pPr>
              <w:jc w:val="center"/>
            </w:pPr>
          </w:p>
          <w:p w:rsidR="00385FDE" w:rsidRPr="006D0BEE" w:rsidRDefault="00385FDE" w:rsidP="000A604B">
            <w:pPr>
              <w:jc w:val="center"/>
            </w:pPr>
            <w:r w:rsidRPr="006D0BEE">
              <w:t>10.00 – 12.45</w:t>
            </w:r>
          </w:p>
        </w:tc>
      </w:tr>
      <w:tr w:rsidR="00385FDE" w:rsidRPr="006D0BEE" w:rsidTr="00174FDF">
        <w:tc>
          <w:tcPr>
            <w:tcW w:w="2268" w:type="dxa"/>
          </w:tcPr>
          <w:p w:rsidR="00385FDE" w:rsidRPr="006D0BEE" w:rsidRDefault="00385FDE" w:rsidP="000A604B">
            <w:pPr>
              <w:jc w:val="center"/>
            </w:pPr>
            <w:r w:rsidRPr="006D0BEE">
              <w:t>Подготовка к обеду, обед</w:t>
            </w:r>
          </w:p>
        </w:tc>
        <w:tc>
          <w:tcPr>
            <w:tcW w:w="1800" w:type="dxa"/>
          </w:tcPr>
          <w:p w:rsidR="00385FDE" w:rsidRPr="006D0BEE" w:rsidRDefault="00385FDE" w:rsidP="000A604B">
            <w:pPr>
              <w:jc w:val="center"/>
            </w:pPr>
            <w:r w:rsidRPr="006D0BEE">
              <w:t>12.20 – 12.50</w:t>
            </w:r>
          </w:p>
        </w:tc>
        <w:tc>
          <w:tcPr>
            <w:tcW w:w="1620" w:type="dxa"/>
          </w:tcPr>
          <w:p w:rsidR="00385FDE" w:rsidRPr="006D0BEE" w:rsidRDefault="00385FDE" w:rsidP="000A604B">
            <w:pPr>
              <w:ind w:left="18" w:hanging="18"/>
              <w:jc w:val="center"/>
            </w:pPr>
            <w:r w:rsidRPr="006D0BEE">
              <w:t>12.30 – 13.00</w:t>
            </w:r>
          </w:p>
        </w:tc>
        <w:tc>
          <w:tcPr>
            <w:tcW w:w="4140" w:type="dxa"/>
            <w:gridSpan w:val="2"/>
          </w:tcPr>
          <w:p w:rsidR="00385FDE" w:rsidRPr="006D0BEE" w:rsidRDefault="00385FDE" w:rsidP="000A604B">
            <w:pPr>
              <w:jc w:val="center"/>
            </w:pPr>
          </w:p>
          <w:p w:rsidR="00385FDE" w:rsidRPr="006D0BEE" w:rsidRDefault="00385FDE" w:rsidP="000A604B">
            <w:pPr>
              <w:jc w:val="center"/>
            </w:pPr>
            <w:r w:rsidRPr="006D0BEE">
              <w:t>12.45 – 13.15</w:t>
            </w:r>
          </w:p>
        </w:tc>
      </w:tr>
      <w:tr w:rsidR="00385FDE" w:rsidRPr="006D0BEE" w:rsidTr="00174FDF">
        <w:tc>
          <w:tcPr>
            <w:tcW w:w="2268" w:type="dxa"/>
          </w:tcPr>
          <w:p w:rsidR="00385FDE" w:rsidRPr="006D0BEE" w:rsidRDefault="00385FDE" w:rsidP="000A604B">
            <w:pPr>
              <w:jc w:val="center"/>
            </w:pPr>
            <w:r w:rsidRPr="006D0BEE">
              <w:t>Подготовка ко сну, дневной сон</w:t>
            </w:r>
          </w:p>
        </w:tc>
        <w:tc>
          <w:tcPr>
            <w:tcW w:w="1800" w:type="dxa"/>
          </w:tcPr>
          <w:p w:rsidR="00385FDE" w:rsidRPr="006D0BEE" w:rsidRDefault="00385FDE" w:rsidP="000A604B">
            <w:pPr>
              <w:jc w:val="center"/>
            </w:pPr>
            <w:r w:rsidRPr="006D0BEE">
              <w:t>12.50 – 15.10</w:t>
            </w:r>
          </w:p>
        </w:tc>
        <w:tc>
          <w:tcPr>
            <w:tcW w:w="1620" w:type="dxa"/>
          </w:tcPr>
          <w:p w:rsidR="00385FDE" w:rsidRPr="006D0BEE" w:rsidRDefault="00385FDE" w:rsidP="000A604B">
            <w:pPr>
              <w:ind w:left="18" w:hanging="18"/>
              <w:jc w:val="center"/>
            </w:pPr>
            <w:r w:rsidRPr="006D0BEE">
              <w:t>13.00 – 15.10</w:t>
            </w:r>
          </w:p>
        </w:tc>
        <w:tc>
          <w:tcPr>
            <w:tcW w:w="4140" w:type="dxa"/>
            <w:gridSpan w:val="2"/>
          </w:tcPr>
          <w:p w:rsidR="00385FDE" w:rsidRPr="006D0BEE" w:rsidRDefault="00385FDE" w:rsidP="000A604B">
            <w:pPr>
              <w:jc w:val="center"/>
            </w:pPr>
          </w:p>
          <w:p w:rsidR="00385FDE" w:rsidRPr="006D0BEE" w:rsidRDefault="00385FDE" w:rsidP="000A604B">
            <w:pPr>
              <w:jc w:val="center"/>
            </w:pPr>
            <w:r w:rsidRPr="006D0BEE">
              <w:t>13.15 – 15.10</w:t>
            </w:r>
          </w:p>
        </w:tc>
      </w:tr>
      <w:tr w:rsidR="00385FDE" w:rsidRPr="006D0BEE" w:rsidTr="00174FDF">
        <w:tc>
          <w:tcPr>
            <w:tcW w:w="2268" w:type="dxa"/>
          </w:tcPr>
          <w:p w:rsidR="00385FDE" w:rsidRPr="006D0BEE" w:rsidRDefault="00385FDE" w:rsidP="000A604B">
            <w:pPr>
              <w:jc w:val="center"/>
            </w:pPr>
            <w:r w:rsidRPr="006D0BEE">
              <w:t>Подъём, воздушные процедуры</w:t>
            </w:r>
          </w:p>
        </w:tc>
        <w:tc>
          <w:tcPr>
            <w:tcW w:w="1800" w:type="dxa"/>
          </w:tcPr>
          <w:p w:rsidR="00385FDE" w:rsidRPr="006D0BEE" w:rsidRDefault="00385FDE" w:rsidP="000A604B">
            <w:pPr>
              <w:jc w:val="center"/>
            </w:pPr>
            <w:r w:rsidRPr="006D0BEE">
              <w:t>15.10 – 15.30</w:t>
            </w:r>
          </w:p>
        </w:tc>
        <w:tc>
          <w:tcPr>
            <w:tcW w:w="1620" w:type="dxa"/>
          </w:tcPr>
          <w:p w:rsidR="00385FDE" w:rsidRPr="006D0BEE" w:rsidRDefault="00385FDE" w:rsidP="000A604B">
            <w:pPr>
              <w:ind w:left="18" w:hanging="18"/>
              <w:jc w:val="center"/>
            </w:pPr>
            <w:r w:rsidRPr="006D0BEE">
              <w:t>15.10 – 15.30</w:t>
            </w:r>
          </w:p>
        </w:tc>
        <w:tc>
          <w:tcPr>
            <w:tcW w:w="4140" w:type="dxa"/>
            <w:gridSpan w:val="2"/>
          </w:tcPr>
          <w:p w:rsidR="00385FDE" w:rsidRPr="006D0BEE" w:rsidRDefault="00385FDE" w:rsidP="000A604B">
            <w:pPr>
              <w:jc w:val="center"/>
            </w:pPr>
            <w:r w:rsidRPr="006D0BEE">
              <w:t>15.10 – 15.25</w:t>
            </w:r>
          </w:p>
          <w:p w:rsidR="00385FDE" w:rsidRPr="006D0BEE" w:rsidRDefault="00385FDE" w:rsidP="000A604B">
            <w:pPr>
              <w:jc w:val="center"/>
            </w:pPr>
          </w:p>
        </w:tc>
      </w:tr>
      <w:tr w:rsidR="00385FDE" w:rsidRPr="006D0BEE" w:rsidTr="00174FDF">
        <w:tc>
          <w:tcPr>
            <w:tcW w:w="2268" w:type="dxa"/>
          </w:tcPr>
          <w:p w:rsidR="00385FDE" w:rsidRPr="006D0BEE" w:rsidRDefault="00385FDE" w:rsidP="000A604B">
            <w:pPr>
              <w:jc w:val="center"/>
            </w:pPr>
            <w:r w:rsidRPr="006D0BEE">
              <w:t>Подготовка к полднику, полдник</w:t>
            </w:r>
          </w:p>
        </w:tc>
        <w:tc>
          <w:tcPr>
            <w:tcW w:w="1800" w:type="dxa"/>
          </w:tcPr>
          <w:p w:rsidR="00385FDE" w:rsidRPr="006D0BEE" w:rsidRDefault="00385FDE" w:rsidP="000A604B">
            <w:pPr>
              <w:jc w:val="center"/>
            </w:pPr>
            <w:r w:rsidRPr="006D0BEE">
              <w:t>15.30 – 15.50</w:t>
            </w:r>
          </w:p>
        </w:tc>
        <w:tc>
          <w:tcPr>
            <w:tcW w:w="1620" w:type="dxa"/>
          </w:tcPr>
          <w:p w:rsidR="00385FDE" w:rsidRPr="006D0BEE" w:rsidRDefault="00385FDE" w:rsidP="000A604B">
            <w:pPr>
              <w:ind w:left="18" w:hanging="18"/>
              <w:jc w:val="center"/>
            </w:pPr>
            <w:r w:rsidRPr="006D0BEE">
              <w:t>15.30 – 15.50</w:t>
            </w:r>
          </w:p>
        </w:tc>
        <w:tc>
          <w:tcPr>
            <w:tcW w:w="4140" w:type="dxa"/>
            <w:gridSpan w:val="2"/>
          </w:tcPr>
          <w:p w:rsidR="00385FDE" w:rsidRPr="006D0BEE" w:rsidRDefault="00385FDE" w:rsidP="000A604B">
            <w:pPr>
              <w:jc w:val="center"/>
            </w:pPr>
            <w:r w:rsidRPr="006D0BEE">
              <w:t>15.25 – 15.40</w:t>
            </w:r>
          </w:p>
          <w:p w:rsidR="00385FDE" w:rsidRPr="006D0BEE" w:rsidRDefault="00385FDE" w:rsidP="000A604B">
            <w:pPr>
              <w:jc w:val="center"/>
            </w:pPr>
          </w:p>
        </w:tc>
      </w:tr>
      <w:tr w:rsidR="00385FDE" w:rsidRPr="006D0BEE" w:rsidTr="00174FDF">
        <w:tc>
          <w:tcPr>
            <w:tcW w:w="2268" w:type="dxa"/>
          </w:tcPr>
          <w:p w:rsidR="00385FDE" w:rsidRPr="006D0BEE" w:rsidRDefault="00385FDE" w:rsidP="000A604B">
            <w:pPr>
              <w:jc w:val="center"/>
            </w:pPr>
            <w:r w:rsidRPr="006D0BEE">
              <w:t>Чтение художественной литературы</w:t>
            </w:r>
          </w:p>
        </w:tc>
        <w:tc>
          <w:tcPr>
            <w:tcW w:w="1800" w:type="dxa"/>
          </w:tcPr>
          <w:p w:rsidR="00385FDE" w:rsidRPr="006D0BEE" w:rsidRDefault="00385FDE" w:rsidP="000A604B">
            <w:pPr>
              <w:jc w:val="center"/>
            </w:pPr>
            <w:r w:rsidRPr="006D0BEE">
              <w:t xml:space="preserve"> 15.50- 16.05</w:t>
            </w:r>
          </w:p>
        </w:tc>
        <w:tc>
          <w:tcPr>
            <w:tcW w:w="1620" w:type="dxa"/>
          </w:tcPr>
          <w:p w:rsidR="00385FDE" w:rsidRPr="006D0BEE" w:rsidRDefault="00385FDE" w:rsidP="000A604B">
            <w:pPr>
              <w:ind w:left="18" w:hanging="18"/>
              <w:jc w:val="center"/>
            </w:pPr>
            <w:r w:rsidRPr="006D0BEE">
              <w:t>15.50 – 16.05</w:t>
            </w:r>
          </w:p>
        </w:tc>
        <w:tc>
          <w:tcPr>
            <w:tcW w:w="4140" w:type="dxa"/>
            <w:gridSpan w:val="2"/>
          </w:tcPr>
          <w:p w:rsidR="00385FDE" w:rsidRPr="006D0BEE" w:rsidRDefault="00385FDE" w:rsidP="000A604B">
            <w:pPr>
              <w:jc w:val="center"/>
            </w:pPr>
            <w:r w:rsidRPr="006D0BEE">
              <w:t>15.40 – 16.05</w:t>
            </w:r>
          </w:p>
          <w:p w:rsidR="00385FDE" w:rsidRPr="006D0BEE" w:rsidRDefault="00385FDE" w:rsidP="000A604B">
            <w:pPr>
              <w:jc w:val="center"/>
            </w:pPr>
          </w:p>
        </w:tc>
      </w:tr>
      <w:tr w:rsidR="00385FDE" w:rsidRPr="006D0BEE" w:rsidTr="00174FDF">
        <w:tc>
          <w:tcPr>
            <w:tcW w:w="2268" w:type="dxa"/>
          </w:tcPr>
          <w:p w:rsidR="00385FDE" w:rsidRPr="006D0BEE" w:rsidRDefault="00385FDE" w:rsidP="000A604B">
            <w:pPr>
              <w:jc w:val="center"/>
            </w:pPr>
            <w:r w:rsidRPr="006D0BEE">
              <w:lastRenderedPageBreak/>
              <w:t xml:space="preserve"> Подготовка к прогулке, прогулка, уход детей домой</w:t>
            </w:r>
          </w:p>
        </w:tc>
        <w:tc>
          <w:tcPr>
            <w:tcW w:w="1800" w:type="dxa"/>
          </w:tcPr>
          <w:p w:rsidR="00385FDE" w:rsidRPr="006D0BEE" w:rsidRDefault="00385FDE" w:rsidP="000A604B">
            <w:pPr>
              <w:jc w:val="center"/>
            </w:pPr>
            <w:r w:rsidRPr="006D0BEE">
              <w:t>16.05 – 17.30</w:t>
            </w:r>
          </w:p>
        </w:tc>
        <w:tc>
          <w:tcPr>
            <w:tcW w:w="1620" w:type="dxa"/>
          </w:tcPr>
          <w:p w:rsidR="00385FDE" w:rsidRPr="006D0BEE" w:rsidRDefault="00385FDE" w:rsidP="000A604B">
            <w:pPr>
              <w:ind w:left="18" w:hanging="18"/>
              <w:jc w:val="center"/>
            </w:pPr>
            <w:r w:rsidRPr="006D0BEE">
              <w:t>16.05 – 17.30</w:t>
            </w:r>
          </w:p>
        </w:tc>
        <w:tc>
          <w:tcPr>
            <w:tcW w:w="4140" w:type="dxa"/>
            <w:gridSpan w:val="2"/>
          </w:tcPr>
          <w:p w:rsidR="00385FDE" w:rsidRPr="006D0BEE" w:rsidRDefault="00385FDE" w:rsidP="000A604B">
            <w:pPr>
              <w:jc w:val="center"/>
            </w:pPr>
            <w:r w:rsidRPr="006D0BEE">
              <w:t>16.05 – 17.30</w:t>
            </w:r>
          </w:p>
          <w:p w:rsidR="00385FDE" w:rsidRPr="006D0BEE" w:rsidRDefault="00385FDE" w:rsidP="000A604B">
            <w:pPr>
              <w:jc w:val="center"/>
            </w:pPr>
          </w:p>
        </w:tc>
      </w:tr>
    </w:tbl>
    <w:p w:rsidR="00B64DED" w:rsidRDefault="00B64DED" w:rsidP="00EC425B">
      <w:pPr>
        <w:spacing w:line="360" w:lineRule="auto"/>
        <w:rPr>
          <w:b/>
          <w:sz w:val="28"/>
          <w:szCs w:val="28"/>
        </w:rPr>
      </w:pPr>
    </w:p>
    <w:p w:rsidR="007D7ADD" w:rsidRPr="00F16FE9" w:rsidRDefault="006204C9" w:rsidP="00EC425B">
      <w:pPr>
        <w:spacing w:line="360" w:lineRule="auto"/>
        <w:rPr>
          <w:b/>
          <w:sz w:val="28"/>
          <w:szCs w:val="28"/>
        </w:rPr>
      </w:pPr>
      <w:r w:rsidRPr="006204C9">
        <w:rPr>
          <w:b/>
          <w:sz w:val="28"/>
          <w:szCs w:val="28"/>
        </w:rPr>
        <w:t>3.2. Объём образовательной нагрузки</w:t>
      </w:r>
    </w:p>
    <w:tbl>
      <w:tblPr>
        <w:tblW w:w="10207" w:type="dxa"/>
        <w:tblLayout w:type="fixed"/>
        <w:tblCellMar>
          <w:left w:w="0" w:type="dxa"/>
          <w:right w:w="0" w:type="dxa"/>
        </w:tblCellMar>
        <w:tblLook w:val="04A0"/>
      </w:tblPr>
      <w:tblGrid>
        <w:gridCol w:w="1844"/>
        <w:gridCol w:w="64"/>
        <w:gridCol w:w="219"/>
        <w:gridCol w:w="2092"/>
        <w:gridCol w:w="997"/>
        <w:gridCol w:w="1305"/>
        <w:gridCol w:w="1134"/>
        <w:gridCol w:w="1134"/>
        <w:gridCol w:w="1418"/>
      </w:tblGrid>
      <w:tr w:rsidR="001E5217" w:rsidRPr="00B95035">
        <w:tc>
          <w:tcPr>
            <w:tcW w:w="2127" w:type="dxa"/>
            <w:gridSpan w:val="3"/>
            <w:vMerge w:val="restart"/>
            <w:tcBorders>
              <w:top w:val="single" w:sz="8" w:space="0" w:color="auto"/>
              <w:left w:val="single" w:sz="4" w:space="0" w:color="auto"/>
              <w:bottom w:val="single" w:sz="8" w:space="0" w:color="auto"/>
              <w:right w:val="single" w:sz="8" w:space="0" w:color="auto"/>
            </w:tcBorders>
          </w:tcPr>
          <w:p w:rsidR="001E5217" w:rsidRPr="00B95035" w:rsidRDefault="001E5217" w:rsidP="00864D1C">
            <w:pPr>
              <w:spacing w:before="100" w:beforeAutospacing="1" w:after="100" w:afterAutospacing="1"/>
              <w:jc w:val="center"/>
            </w:pPr>
            <w:r w:rsidRPr="00B95035">
              <w:rPr>
                <w:b/>
                <w:bCs/>
              </w:rPr>
              <w:t>Образовательные области</w:t>
            </w:r>
          </w:p>
        </w:tc>
        <w:tc>
          <w:tcPr>
            <w:tcW w:w="2092" w:type="dxa"/>
            <w:vMerge w:val="restart"/>
            <w:tcBorders>
              <w:top w:val="single" w:sz="8" w:space="0" w:color="auto"/>
              <w:left w:val="nil"/>
              <w:bottom w:val="single" w:sz="8" w:space="0" w:color="auto"/>
              <w:right w:val="single" w:sz="8" w:space="0" w:color="auto"/>
            </w:tcBorders>
          </w:tcPr>
          <w:p w:rsidR="001E5217" w:rsidRPr="00B95035" w:rsidRDefault="001E5217" w:rsidP="00864D1C">
            <w:pPr>
              <w:spacing w:before="100" w:beforeAutospacing="1" w:after="100" w:afterAutospacing="1"/>
              <w:jc w:val="center"/>
            </w:pPr>
            <w:r w:rsidRPr="00B95035">
              <w:rPr>
                <w:b/>
                <w:bCs/>
              </w:rPr>
              <w:t>Виды организованной деятельности</w:t>
            </w:r>
          </w:p>
        </w:tc>
        <w:tc>
          <w:tcPr>
            <w:tcW w:w="997" w:type="dxa"/>
            <w:tcBorders>
              <w:top w:val="single" w:sz="8" w:space="0" w:color="auto"/>
              <w:left w:val="nil"/>
              <w:bottom w:val="single" w:sz="8" w:space="0" w:color="auto"/>
              <w:right w:val="single" w:sz="4" w:space="0" w:color="auto"/>
            </w:tcBorders>
          </w:tcPr>
          <w:p w:rsidR="00905555" w:rsidRDefault="00905555" w:rsidP="00905555">
            <w:pPr>
              <w:jc w:val="center"/>
              <w:rPr>
                <w:b/>
                <w:bCs/>
              </w:rPr>
            </w:pPr>
            <w:r>
              <w:rPr>
                <w:b/>
                <w:bCs/>
              </w:rPr>
              <w:t>Первая</w:t>
            </w:r>
          </w:p>
          <w:p w:rsidR="001E5217" w:rsidRPr="00B95035" w:rsidRDefault="00905555" w:rsidP="00905555">
            <w:pPr>
              <w:jc w:val="center"/>
              <w:rPr>
                <w:b/>
                <w:bCs/>
              </w:rPr>
            </w:pPr>
            <w:r w:rsidRPr="00B95035">
              <w:rPr>
                <w:b/>
                <w:bCs/>
              </w:rPr>
              <w:t>младшая группа</w:t>
            </w:r>
          </w:p>
        </w:tc>
        <w:tc>
          <w:tcPr>
            <w:tcW w:w="1305"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rsidR="001E5217" w:rsidRPr="00B95035" w:rsidRDefault="001E5217" w:rsidP="00864D1C">
            <w:pPr>
              <w:spacing w:before="100" w:beforeAutospacing="1" w:after="100" w:afterAutospacing="1"/>
              <w:jc w:val="center"/>
            </w:pPr>
            <w:r w:rsidRPr="00B95035">
              <w:rPr>
                <w:b/>
                <w:bCs/>
              </w:rPr>
              <w:t>Вторая младшая группа</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E5217" w:rsidRPr="00B95035" w:rsidRDefault="001E5217" w:rsidP="00864D1C">
            <w:pPr>
              <w:spacing w:before="100" w:beforeAutospacing="1" w:after="100" w:afterAutospacing="1"/>
              <w:jc w:val="center"/>
            </w:pPr>
            <w:r w:rsidRPr="00B95035">
              <w:rPr>
                <w:b/>
                <w:bCs/>
              </w:rPr>
              <w:t>Средняя группа</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E5217" w:rsidRPr="00B95035" w:rsidRDefault="001E5217" w:rsidP="00864D1C">
            <w:pPr>
              <w:spacing w:before="100" w:beforeAutospacing="1" w:after="100" w:afterAutospacing="1"/>
              <w:jc w:val="center"/>
            </w:pPr>
            <w:r w:rsidRPr="00B95035">
              <w:rPr>
                <w:b/>
                <w:bCs/>
              </w:rPr>
              <w:t xml:space="preserve">Старшая </w:t>
            </w:r>
            <w:r w:rsidR="00212693">
              <w:rPr>
                <w:b/>
                <w:bCs/>
              </w:rPr>
              <w:t>под</w:t>
            </w:r>
            <w:r w:rsidRPr="00B95035">
              <w:rPr>
                <w:b/>
                <w:bCs/>
              </w:rPr>
              <w:t xml:space="preserve">группа </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E5217" w:rsidRPr="00B95035" w:rsidRDefault="00975015" w:rsidP="00864D1C">
            <w:pPr>
              <w:spacing w:before="100" w:beforeAutospacing="1" w:after="100" w:afterAutospacing="1"/>
              <w:jc w:val="center"/>
            </w:pPr>
            <w:r>
              <w:rPr>
                <w:b/>
                <w:bCs/>
              </w:rPr>
              <w:t>Подготови</w:t>
            </w:r>
            <w:r w:rsidR="001E5217" w:rsidRPr="00B95035">
              <w:rPr>
                <w:b/>
                <w:bCs/>
              </w:rPr>
              <w:t xml:space="preserve">тельная </w:t>
            </w:r>
            <w:r w:rsidR="00212693">
              <w:rPr>
                <w:b/>
                <w:bCs/>
              </w:rPr>
              <w:t>под</w:t>
            </w:r>
            <w:r w:rsidR="001E5217" w:rsidRPr="00B95035">
              <w:rPr>
                <w:b/>
                <w:bCs/>
              </w:rPr>
              <w:t>группа</w:t>
            </w:r>
          </w:p>
        </w:tc>
      </w:tr>
      <w:tr w:rsidR="001E5217" w:rsidRPr="00B95035">
        <w:tc>
          <w:tcPr>
            <w:tcW w:w="2127" w:type="dxa"/>
            <w:gridSpan w:val="3"/>
            <w:vMerge/>
            <w:tcBorders>
              <w:top w:val="single" w:sz="8" w:space="0" w:color="auto"/>
              <w:left w:val="single" w:sz="4" w:space="0" w:color="auto"/>
              <w:bottom w:val="single" w:sz="8" w:space="0" w:color="auto"/>
              <w:right w:val="single" w:sz="8" w:space="0" w:color="auto"/>
            </w:tcBorders>
            <w:vAlign w:val="center"/>
          </w:tcPr>
          <w:p w:rsidR="001E5217" w:rsidRPr="00B95035" w:rsidRDefault="001E5217" w:rsidP="00864D1C"/>
        </w:tc>
        <w:tc>
          <w:tcPr>
            <w:tcW w:w="2092" w:type="dxa"/>
            <w:vMerge/>
            <w:tcBorders>
              <w:top w:val="single" w:sz="8" w:space="0" w:color="auto"/>
              <w:left w:val="nil"/>
              <w:bottom w:val="single" w:sz="8" w:space="0" w:color="auto"/>
              <w:right w:val="single" w:sz="8" w:space="0" w:color="auto"/>
            </w:tcBorders>
            <w:vAlign w:val="center"/>
          </w:tcPr>
          <w:p w:rsidR="001E5217" w:rsidRPr="00B95035" w:rsidRDefault="001E5217" w:rsidP="00864D1C"/>
        </w:tc>
        <w:tc>
          <w:tcPr>
            <w:tcW w:w="997" w:type="dxa"/>
            <w:tcBorders>
              <w:top w:val="single" w:sz="8" w:space="0" w:color="auto"/>
              <w:left w:val="nil"/>
              <w:bottom w:val="single" w:sz="8" w:space="0" w:color="auto"/>
              <w:right w:val="single" w:sz="4" w:space="0" w:color="auto"/>
            </w:tcBorders>
          </w:tcPr>
          <w:p w:rsidR="001E5217" w:rsidRPr="00B95035" w:rsidRDefault="006A0280" w:rsidP="00864D1C">
            <w:pPr>
              <w:spacing w:before="100" w:beforeAutospacing="1" w:after="100" w:afterAutospacing="1"/>
              <w:jc w:val="center"/>
              <w:rPr>
                <w:b/>
                <w:bCs/>
              </w:rPr>
            </w:pPr>
            <w:r>
              <w:rPr>
                <w:b/>
                <w:bCs/>
              </w:rPr>
              <w:t>1,5</w:t>
            </w:r>
            <w:r w:rsidR="00905555">
              <w:rPr>
                <w:b/>
                <w:bCs/>
              </w:rPr>
              <w:t>-3 года</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B95035" w:rsidRDefault="001E5217" w:rsidP="00864D1C">
            <w:pPr>
              <w:spacing w:before="100" w:beforeAutospacing="1" w:after="100" w:afterAutospacing="1"/>
              <w:jc w:val="center"/>
            </w:pPr>
            <w:r w:rsidRPr="00B95035">
              <w:rPr>
                <w:b/>
                <w:bCs/>
              </w:rPr>
              <w:t>3 – 4 года</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B95035" w:rsidRDefault="001E5217" w:rsidP="00864D1C">
            <w:pPr>
              <w:spacing w:before="100" w:beforeAutospacing="1" w:after="100" w:afterAutospacing="1"/>
              <w:jc w:val="center"/>
            </w:pPr>
            <w:r w:rsidRPr="00B95035">
              <w:rPr>
                <w:b/>
                <w:bCs/>
              </w:rPr>
              <w:t>4 – 5 лет</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B95035" w:rsidRDefault="001E5217" w:rsidP="00864D1C">
            <w:pPr>
              <w:spacing w:before="100" w:beforeAutospacing="1" w:after="100" w:afterAutospacing="1"/>
              <w:jc w:val="center"/>
            </w:pPr>
            <w:r w:rsidRPr="00B95035">
              <w:rPr>
                <w:b/>
                <w:bCs/>
              </w:rPr>
              <w:t>5 – 6 лет</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B95035" w:rsidRDefault="001E5217" w:rsidP="00864D1C">
            <w:pPr>
              <w:spacing w:before="100" w:beforeAutospacing="1" w:after="100" w:afterAutospacing="1"/>
              <w:jc w:val="center"/>
            </w:pPr>
            <w:r w:rsidRPr="00B95035">
              <w:rPr>
                <w:b/>
                <w:bCs/>
              </w:rPr>
              <w:t> 6 – 7 лет</w:t>
            </w:r>
          </w:p>
        </w:tc>
      </w:tr>
      <w:tr w:rsidR="00905555" w:rsidRPr="00B95035" w:rsidTr="00113E4A">
        <w:trPr>
          <w:trHeight w:val="445"/>
        </w:trPr>
        <w:tc>
          <w:tcPr>
            <w:tcW w:w="2127" w:type="dxa"/>
            <w:gridSpan w:val="3"/>
            <w:vMerge/>
            <w:tcBorders>
              <w:top w:val="single" w:sz="8" w:space="0" w:color="auto"/>
              <w:left w:val="single" w:sz="4" w:space="0" w:color="auto"/>
              <w:bottom w:val="single" w:sz="8" w:space="0" w:color="auto"/>
              <w:right w:val="single" w:sz="8" w:space="0" w:color="auto"/>
            </w:tcBorders>
            <w:vAlign w:val="center"/>
          </w:tcPr>
          <w:p w:rsidR="00905555" w:rsidRPr="00B95035" w:rsidRDefault="00905555" w:rsidP="00864D1C"/>
        </w:tc>
        <w:tc>
          <w:tcPr>
            <w:tcW w:w="2092" w:type="dxa"/>
            <w:vMerge/>
            <w:tcBorders>
              <w:top w:val="single" w:sz="8" w:space="0" w:color="auto"/>
              <w:left w:val="nil"/>
              <w:bottom w:val="single" w:sz="8" w:space="0" w:color="auto"/>
              <w:right w:val="single" w:sz="8" w:space="0" w:color="auto"/>
            </w:tcBorders>
            <w:vAlign w:val="center"/>
          </w:tcPr>
          <w:p w:rsidR="00905555" w:rsidRPr="00B95035" w:rsidRDefault="00905555" w:rsidP="00864D1C"/>
        </w:tc>
        <w:tc>
          <w:tcPr>
            <w:tcW w:w="5988" w:type="dxa"/>
            <w:gridSpan w:val="5"/>
            <w:tcBorders>
              <w:top w:val="nil"/>
              <w:left w:val="nil"/>
              <w:bottom w:val="single" w:sz="8" w:space="0" w:color="auto"/>
              <w:right w:val="single" w:sz="8" w:space="0" w:color="auto"/>
            </w:tcBorders>
          </w:tcPr>
          <w:p w:rsidR="00905555" w:rsidRPr="00B95035" w:rsidRDefault="00905555" w:rsidP="00864D1C">
            <w:pPr>
              <w:spacing w:before="100" w:beforeAutospacing="1" w:after="100" w:afterAutospacing="1"/>
              <w:jc w:val="center"/>
            </w:pPr>
            <w:r w:rsidRPr="00B95035">
              <w:rPr>
                <w:b/>
                <w:bCs/>
              </w:rPr>
              <w:t>Объем НОД (часов/минут) в неделю</w:t>
            </w:r>
          </w:p>
          <w:p w:rsidR="00905555" w:rsidRPr="00B95035" w:rsidRDefault="00905555" w:rsidP="00864D1C">
            <w:pPr>
              <w:spacing w:before="100" w:beforeAutospacing="1" w:after="100" w:afterAutospacing="1"/>
              <w:jc w:val="center"/>
            </w:pPr>
            <w:r w:rsidRPr="00B95035">
              <w:rPr>
                <w:b/>
                <w:bCs/>
              </w:rPr>
              <w:t> </w:t>
            </w:r>
          </w:p>
        </w:tc>
      </w:tr>
      <w:tr w:rsidR="005E4B0D" w:rsidRPr="001929E9">
        <w:tc>
          <w:tcPr>
            <w:tcW w:w="2127" w:type="dxa"/>
            <w:gridSpan w:val="3"/>
            <w:vMerge w:val="restart"/>
            <w:tcBorders>
              <w:top w:val="single" w:sz="8" w:space="0" w:color="auto"/>
              <w:left w:val="single" w:sz="4" w:space="0" w:color="auto"/>
              <w:right w:val="single" w:sz="8" w:space="0" w:color="auto"/>
            </w:tcBorders>
          </w:tcPr>
          <w:p w:rsidR="005E4B0D" w:rsidRPr="001929E9" w:rsidRDefault="005E4B0D" w:rsidP="00EA1886">
            <w:r w:rsidRPr="001929E9">
              <w:t>Познавательное</w:t>
            </w:r>
          </w:p>
          <w:p w:rsidR="005E4B0D" w:rsidRPr="001929E9" w:rsidRDefault="005E4B0D" w:rsidP="00EA1886">
            <w:r w:rsidRPr="001929E9">
              <w:t>развитие</w:t>
            </w:r>
          </w:p>
          <w:p w:rsidR="005E4B0D" w:rsidRPr="001929E9" w:rsidRDefault="005E4B0D" w:rsidP="00864D1C">
            <w:pPr>
              <w:spacing w:before="100" w:beforeAutospacing="1" w:after="100" w:afterAutospacing="1"/>
            </w:pPr>
          </w:p>
          <w:p w:rsidR="005E4B0D" w:rsidRPr="001929E9" w:rsidRDefault="005E4B0D" w:rsidP="00864D1C">
            <w:pPr>
              <w:spacing w:before="100" w:beforeAutospacing="1" w:after="100" w:afterAutospacing="1"/>
            </w:pPr>
          </w:p>
          <w:p w:rsidR="005E4B0D" w:rsidRPr="001929E9" w:rsidRDefault="005E4B0D" w:rsidP="00864D1C">
            <w:pPr>
              <w:spacing w:before="100" w:beforeAutospacing="1" w:after="100" w:afterAutospacing="1"/>
            </w:pPr>
          </w:p>
          <w:p w:rsidR="005E4B0D" w:rsidRPr="001929E9" w:rsidRDefault="005E4B0D" w:rsidP="00864D1C">
            <w:pPr>
              <w:spacing w:before="100" w:beforeAutospacing="1" w:after="100" w:afterAutospacing="1"/>
            </w:pPr>
          </w:p>
          <w:p w:rsidR="005E4B0D" w:rsidRPr="001929E9" w:rsidRDefault="005E4B0D" w:rsidP="00864D1C">
            <w:pPr>
              <w:spacing w:before="100" w:beforeAutospacing="1" w:after="100" w:afterAutospacing="1"/>
            </w:pPr>
            <w:r w:rsidRPr="001929E9">
              <w:t> </w:t>
            </w:r>
          </w:p>
        </w:tc>
        <w:tc>
          <w:tcPr>
            <w:tcW w:w="2092" w:type="dxa"/>
            <w:tcBorders>
              <w:top w:val="nil"/>
              <w:left w:val="nil"/>
              <w:bottom w:val="single" w:sz="8" w:space="0" w:color="auto"/>
              <w:right w:val="single" w:sz="8" w:space="0" w:color="auto"/>
            </w:tcBorders>
          </w:tcPr>
          <w:p w:rsidR="005E4B0D" w:rsidRPr="001929E9" w:rsidRDefault="005E4B0D" w:rsidP="00D95409">
            <w:pPr>
              <w:spacing w:before="100" w:beforeAutospacing="1" w:after="100" w:afterAutospacing="1"/>
              <w:jc w:val="center"/>
            </w:pPr>
            <w:r w:rsidRPr="001929E9">
              <w:t xml:space="preserve">Познавательно-исследовательская </w:t>
            </w:r>
          </w:p>
        </w:tc>
        <w:tc>
          <w:tcPr>
            <w:tcW w:w="997" w:type="dxa"/>
            <w:tcBorders>
              <w:top w:val="single" w:sz="8" w:space="0" w:color="auto"/>
              <w:left w:val="nil"/>
              <w:bottom w:val="single" w:sz="8" w:space="0" w:color="auto"/>
              <w:right w:val="single" w:sz="4" w:space="0" w:color="auto"/>
            </w:tcBorders>
          </w:tcPr>
          <w:p w:rsidR="005E4B0D" w:rsidRPr="001929E9" w:rsidRDefault="005E4B0D" w:rsidP="00D95409">
            <w:pPr>
              <w:spacing w:before="100" w:beforeAutospacing="1" w:after="100" w:afterAutospacing="1"/>
              <w:jc w:val="center"/>
            </w:pPr>
            <w:r>
              <w:t>0,5</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5E4B0D" w:rsidRPr="001929E9" w:rsidRDefault="005E4B0D" w:rsidP="00D95409">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E4B0D" w:rsidRPr="001929E9" w:rsidRDefault="005E4B0D" w:rsidP="00D95409">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E4B0D" w:rsidRPr="001929E9" w:rsidRDefault="005E4B0D" w:rsidP="00D95409">
            <w:pPr>
              <w:spacing w:before="100" w:beforeAutospacing="1" w:after="100" w:afterAutospacing="1"/>
              <w:jc w:val="center"/>
            </w:pPr>
            <w:r w:rsidRPr="001929E9">
              <w:t>0,5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5E4B0D" w:rsidRPr="001929E9" w:rsidRDefault="005E4B0D" w:rsidP="00D95409">
            <w:pPr>
              <w:spacing w:before="100" w:beforeAutospacing="1" w:after="100" w:afterAutospacing="1"/>
              <w:jc w:val="center"/>
            </w:pPr>
            <w:r>
              <w:t>0,5</w:t>
            </w:r>
          </w:p>
        </w:tc>
      </w:tr>
      <w:tr w:rsidR="00EA1886" w:rsidRPr="001929E9">
        <w:trPr>
          <w:trHeight w:val="1000"/>
        </w:trPr>
        <w:tc>
          <w:tcPr>
            <w:tcW w:w="2127" w:type="dxa"/>
            <w:gridSpan w:val="3"/>
            <w:vMerge/>
            <w:tcBorders>
              <w:left w:val="single" w:sz="4" w:space="0" w:color="auto"/>
              <w:right w:val="single" w:sz="8" w:space="0" w:color="auto"/>
            </w:tcBorders>
            <w:vAlign w:val="center"/>
          </w:tcPr>
          <w:p w:rsidR="00EA1886" w:rsidRPr="001929E9" w:rsidRDefault="00EA1886" w:rsidP="00864D1C"/>
        </w:tc>
        <w:tc>
          <w:tcPr>
            <w:tcW w:w="2092" w:type="dxa"/>
            <w:tcBorders>
              <w:top w:val="nil"/>
              <w:left w:val="nil"/>
              <w:bottom w:val="single" w:sz="8" w:space="0" w:color="auto"/>
              <w:right w:val="single" w:sz="8" w:space="0" w:color="auto"/>
            </w:tcBorders>
          </w:tcPr>
          <w:p w:rsidR="00EA1886" w:rsidRPr="001929E9" w:rsidRDefault="00EA1886" w:rsidP="00864D1C">
            <w:pPr>
              <w:spacing w:before="100" w:beforeAutospacing="1" w:after="100" w:afterAutospacing="1"/>
              <w:jc w:val="center"/>
            </w:pPr>
            <w:r w:rsidRPr="001929E9">
              <w:t>Формирование элементарных математических представлений</w:t>
            </w:r>
          </w:p>
        </w:tc>
        <w:tc>
          <w:tcPr>
            <w:tcW w:w="997" w:type="dxa"/>
            <w:tcBorders>
              <w:top w:val="single" w:sz="8" w:space="0" w:color="auto"/>
              <w:left w:val="nil"/>
              <w:bottom w:val="single" w:sz="8" w:space="0" w:color="auto"/>
              <w:right w:val="single" w:sz="4" w:space="0" w:color="auto"/>
            </w:tcBorders>
          </w:tcPr>
          <w:p w:rsidR="00EA1886" w:rsidRPr="001929E9" w:rsidRDefault="0019626D" w:rsidP="00864D1C">
            <w:pPr>
              <w:spacing w:before="100" w:beforeAutospacing="1" w:after="100" w:afterAutospacing="1"/>
              <w:jc w:val="center"/>
            </w:pPr>
            <w:r w:rsidRPr="001929E9">
              <w:t>-</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1</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1</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1</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B87F3F" w:rsidP="00864D1C">
            <w:pPr>
              <w:spacing w:before="100" w:beforeAutospacing="1" w:after="100" w:afterAutospacing="1"/>
              <w:jc w:val="center"/>
            </w:pPr>
            <w:r>
              <w:t>1</w:t>
            </w:r>
          </w:p>
        </w:tc>
      </w:tr>
      <w:tr w:rsidR="00EA1886" w:rsidRPr="001929E9" w:rsidTr="00113E4A">
        <w:trPr>
          <w:trHeight w:val="1034"/>
        </w:trPr>
        <w:tc>
          <w:tcPr>
            <w:tcW w:w="2127" w:type="dxa"/>
            <w:gridSpan w:val="3"/>
            <w:vMerge/>
            <w:tcBorders>
              <w:left w:val="single" w:sz="4" w:space="0" w:color="auto"/>
              <w:bottom w:val="single" w:sz="8" w:space="0" w:color="auto"/>
              <w:right w:val="single" w:sz="8" w:space="0" w:color="auto"/>
            </w:tcBorders>
            <w:vAlign w:val="center"/>
          </w:tcPr>
          <w:p w:rsidR="00EA1886" w:rsidRPr="001929E9" w:rsidRDefault="00EA1886" w:rsidP="00864D1C"/>
        </w:tc>
        <w:tc>
          <w:tcPr>
            <w:tcW w:w="2092" w:type="dxa"/>
            <w:tcBorders>
              <w:top w:val="nil"/>
              <w:left w:val="nil"/>
              <w:bottom w:val="single" w:sz="8" w:space="0" w:color="auto"/>
              <w:right w:val="single" w:sz="8" w:space="0" w:color="auto"/>
            </w:tcBorders>
          </w:tcPr>
          <w:p w:rsidR="00EA1886" w:rsidRPr="001929E9" w:rsidRDefault="00EA1886" w:rsidP="00864D1C">
            <w:pPr>
              <w:spacing w:before="100" w:beforeAutospacing="1" w:after="100" w:afterAutospacing="1"/>
              <w:jc w:val="center"/>
            </w:pPr>
            <w:r w:rsidRPr="001929E9">
              <w:t>Сенсор</w:t>
            </w:r>
            <w:r w:rsidR="00FC412B" w:rsidRPr="001929E9">
              <w:t>ное развитие</w:t>
            </w:r>
          </w:p>
        </w:tc>
        <w:tc>
          <w:tcPr>
            <w:tcW w:w="997" w:type="dxa"/>
            <w:tcBorders>
              <w:top w:val="single" w:sz="8" w:space="0" w:color="auto"/>
              <w:left w:val="nil"/>
              <w:bottom w:val="single" w:sz="8" w:space="0" w:color="auto"/>
              <w:right w:val="single" w:sz="4" w:space="0" w:color="auto"/>
            </w:tcBorders>
          </w:tcPr>
          <w:p w:rsidR="00EA1886" w:rsidRPr="001929E9" w:rsidRDefault="00EA1886" w:rsidP="00864D1C">
            <w:pPr>
              <w:spacing w:before="100" w:beforeAutospacing="1" w:after="100" w:afterAutospacing="1"/>
              <w:jc w:val="center"/>
            </w:pPr>
            <w:r w:rsidRPr="001929E9">
              <w:t>1</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w:t>
            </w:r>
          </w:p>
        </w:tc>
      </w:tr>
      <w:tr w:rsidR="001E5217" w:rsidRPr="001929E9">
        <w:trPr>
          <w:trHeight w:val="1265"/>
        </w:trPr>
        <w:tc>
          <w:tcPr>
            <w:tcW w:w="2127" w:type="dxa"/>
            <w:gridSpan w:val="3"/>
            <w:tcBorders>
              <w:top w:val="single" w:sz="8" w:space="0" w:color="auto"/>
              <w:left w:val="single" w:sz="4" w:space="0" w:color="auto"/>
              <w:bottom w:val="single" w:sz="8" w:space="0" w:color="auto"/>
              <w:right w:val="single" w:sz="8" w:space="0" w:color="auto"/>
            </w:tcBorders>
            <w:vAlign w:val="center"/>
          </w:tcPr>
          <w:p w:rsidR="001E5217" w:rsidRPr="001929E9" w:rsidRDefault="00EA1886" w:rsidP="00EA1886">
            <w:pPr>
              <w:spacing w:before="100" w:beforeAutospacing="1" w:after="100" w:afterAutospacing="1"/>
            </w:pPr>
            <w:r w:rsidRPr="001929E9">
              <w:t>Социально-коммуникативное развитие</w:t>
            </w:r>
          </w:p>
        </w:tc>
        <w:tc>
          <w:tcPr>
            <w:tcW w:w="2092" w:type="dxa"/>
            <w:tcBorders>
              <w:top w:val="nil"/>
              <w:left w:val="nil"/>
              <w:bottom w:val="single" w:sz="8" w:space="0" w:color="auto"/>
              <w:right w:val="single" w:sz="8" w:space="0" w:color="auto"/>
            </w:tcBorders>
          </w:tcPr>
          <w:p w:rsidR="001E5217" w:rsidRPr="001929E9" w:rsidRDefault="00A56B19" w:rsidP="00864D1C">
            <w:pPr>
              <w:spacing w:before="100" w:beforeAutospacing="1" w:after="100" w:afterAutospacing="1"/>
              <w:jc w:val="center"/>
            </w:pPr>
            <w:r>
              <w:t>Игровая, трудовая, коммуникативная</w:t>
            </w:r>
          </w:p>
        </w:tc>
        <w:tc>
          <w:tcPr>
            <w:tcW w:w="997" w:type="dxa"/>
            <w:tcBorders>
              <w:top w:val="single" w:sz="8" w:space="0" w:color="auto"/>
              <w:left w:val="nil"/>
              <w:bottom w:val="single" w:sz="8" w:space="0" w:color="auto"/>
              <w:right w:val="single" w:sz="4" w:space="0" w:color="auto"/>
            </w:tcBorders>
          </w:tcPr>
          <w:p w:rsidR="0019626D" w:rsidRPr="001929E9" w:rsidRDefault="0019626D" w:rsidP="0019626D">
            <w:pPr>
              <w:spacing w:before="100" w:beforeAutospacing="1" w:after="100" w:afterAutospacing="1"/>
              <w:jc w:val="center"/>
            </w:pPr>
            <w:r w:rsidRPr="001929E9">
              <w:t>0,25</w:t>
            </w:r>
          </w:p>
          <w:p w:rsidR="001E5217" w:rsidRPr="001929E9" w:rsidRDefault="0019626D" w:rsidP="0019626D">
            <w:pPr>
              <w:spacing w:before="100" w:beforeAutospacing="1" w:after="100" w:afterAutospacing="1"/>
              <w:jc w:val="center"/>
            </w:pPr>
            <w:r w:rsidRPr="001929E9">
              <w:t>0,25</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0,25</w:t>
            </w:r>
          </w:p>
          <w:p w:rsidR="001E5217" w:rsidRPr="001929E9" w:rsidRDefault="001E5217" w:rsidP="00864D1C">
            <w:pPr>
              <w:jc w:val="center"/>
            </w:pPr>
            <w:r w:rsidRPr="001929E9">
              <w:t>0,25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0,25</w:t>
            </w:r>
          </w:p>
          <w:p w:rsidR="001E5217" w:rsidRPr="001929E9" w:rsidRDefault="001E5217" w:rsidP="00864D1C">
            <w:pPr>
              <w:jc w:val="center"/>
            </w:pPr>
            <w:r w:rsidRPr="001929E9">
              <w:t>0,25</w:t>
            </w:r>
          </w:p>
          <w:p w:rsidR="001E5217" w:rsidRPr="001929E9" w:rsidRDefault="001E5217" w:rsidP="00864D1C">
            <w:pPr>
              <w:jc w:val="cente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0,25</w:t>
            </w:r>
          </w:p>
          <w:p w:rsidR="001E5217" w:rsidRPr="001929E9" w:rsidRDefault="001E5217" w:rsidP="00864D1C">
            <w:pPr>
              <w:jc w:val="center"/>
            </w:pPr>
            <w:r w:rsidRPr="001929E9">
              <w:t>0,25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0,25</w:t>
            </w:r>
          </w:p>
          <w:p w:rsidR="001E5217" w:rsidRPr="001929E9" w:rsidRDefault="001E5217" w:rsidP="00864D1C">
            <w:pPr>
              <w:jc w:val="center"/>
            </w:pPr>
            <w:r w:rsidRPr="001929E9">
              <w:t>0,25</w:t>
            </w:r>
          </w:p>
        </w:tc>
      </w:tr>
      <w:tr w:rsidR="001E5217" w:rsidRPr="001929E9">
        <w:tc>
          <w:tcPr>
            <w:tcW w:w="2127" w:type="dxa"/>
            <w:gridSpan w:val="3"/>
            <w:vMerge w:val="restart"/>
            <w:tcBorders>
              <w:top w:val="single" w:sz="8" w:space="0" w:color="auto"/>
              <w:left w:val="single" w:sz="4" w:space="0" w:color="auto"/>
              <w:bottom w:val="single" w:sz="8" w:space="0" w:color="auto"/>
              <w:right w:val="single" w:sz="8" w:space="0" w:color="auto"/>
            </w:tcBorders>
          </w:tcPr>
          <w:p w:rsidR="001E5217" w:rsidRPr="001929E9" w:rsidRDefault="00EA1886" w:rsidP="00864D1C">
            <w:pPr>
              <w:spacing w:before="100" w:beforeAutospacing="1" w:after="100" w:afterAutospacing="1"/>
            </w:pPr>
            <w:r w:rsidRPr="001929E9">
              <w:t>Речевое развитие</w:t>
            </w:r>
          </w:p>
          <w:p w:rsidR="001E5217" w:rsidRPr="001929E9" w:rsidRDefault="001E5217" w:rsidP="00864D1C">
            <w:pPr>
              <w:spacing w:before="100" w:beforeAutospacing="1" w:after="100" w:afterAutospacing="1"/>
            </w:pPr>
          </w:p>
          <w:p w:rsidR="001E5217" w:rsidRPr="001929E9" w:rsidRDefault="001E5217" w:rsidP="00EA1886">
            <w:pPr>
              <w:spacing w:before="100" w:beforeAutospacing="1" w:after="100" w:afterAutospacing="1"/>
            </w:pPr>
            <w:r w:rsidRPr="001929E9">
              <w:t xml:space="preserve"> </w:t>
            </w:r>
          </w:p>
        </w:tc>
        <w:tc>
          <w:tcPr>
            <w:tcW w:w="2092" w:type="dxa"/>
            <w:tcBorders>
              <w:top w:val="nil"/>
              <w:left w:val="nil"/>
              <w:bottom w:val="single" w:sz="8" w:space="0" w:color="auto"/>
              <w:right w:val="single" w:sz="8" w:space="0" w:color="auto"/>
            </w:tcBorders>
          </w:tcPr>
          <w:p w:rsidR="001E5217" w:rsidRPr="001929E9" w:rsidRDefault="001E5217" w:rsidP="00864D1C">
            <w:pPr>
              <w:spacing w:before="100" w:beforeAutospacing="1" w:after="100" w:afterAutospacing="1"/>
              <w:jc w:val="center"/>
            </w:pPr>
            <w:r w:rsidRPr="001929E9">
              <w:t>Развитие всех компонентов устной речи, практическое овладение нормами речи</w:t>
            </w:r>
          </w:p>
        </w:tc>
        <w:tc>
          <w:tcPr>
            <w:tcW w:w="997" w:type="dxa"/>
            <w:tcBorders>
              <w:top w:val="single" w:sz="8" w:space="0" w:color="auto"/>
              <w:left w:val="nil"/>
              <w:bottom w:val="single" w:sz="8" w:space="0" w:color="auto"/>
              <w:right w:val="single" w:sz="4" w:space="0" w:color="auto"/>
            </w:tcBorders>
          </w:tcPr>
          <w:p w:rsidR="001E5217" w:rsidRPr="001929E9" w:rsidRDefault="0019626D" w:rsidP="00864D1C">
            <w:pPr>
              <w:spacing w:before="100" w:beforeAutospacing="1" w:after="100" w:afterAutospacing="1"/>
              <w:jc w:val="center"/>
            </w:pPr>
            <w:r w:rsidRPr="001929E9">
              <w:t>0,5</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0,5</w:t>
            </w:r>
          </w:p>
        </w:tc>
      </w:tr>
      <w:tr w:rsidR="001E5217" w:rsidRPr="001929E9">
        <w:tc>
          <w:tcPr>
            <w:tcW w:w="2127" w:type="dxa"/>
            <w:gridSpan w:val="3"/>
            <w:vMerge/>
            <w:tcBorders>
              <w:left w:val="single" w:sz="4" w:space="0" w:color="auto"/>
              <w:bottom w:val="single" w:sz="8" w:space="0" w:color="auto"/>
              <w:right w:val="single" w:sz="8" w:space="0" w:color="auto"/>
            </w:tcBorders>
            <w:vAlign w:val="center"/>
          </w:tcPr>
          <w:p w:rsidR="001E5217" w:rsidRPr="001929E9" w:rsidRDefault="001E5217" w:rsidP="00864D1C"/>
        </w:tc>
        <w:tc>
          <w:tcPr>
            <w:tcW w:w="2092" w:type="dxa"/>
            <w:tcBorders>
              <w:top w:val="nil"/>
              <w:left w:val="nil"/>
              <w:bottom w:val="single" w:sz="8" w:space="0" w:color="auto"/>
              <w:right w:val="single" w:sz="8" w:space="0" w:color="auto"/>
            </w:tcBorders>
          </w:tcPr>
          <w:p w:rsidR="001E5217" w:rsidRPr="001929E9" w:rsidRDefault="001E5217" w:rsidP="00864D1C">
            <w:pPr>
              <w:spacing w:before="100" w:beforeAutospacing="1" w:after="100" w:afterAutospacing="1"/>
              <w:jc w:val="center"/>
            </w:pPr>
            <w:r w:rsidRPr="001929E9">
              <w:t>Чтение художественной литературы</w:t>
            </w:r>
          </w:p>
        </w:tc>
        <w:tc>
          <w:tcPr>
            <w:tcW w:w="997" w:type="dxa"/>
            <w:tcBorders>
              <w:top w:val="single" w:sz="8" w:space="0" w:color="auto"/>
              <w:left w:val="nil"/>
              <w:bottom w:val="single" w:sz="8" w:space="0" w:color="auto"/>
              <w:right w:val="single" w:sz="4" w:space="0" w:color="auto"/>
            </w:tcBorders>
          </w:tcPr>
          <w:p w:rsidR="001E5217" w:rsidRPr="001929E9" w:rsidRDefault="0019626D" w:rsidP="00864D1C">
            <w:pPr>
              <w:spacing w:before="100" w:beforeAutospacing="1" w:after="100" w:afterAutospacing="1"/>
              <w:jc w:val="center"/>
            </w:pPr>
            <w:r w:rsidRPr="001929E9">
              <w:t>0,5</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0,5</w:t>
            </w:r>
          </w:p>
        </w:tc>
      </w:tr>
      <w:tr w:rsidR="001E5217" w:rsidRPr="001929E9">
        <w:tc>
          <w:tcPr>
            <w:tcW w:w="2127" w:type="dxa"/>
            <w:gridSpan w:val="3"/>
            <w:vMerge/>
            <w:tcBorders>
              <w:left w:val="single" w:sz="4" w:space="0" w:color="auto"/>
              <w:bottom w:val="single" w:sz="8" w:space="0" w:color="auto"/>
              <w:right w:val="single" w:sz="8" w:space="0" w:color="auto"/>
            </w:tcBorders>
            <w:vAlign w:val="center"/>
          </w:tcPr>
          <w:p w:rsidR="001E5217" w:rsidRPr="001929E9" w:rsidRDefault="001E5217" w:rsidP="00864D1C"/>
        </w:tc>
        <w:tc>
          <w:tcPr>
            <w:tcW w:w="2092" w:type="dxa"/>
            <w:tcBorders>
              <w:top w:val="nil"/>
              <w:left w:val="nil"/>
              <w:bottom w:val="single" w:sz="8" w:space="0" w:color="auto"/>
              <w:right w:val="single" w:sz="8" w:space="0" w:color="auto"/>
            </w:tcBorders>
          </w:tcPr>
          <w:p w:rsidR="001E5217" w:rsidRPr="001929E9" w:rsidRDefault="001E5217" w:rsidP="00864D1C">
            <w:pPr>
              <w:spacing w:before="100" w:beforeAutospacing="1" w:after="100" w:afterAutospacing="1"/>
              <w:jc w:val="center"/>
            </w:pPr>
            <w:r w:rsidRPr="001929E9">
              <w:t>Обучение грамоте</w:t>
            </w:r>
          </w:p>
        </w:tc>
        <w:tc>
          <w:tcPr>
            <w:tcW w:w="997" w:type="dxa"/>
            <w:tcBorders>
              <w:top w:val="single" w:sz="8" w:space="0" w:color="auto"/>
              <w:left w:val="nil"/>
              <w:bottom w:val="single" w:sz="4" w:space="0" w:color="auto"/>
              <w:right w:val="single" w:sz="4" w:space="0" w:color="auto"/>
            </w:tcBorders>
          </w:tcPr>
          <w:p w:rsidR="001E5217" w:rsidRPr="001929E9" w:rsidRDefault="0019626D" w:rsidP="00864D1C">
            <w:pPr>
              <w:spacing w:before="100" w:beforeAutospacing="1" w:after="100" w:afterAutospacing="1"/>
              <w:jc w:val="center"/>
            </w:pPr>
            <w:r w:rsidRPr="001929E9">
              <w:t>-</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1</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350C3E" w:rsidP="00864D1C">
            <w:pPr>
              <w:spacing w:before="100" w:beforeAutospacing="1" w:after="100" w:afterAutospacing="1"/>
              <w:jc w:val="center"/>
            </w:pPr>
            <w:r w:rsidRPr="001929E9">
              <w:t>1</w:t>
            </w:r>
          </w:p>
        </w:tc>
      </w:tr>
      <w:tr w:rsidR="001E5217" w:rsidRPr="001929E9">
        <w:trPr>
          <w:trHeight w:val="627"/>
        </w:trPr>
        <w:tc>
          <w:tcPr>
            <w:tcW w:w="4219" w:type="dxa"/>
            <w:gridSpan w:val="4"/>
            <w:tcBorders>
              <w:top w:val="nil"/>
              <w:left w:val="single" w:sz="8" w:space="0" w:color="auto"/>
              <w:bottom w:val="single" w:sz="8" w:space="0" w:color="auto"/>
              <w:right w:val="single" w:sz="4" w:space="0" w:color="auto"/>
            </w:tcBorders>
          </w:tcPr>
          <w:p w:rsidR="001E5217" w:rsidRPr="001929E9" w:rsidRDefault="001E5217" w:rsidP="00864D1C">
            <w:pPr>
              <w:spacing w:before="100" w:beforeAutospacing="1" w:after="100" w:afterAutospacing="1"/>
              <w:jc w:val="center"/>
            </w:pPr>
            <w:r w:rsidRPr="001929E9">
              <w:rPr>
                <w:b/>
                <w:bCs/>
              </w:rPr>
              <w:t>Итого</w:t>
            </w:r>
          </w:p>
        </w:tc>
        <w:tc>
          <w:tcPr>
            <w:tcW w:w="997" w:type="dxa"/>
            <w:tcBorders>
              <w:top w:val="single" w:sz="4" w:space="0" w:color="auto"/>
              <w:left w:val="single" w:sz="4" w:space="0" w:color="auto"/>
              <w:bottom w:val="single" w:sz="4" w:space="0" w:color="auto"/>
              <w:right w:val="single" w:sz="4" w:space="0" w:color="auto"/>
            </w:tcBorders>
          </w:tcPr>
          <w:p w:rsidR="001E5217" w:rsidRPr="0097577A" w:rsidRDefault="00DD6CB7" w:rsidP="0097577A">
            <w:pPr>
              <w:spacing w:before="100" w:beforeAutospacing="1" w:after="100" w:afterAutospacing="1"/>
              <w:jc w:val="center"/>
            </w:pPr>
            <w:r>
              <w:rPr>
                <w:b/>
                <w:bCs/>
              </w:rPr>
              <w:t>3</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1929E9" w:rsidRDefault="001E5217" w:rsidP="0097577A">
            <w:pPr>
              <w:spacing w:before="100" w:beforeAutospacing="1" w:after="100" w:afterAutospacing="1"/>
              <w:jc w:val="center"/>
            </w:pPr>
            <w:r w:rsidRPr="001929E9">
              <w:rPr>
                <w:b/>
                <w:bCs/>
              </w:rPr>
              <w:t>3</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97577A">
            <w:pPr>
              <w:spacing w:before="100" w:beforeAutospacing="1" w:after="100" w:afterAutospacing="1"/>
              <w:jc w:val="center"/>
            </w:pPr>
            <w:r w:rsidRPr="001929E9">
              <w:rPr>
                <w:b/>
                <w:bCs/>
              </w:rPr>
              <w:t>3</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52481" w:rsidP="0097577A">
            <w:pPr>
              <w:spacing w:before="100" w:beforeAutospacing="1" w:after="100" w:afterAutospacing="1"/>
              <w:jc w:val="center"/>
            </w:pPr>
            <w:r>
              <w:rPr>
                <w:b/>
                <w:bCs/>
              </w:rPr>
              <w:t>4</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5E4B0D" w:rsidP="0097577A">
            <w:pPr>
              <w:spacing w:before="100" w:beforeAutospacing="1" w:after="100" w:afterAutospacing="1"/>
              <w:jc w:val="center"/>
            </w:pPr>
            <w:r>
              <w:rPr>
                <w:b/>
                <w:bCs/>
              </w:rPr>
              <w:t>4</w:t>
            </w:r>
          </w:p>
        </w:tc>
      </w:tr>
      <w:tr w:rsidR="00EA1886" w:rsidRPr="001929E9">
        <w:tc>
          <w:tcPr>
            <w:tcW w:w="1908" w:type="dxa"/>
            <w:gridSpan w:val="2"/>
            <w:vMerge w:val="restart"/>
            <w:tcBorders>
              <w:top w:val="nil"/>
              <w:left w:val="single" w:sz="4" w:space="0" w:color="auto"/>
              <w:right w:val="single" w:sz="8" w:space="0" w:color="auto"/>
            </w:tcBorders>
          </w:tcPr>
          <w:p w:rsidR="00EA1886" w:rsidRPr="001929E9" w:rsidRDefault="00EA1886" w:rsidP="00EA1886">
            <w:pPr>
              <w:spacing w:before="100" w:beforeAutospacing="1" w:after="100" w:afterAutospacing="1"/>
              <w:jc w:val="center"/>
            </w:pPr>
            <w:r w:rsidRPr="001929E9">
              <w:t>Художественно-эстетическое развитие</w:t>
            </w:r>
          </w:p>
        </w:tc>
        <w:tc>
          <w:tcPr>
            <w:tcW w:w="2311" w:type="dxa"/>
            <w:gridSpan w:val="2"/>
            <w:tcBorders>
              <w:top w:val="nil"/>
              <w:left w:val="nil"/>
              <w:bottom w:val="single" w:sz="8" w:space="0" w:color="auto"/>
              <w:right w:val="single" w:sz="4" w:space="0" w:color="auto"/>
            </w:tcBorders>
          </w:tcPr>
          <w:p w:rsidR="00EA1886" w:rsidRPr="001929E9" w:rsidRDefault="00EA1886" w:rsidP="00864D1C">
            <w:pPr>
              <w:spacing w:before="100" w:beforeAutospacing="1" w:after="100" w:afterAutospacing="1"/>
              <w:jc w:val="center"/>
            </w:pPr>
            <w:r w:rsidRPr="001929E9">
              <w:t>Рисование</w:t>
            </w:r>
          </w:p>
        </w:tc>
        <w:tc>
          <w:tcPr>
            <w:tcW w:w="997" w:type="dxa"/>
            <w:tcBorders>
              <w:top w:val="single" w:sz="4" w:space="0" w:color="auto"/>
              <w:left w:val="single" w:sz="4" w:space="0" w:color="auto"/>
              <w:bottom w:val="single" w:sz="8" w:space="0" w:color="auto"/>
              <w:right w:val="single" w:sz="4" w:space="0" w:color="auto"/>
            </w:tcBorders>
          </w:tcPr>
          <w:p w:rsidR="00EA1886" w:rsidRPr="001929E9" w:rsidRDefault="00565B87" w:rsidP="00864D1C">
            <w:pPr>
              <w:spacing w:before="100" w:beforeAutospacing="1" w:after="100" w:afterAutospacing="1"/>
              <w:jc w:val="center"/>
            </w:pPr>
            <w:r>
              <w:t>0,5</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1</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1</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1</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6352CE" w:rsidP="00864D1C">
            <w:pPr>
              <w:spacing w:before="100" w:beforeAutospacing="1" w:after="100" w:afterAutospacing="1"/>
              <w:jc w:val="center"/>
            </w:pPr>
            <w:r>
              <w:t>1</w:t>
            </w:r>
          </w:p>
        </w:tc>
      </w:tr>
      <w:tr w:rsidR="00EA1886" w:rsidRPr="001929E9">
        <w:trPr>
          <w:trHeight w:val="268"/>
        </w:trPr>
        <w:tc>
          <w:tcPr>
            <w:tcW w:w="1908" w:type="dxa"/>
            <w:gridSpan w:val="2"/>
            <w:vMerge/>
            <w:tcBorders>
              <w:left w:val="single" w:sz="4" w:space="0" w:color="auto"/>
              <w:right w:val="single" w:sz="8" w:space="0" w:color="auto"/>
            </w:tcBorders>
          </w:tcPr>
          <w:p w:rsidR="00EA1886" w:rsidRPr="001929E9" w:rsidRDefault="00EA1886" w:rsidP="00864D1C">
            <w:pPr>
              <w:spacing w:before="100" w:beforeAutospacing="1" w:after="100" w:afterAutospacing="1"/>
              <w:jc w:val="center"/>
            </w:pPr>
          </w:p>
        </w:tc>
        <w:tc>
          <w:tcPr>
            <w:tcW w:w="2311" w:type="dxa"/>
            <w:gridSpan w:val="2"/>
            <w:tcBorders>
              <w:top w:val="nil"/>
              <w:left w:val="nil"/>
              <w:bottom w:val="single" w:sz="8" w:space="0" w:color="auto"/>
              <w:right w:val="single" w:sz="4" w:space="0" w:color="auto"/>
            </w:tcBorders>
          </w:tcPr>
          <w:p w:rsidR="00EA1886" w:rsidRPr="001929E9" w:rsidRDefault="00EA1886" w:rsidP="00864D1C">
            <w:pPr>
              <w:spacing w:before="100" w:beforeAutospacing="1" w:after="100" w:afterAutospacing="1"/>
              <w:jc w:val="center"/>
            </w:pPr>
            <w:r w:rsidRPr="001929E9">
              <w:t>конструктивная деятельность</w:t>
            </w:r>
          </w:p>
        </w:tc>
        <w:tc>
          <w:tcPr>
            <w:tcW w:w="997" w:type="dxa"/>
            <w:tcBorders>
              <w:top w:val="single" w:sz="8" w:space="0" w:color="auto"/>
              <w:left w:val="single" w:sz="4" w:space="0" w:color="auto"/>
              <w:bottom w:val="single" w:sz="8" w:space="0" w:color="auto"/>
              <w:right w:val="single" w:sz="4" w:space="0" w:color="auto"/>
            </w:tcBorders>
          </w:tcPr>
          <w:p w:rsidR="00EA1886" w:rsidRPr="001929E9" w:rsidRDefault="00DD6CB7" w:rsidP="00864D1C">
            <w:pPr>
              <w:spacing w:before="100" w:beforeAutospacing="1" w:after="100" w:afterAutospacing="1"/>
              <w:jc w:val="center"/>
            </w:pPr>
            <w:r>
              <w:t>1</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r>
      <w:tr w:rsidR="00EA1886" w:rsidRPr="001929E9">
        <w:trPr>
          <w:trHeight w:val="413"/>
        </w:trPr>
        <w:tc>
          <w:tcPr>
            <w:tcW w:w="1908" w:type="dxa"/>
            <w:gridSpan w:val="2"/>
            <w:vMerge/>
            <w:tcBorders>
              <w:left w:val="single" w:sz="4" w:space="0" w:color="auto"/>
              <w:right w:val="single" w:sz="8" w:space="0" w:color="auto"/>
            </w:tcBorders>
            <w:vAlign w:val="center"/>
          </w:tcPr>
          <w:p w:rsidR="00EA1886" w:rsidRPr="001929E9" w:rsidRDefault="00EA1886" w:rsidP="00864D1C"/>
        </w:tc>
        <w:tc>
          <w:tcPr>
            <w:tcW w:w="2311" w:type="dxa"/>
            <w:gridSpan w:val="2"/>
            <w:tcBorders>
              <w:top w:val="nil"/>
              <w:left w:val="nil"/>
              <w:bottom w:val="single" w:sz="8" w:space="0" w:color="auto"/>
              <w:right w:val="single" w:sz="4" w:space="0" w:color="auto"/>
            </w:tcBorders>
          </w:tcPr>
          <w:p w:rsidR="00EA1886" w:rsidRPr="001929E9" w:rsidRDefault="00EA1886" w:rsidP="00864D1C">
            <w:pPr>
              <w:spacing w:before="100" w:beforeAutospacing="1" w:after="100" w:afterAutospacing="1"/>
              <w:jc w:val="center"/>
            </w:pPr>
            <w:r w:rsidRPr="001929E9">
              <w:t>Аппликация</w:t>
            </w:r>
          </w:p>
        </w:tc>
        <w:tc>
          <w:tcPr>
            <w:tcW w:w="997" w:type="dxa"/>
            <w:tcBorders>
              <w:top w:val="single" w:sz="8" w:space="0" w:color="auto"/>
              <w:left w:val="single" w:sz="4" w:space="0" w:color="auto"/>
              <w:bottom w:val="single" w:sz="8" w:space="0" w:color="auto"/>
              <w:right w:val="single" w:sz="4" w:space="0" w:color="auto"/>
            </w:tcBorders>
          </w:tcPr>
          <w:p w:rsidR="00EA1886" w:rsidRPr="001929E9" w:rsidRDefault="00EA1886" w:rsidP="00864D1C">
            <w:pPr>
              <w:spacing w:before="100" w:beforeAutospacing="1" w:after="100" w:afterAutospacing="1"/>
              <w:jc w:val="center"/>
            </w:pPr>
            <w:r w:rsidRPr="001929E9">
              <w:t>-</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r>
      <w:tr w:rsidR="00EA1886" w:rsidRPr="001929E9">
        <w:trPr>
          <w:trHeight w:val="122"/>
        </w:trPr>
        <w:tc>
          <w:tcPr>
            <w:tcW w:w="1908" w:type="dxa"/>
            <w:gridSpan w:val="2"/>
            <w:vMerge/>
            <w:tcBorders>
              <w:left w:val="single" w:sz="4" w:space="0" w:color="auto"/>
              <w:right w:val="single" w:sz="8" w:space="0" w:color="auto"/>
            </w:tcBorders>
            <w:vAlign w:val="center"/>
          </w:tcPr>
          <w:p w:rsidR="00EA1886" w:rsidRPr="001929E9" w:rsidRDefault="00EA1886" w:rsidP="00864D1C"/>
        </w:tc>
        <w:tc>
          <w:tcPr>
            <w:tcW w:w="2311" w:type="dxa"/>
            <w:gridSpan w:val="2"/>
            <w:tcBorders>
              <w:top w:val="nil"/>
              <w:left w:val="nil"/>
              <w:bottom w:val="single" w:sz="4" w:space="0" w:color="auto"/>
              <w:right w:val="single" w:sz="4" w:space="0" w:color="auto"/>
            </w:tcBorders>
          </w:tcPr>
          <w:p w:rsidR="00EA1886" w:rsidRPr="001929E9" w:rsidRDefault="00EA1886" w:rsidP="00864D1C">
            <w:pPr>
              <w:spacing w:before="100" w:beforeAutospacing="1" w:after="100" w:afterAutospacing="1"/>
              <w:jc w:val="center"/>
            </w:pPr>
            <w:r w:rsidRPr="001929E9">
              <w:t>Худож. труд</w:t>
            </w:r>
          </w:p>
        </w:tc>
        <w:tc>
          <w:tcPr>
            <w:tcW w:w="997" w:type="dxa"/>
            <w:tcBorders>
              <w:top w:val="single" w:sz="8" w:space="0" w:color="auto"/>
              <w:left w:val="single" w:sz="4" w:space="0" w:color="auto"/>
              <w:bottom w:val="single" w:sz="4" w:space="0" w:color="auto"/>
              <w:right w:val="single" w:sz="4" w:space="0" w:color="auto"/>
            </w:tcBorders>
          </w:tcPr>
          <w:p w:rsidR="00EA1886" w:rsidRPr="001929E9" w:rsidRDefault="00EA1886" w:rsidP="00864D1C">
            <w:pPr>
              <w:spacing w:before="100" w:beforeAutospacing="1" w:after="100" w:afterAutospacing="1"/>
              <w:jc w:val="center"/>
            </w:pPr>
            <w:r w:rsidRPr="001929E9">
              <w:t>-</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F869C9" w:rsidP="00864D1C">
            <w:pPr>
              <w:spacing w:before="100" w:beforeAutospacing="1" w:after="100" w:afterAutospacing="1"/>
              <w:jc w:val="center"/>
            </w:pPr>
            <w:r>
              <w:t>0,5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F869C9" w:rsidP="00864D1C">
            <w:pPr>
              <w:spacing w:before="100" w:beforeAutospacing="1" w:after="100" w:afterAutospacing="1"/>
              <w:jc w:val="center"/>
            </w:pPr>
            <w:r>
              <w:t>0,5</w:t>
            </w:r>
          </w:p>
        </w:tc>
      </w:tr>
      <w:tr w:rsidR="00EA1886" w:rsidRPr="001929E9">
        <w:tc>
          <w:tcPr>
            <w:tcW w:w="1908" w:type="dxa"/>
            <w:gridSpan w:val="2"/>
            <w:vMerge/>
            <w:tcBorders>
              <w:left w:val="single" w:sz="4" w:space="0" w:color="auto"/>
              <w:right w:val="single" w:sz="8" w:space="0" w:color="auto"/>
            </w:tcBorders>
            <w:vAlign w:val="center"/>
          </w:tcPr>
          <w:p w:rsidR="00EA1886" w:rsidRPr="001929E9" w:rsidRDefault="00EA1886" w:rsidP="00864D1C"/>
        </w:tc>
        <w:tc>
          <w:tcPr>
            <w:tcW w:w="2311" w:type="dxa"/>
            <w:gridSpan w:val="2"/>
            <w:tcBorders>
              <w:top w:val="single" w:sz="4" w:space="0" w:color="auto"/>
              <w:left w:val="single" w:sz="8" w:space="0" w:color="auto"/>
              <w:bottom w:val="single" w:sz="4" w:space="0" w:color="auto"/>
              <w:right w:val="single" w:sz="4" w:space="0" w:color="auto"/>
            </w:tcBorders>
          </w:tcPr>
          <w:p w:rsidR="00EA1886" w:rsidRPr="001929E9" w:rsidRDefault="00EA1886" w:rsidP="00864D1C">
            <w:pPr>
              <w:spacing w:before="100" w:beforeAutospacing="1" w:after="100" w:afterAutospacing="1"/>
              <w:jc w:val="center"/>
            </w:pPr>
            <w:r w:rsidRPr="001929E9">
              <w:t>Лепка</w:t>
            </w:r>
          </w:p>
        </w:tc>
        <w:tc>
          <w:tcPr>
            <w:tcW w:w="997" w:type="dxa"/>
            <w:tcBorders>
              <w:top w:val="single" w:sz="4" w:space="0" w:color="auto"/>
              <w:left w:val="single" w:sz="4" w:space="0" w:color="auto"/>
              <w:bottom w:val="single" w:sz="8" w:space="0" w:color="auto"/>
              <w:right w:val="single" w:sz="4" w:space="0" w:color="auto"/>
            </w:tcBorders>
          </w:tcPr>
          <w:p w:rsidR="00EA1886" w:rsidRPr="001929E9" w:rsidRDefault="00912FEB" w:rsidP="00864D1C">
            <w:pPr>
              <w:spacing w:before="100" w:beforeAutospacing="1" w:after="100" w:afterAutospacing="1"/>
              <w:jc w:val="center"/>
            </w:pPr>
            <w:r w:rsidRPr="001929E9">
              <w:t>0,5</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0,5</w:t>
            </w:r>
          </w:p>
        </w:tc>
      </w:tr>
      <w:tr w:rsidR="00EA1886" w:rsidRPr="001929E9">
        <w:tc>
          <w:tcPr>
            <w:tcW w:w="1908" w:type="dxa"/>
            <w:gridSpan w:val="2"/>
            <w:vMerge/>
            <w:tcBorders>
              <w:left w:val="single" w:sz="4" w:space="0" w:color="auto"/>
              <w:bottom w:val="single" w:sz="8" w:space="0" w:color="auto"/>
              <w:right w:val="single" w:sz="8" w:space="0" w:color="auto"/>
            </w:tcBorders>
          </w:tcPr>
          <w:p w:rsidR="00EA1886" w:rsidRPr="001929E9" w:rsidRDefault="00EA1886" w:rsidP="00864D1C">
            <w:pPr>
              <w:spacing w:before="100" w:beforeAutospacing="1" w:after="100" w:afterAutospacing="1"/>
              <w:jc w:val="center"/>
            </w:pPr>
          </w:p>
        </w:tc>
        <w:tc>
          <w:tcPr>
            <w:tcW w:w="2311" w:type="dxa"/>
            <w:gridSpan w:val="2"/>
            <w:tcBorders>
              <w:top w:val="nil"/>
              <w:left w:val="nil"/>
              <w:bottom w:val="single" w:sz="8" w:space="0" w:color="auto"/>
              <w:right w:val="single" w:sz="4" w:space="0" w:color="auto"/>
            </w:tcBorders>
          </w:tcPr>
          <w:p w:rsidR="00EA1886" w:rsidRPr="001929E9" w:rsidRDefault="00EA1886" w:rsidP="00864D1C">
            <w:pPr>
              <w:spacing w:before="100" w:beforeAutospacing="1" w:after="100" w:afterAutospacing="1"/>
              <w:jc w:val="center"/>
            </w:pPr>
            <w:r w:rsidRPr="001929E9">
              <w:t>Музыка</w:t>
            </w:r>
          </w:p>
        </w:tc>
        <w:tc>
          <w:tcPr>
            <w:tcW w:w="997" w:type="dxa"/>
            <w:tcBorders>
              <w:top w:val="single" w:sz="8" w:space="0" w:color="auto"/>
              <w:left w:val="single" w:sz="4" w:space="0" w:color="auto"/>
              <w:bottom w:val="single" w:sz="4" w:space="0" w:color="auto"/>
              <w:right w:val="single" w:sz="4" w:space="0" w:color="auto"/>
            </w:tcBorders>
          </w:tcPr>
          <w:p w:rsidR="00EA1886" w:rsidRPr="001929E9" w:rsidRDefault="00EA1886" w:rsidP="00864D1C">
            <w:pPr>
              <w:spacing w:before="100" w:beforeAutospacing="1" w:after="100" w:afterAutospacing="1"/>
              <w:jc w:val="center"/>
            </w:pPr>
            <w:r w:rsidRPr="001929E9">
              <w:t>2</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2</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2</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2</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EA1886" w:rsidRPr="001929E9" w:rsidRDefault="00EA1886" w:rsidP="00864D1C">
            <w:pPr>
              <w:spacing w:before="100" w:beforeAutospacing="1" w:after="100" w:afterAutospacing="1"/>
              <w:jc w:val="center"/>
            </w:pPr>
            <w:r w:rsidRPr="001929E9">
              <w:t>2</w:t>
            </w:r>
          </w:p>
        </w:tc>
      </w:tr>
      <w:tr w:rsidR="001E5217" w:rsidRPr="001929E9">
        <w:trPr>
          <w:trHeight w:val="625"/>
        </w:trPr>
        <w:tc>
          <w:tcPr>
            <w:tcW w:w="4219" w:type="dxa"/>
            <w:gridSpan w:val="4"/>
            <w:tcBorders>
              <w:top w:val="nil"/>
              <w:left w:val="single" w:sz="8" w:space="0" w:color="auto"/>
              <w:bottom w:val="single" w:sz="8" w:space="0" w:color="auto"/>
              <w:right w:val="single" w:sz="4" w:space="0" w:color="auto"/>
            </w:tcBorders>
          </w:tcPr>
          <w:p w:rsidR="001E5217" w:rsidRPr="001929E9" w:rsidRDefault="001E5217" w:rsidP="00864D1C">
            <w:pPr>
              <w:spacing w:before="100" w:beforeAutospacing="1" w:after="100" w:afterAutospacing="1"/>
              <w:jc w:val="center"/>
            </w:pPr>
            <w:r w:rsidRPr="001929E9">
              <w:rPr>
                <w:b/>
                <w:bCs/>
              </w:rPr>
              <w:t>Итого</w:t>
            </w:r>
          </w:p>
        </w:tc>
        <w:tc>
          <w:tcPr>
            <w:tcW w:w="997" w:type="dxa"/>
            <w:tcBorders>
              <w:top w:val="single" w:sz="4" w:space="0" w:color="auto"/>
              <w:left w:val="single" w:sz="4" w:space="0" w:color="auto"/>
              <w:bottom w:val="single" w:sz="4" w:space="0" w:color="auto"/>
              <w:right w:val="single" w:sz="4" w:space="0" w:color="auto"/>
            </w:tcBorders>
          </w:tcPr>
          <w:p w:rsidR="001E5217" w:rsidRPr="0097577A" w:rsidRDefault="00DD6CB7" w:rsidP="0097577A">
            <w:pPr>
              <w:spacing w:before="100" w:beforeAutospacing="1" w:after="100" w:afterAutospacing="1"/>
              <w:jc w:val="center"/>
              <w:rPr>
                <w:sz w:val="28"/>
                <w:szCs w:val="28"/>
              </w:rPr>
            </w:pPr>
            <w:r w:rsidRPr="0097577A">
              <w:rPr>
                <w:b/>
                <w:bCs/>
                <w:sz w:val="28"/>
                <w:szCs w:val="28"/>
              </w:rPr>
              <w:t>4</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97577A" w:rsidRDefault="001E5217" w:rsidP="0097577A">
            <w:pPr>
              <w:spacing w:before="100" w:beforeAutospacing="1" w:after="100" w:afterAutospacing="1"/>
              <w:jc w:val="center"/>
              <w:rPr>
                <w:sz w:val="28"/>
                <w:szCs w:val="28"/>
              </w:rPr>
            </w:pPr>
            <w:r w:rsidRPr="0097577A">
              <w:rPr>
                <w:b/>
                <w:bCs/>
                <w:sz w:val="28"/>
                <w:szCs w:val="28"/>
              </w:rPr>
              <w:t>4</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97577A" w:rsidRDefault="001E5217" w:rsidP="0097577A">
            <w:pPr>
              <w:spacing w:before="100" w:beforeAutospacing="1" w:after="100" w:afterAutospacing="1"/>
              <w:jc w:val="center"/>
              <w:rPr>
                <w:sz w:val="28"/>
                <w:szCs w:val="28"/>
              </w:rPr>
            </w:pPr>
            <w:r w:rsidRPr="0097577A">
              <w:rPr>
                <w:b/>
                <w:bCs/>
                <w:sz w:val="28"/>
                <w:szCs w:val="28"/>
              </w:rPr>
              <w:t>4</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97577A" w:rsidRDefault="001E5217" w:rsidP="0097577A">
            <w:pPr>
              <w:spacing w:before="100" w:beforeAutospacing="1" w:after="100" w:afterAutospacing="1"/>
              <w:jc w:val="center"/>
              <w:rPr>
                <w:sz w:val="28"/>
                <w:szCs w:val="28"/>
              </w:rPr>
            </w:pPr>
            <w:r w:rsidRPr="0097577A">
              <w:rPr>
                <w:b/>
                <w:bCs/>
                <w:sz w:val="28"/>
                <w:szCs w:val="28"/>
              </w:rPr>
              <w:t>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97577A" w:rsidRDefault="001E5217" w:rsidP="00864D1C">
            <w:pPr>
              <w:spacing w:before="100" w:beforeAutospacing="1" w:after="100" w:afterAutospacing="1"/>
              <w:jc w:val="center"/>
              <w:rPr>
                <w:sz w:val="28"/>
                <w:szCs w:val="28"/>
              </w:rPr>
            </w:pPr>
            <w:r w:rsidRPr="0097577A">
              <w:rPr>
                <w:b/>
                <w:bCs/>
                <w:sz w:val="28"/>
                <w:szCs w:val="28"/>
              </w:rPr>
              <w:t>5</w:t>
            </w:r>
          </w:p>
          <w:p w:rsidR="001E5217" w:rsidRPr="0097577A" w:rsidRDefault="001E5217" w:rsidP="0097577A">
            <w:pPr>
              <w:spacing w:before="100" w:beforeAutospacing="1" w:after="100" w:afterAutospacing="1"/>
              <w:rPr>
                <w:sz w:val="28"/>
                <w:szCs w:val="28"/>
              </w:rPr>
            </w:pPr>
          </w:p>
        </w:tc>
      </w:tr>
      <w:tr w:rsidR="001E5217" w:rsidRPr="001929E9">
        <w:tc>
          <w:tcPr>
            <w:tcW w:w="1908" w:type="dxa"/>
            <w:gridSpan w:val="2"/>
            <w:tcBorders>
              <w:top w:val="nil"/>
              <w:left w:val="single" w:sz="4" w:space="0" w:color="auto"/>
              <w:bottom w:val="single" w:sz="8" w:space="0" w:color="auto"/>
              <w:right w:val="single" w:sz="8" w:space="0" w:color="auto"/>
            </w:tcBorders>
          </w:tcPr>
          <w:p w:rsidR="001E5217" w:rsidRPr="001929E9" w:rsidRDefault="001E5217" w:rsidP="00864D1C">
            <w:pPr>
              <w:spacing w:before="100" w:beforeAutospacing="1" w:after="100" w:afterAutospacing="1"/>
              <w:jc w:val="center"/>
            </w:pPr>
            <w:r w:rsidRPr="001929E9">
              <w:t>Физическ</w:t>
            </w:r>
            <w:r w:rsidR="00EA1886" w:rsidRPr="001929E9">
              <w:t>ое развитие</w:t>
            </w:r>
          </w:p>
        </w:tc>
        <w:tc>
          <w:tcPr>
            <w:tcW w:w="2311" w:type="dxa"/>
            <w:gridSpan w:val="2"/>
            <w:tcBorders>
              <w:top w:val="nil"/>
              <w:left w:val="nil"/>
              <w:bottom w:val="single" w:sz="8" w:space="0" w:color="auto"/>
              <w:right w:val="single" w:sz="4" w:space="0" w:color="auto"/>
            </w:tcBorders>
          </w:tcPr>
          <w:p w:rsidR="001E5217" w:rsidRPr="001929E9" w:rsidRDefault="001E5217" w:rsidP="00864D1C">
            <w:pPr>
              <w:spacing w:before="100" w:beforeAutospacing="1" w:after="100" w:afterAutospacing="1"/>
              <w:jc w:val="center"/>
            </w:pPr>
            <w:r w:rsidRPr="001929E9">
              <w:t>Физическая культура</w:t>
            </w:r>
          </w:p>
        </w:tc>
        <w:tc>
          <w:tcPr>
            <w:tcW w:w="997" w:type="dxa"/>
            <w:tcBorders>
              <w:top w:val="single" w:sz="4" w:space="0" w:color="auto"/>
              <w:left w:val="single" w:sz="4" w:space="0" w:color="auto"/>
              <w:bottom w:val="single" w:sz="4" w:space="0" w:color="auto"/>
              <w:right w:val="single" w:sz="4" w:space="0" w:color="auto"/>
            </w:tcBorders>
          </w:tcPr>
          <w:p w:rsidR="001E5217" w:rsidRPr="001929E9" w:rsidRDefault="00160D11" w:rsidP="00864D1C">
            <w:pPr>
              <w:spacing w:before="100" w:beforeAutospacing="1" w:after="100" w:afterAutospacing="1"/>
              <w:jc w:val="center"/>
            </w:pPr>
            <w:r w:rsidRPr="001929E9">
              <w:t>2</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t>2</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52481" w:rsidP="00864D1C">
            <w:pPr>
              <w:spacing w:before="100" w:beforeAutospacing="1" w:after="100" w:afterAutospacing="1"/>
              <w:jc w:val="center"/>
            </w:pPr>
            <w:r>
              <w:t>2</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DD6CB7" w:rsidP="00864D1C">
            <w:pPr>
              <w:spacing w:before="100" w:beforeAutospacing="1" w:after="100" w:afterAutospacing="1"/>
              <w:jc w:val="center"/>
            </w:pPr>
            <w: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DD6CB7" w:rsidP="00864D1C">
            <w:pPr>
              <w:spacing w:before="100" w:beforeAutospacing="1" w:after="100" w:afterAutospacing="1"/>
              <w:jc w:val="center"/>
            </w:pPr>
            <w:r>
              <w:t>3</w:t>
            </w:r>
          </w:p>
        </w:tc>
      </w:tr>
      <w:tr w:rsidR="001E5217" w:rsidRPr="001929E9">
        <w:tc>
          <w:tcPr>
            <w:tcW w:w="4219" w:type="dxa"/>
            <w:gridSpan w:val="4"/>
            <w:tcBorders>
              <w:top w:val="nil"/>
              <w:left w:val="single" w:sz="8" w:space="0" w:color="auto"/>
              <w:bottom w:val="single" w:sz="8" w:space="0" w:color="auto"/>
              <w:right w:val="single" w:sz="4" w:space="0" w:color="auto"/>
            </w:tcBorders>
          </w:tcPr>
          <w:p w:rsidR="001E5217" w:rsidRPr="001929E9" w:rsidRDefault="001E5217" w:rsidP="00864D1C">
            <w:pPr>
              <w:spacing w:before="100" w:beforeAutospacing="1" w:after="100" w:afterAutospacing="1"/>
              <w:jc w:val="center"/>
            </w:pPr>
            <w:r w:rsidRPr="001929E9">
              <w:rPr>
                <w:b/>
                <w:bCs/>
              </w:rPr>
              <w:t>Итого:</w:t>
            </w:r>
          </w:p>
        </w:tc>
        <w:tc>
          <w:tcPr>
            <w:tcW w:w="997" w:type="dxa"/>
            <w:tcBorders>
              <w:top w:val="single" w:sz="4" w:space="0" w:color="auto"/>
              <w:left w:val="single" w:sz="4" w:space="0" w:color="auto"/>
              <w:bottom w:val="single" w:sz="4" w:space="0" w:color="auto"/>
              <w:right w:val="single" w:sz="4" w:space="0" w:color="auto"/>
            </w:tcBorders>
          </w:tcPr>
          <w:p w:rsidR="002D2495" w:rsidRPr="001929E9" w:rsidRDefault="00642239" w:rsidP="002D2495">
            <w:pPr>
              <w:spacing w:before="100" w:beforeAutospacing="1" w:after="100" w:afterAutospacing="1"/>
              <w:jc w:val="center"/>
            </w:pPr>
            <w:r w:rsidRPr="001929E9">
              <w:rPr>
                <w:b/>
                <w:bCs/>
              </w:rPr>
              <w:t>2</w:t>
            </w:r>
            <w:r w:rsidR="002D2495" w:rsidRPr="001929E9">
              <w:rPr>
                <w:b/>
                <w:bCs/>
              </w:rPr>
              <w:t>/</w:t>
            </w:r>
          </w:p>
          <w:p w:rsidR="001E5217" w:rsidRPr="001929E9" w:rsidRDefault="00642239" w:rsidP="00864D1C">
            <w:pPr>
              <w:spacing w:before="100" w:beforeAutospacing="1" w:after="100" w:afterAutospacing="1"/>
              <w:jc w:val="center"/>
              <w:rPr>
                <w:b/>
                <w:bCs/>
              </w:rPr>
            </w:pPr>
            <w:r w:rsidRPr="001929E9">
              <w:rPr>
                <w:b/>
                <w:bCs/>
              </w:rPr>
              <w:t>2</w:t>
            </w:r>
            <w:r w:rsidR="002D2495" w:rsidRPr="001929E9">
              <w:rPr>
                <w:b/>
                <w:bCs/>
              </w:rPr>
              <w:t>0 мин.</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1929E9" w:rsidRDefault="00217B73" w:rsidP="00864D1C">
            <w:pPr>
              <w:spacing w:before="100" w:beforeAutospacing="1" w:after="100" w:afterAutospacing="1"/>
              <w:jc w:val="center"/>
            </w:pPr>
            <w:r>
              <w:rPr>
                <w:b/>
                <w:bCs/>
              </w:rPr>
              <w:t>2</w:t>
            </w:r>
            <w:r w:rsidR="001E5217" w:rsidRPr="001929E9">
              <w:rPr>
                <w:b/>
                <w:bCs/>
              </w:rPr>
              <w:t>/</w:t>
            </w:r>
          </w:p>
          <w:p w:rsidR="001E5217" w:rsidRPr="001929E9" w:rsidRDefault="00217B73" w:rsidP="00864D1C">
            <w:pPr>
              <w:spacing w:before="100" w:beforeAutospacing="1" w:after="100" w:afterAutospacing="1"/>
              <w:jc w:val="center"/>
            </w:pPr>
            <w:r>
              <w:rPr>
                <w:b/>
                <w:bCs/>
              </w:rPr>
              <w:t>30</w:t>
            </w:r>
            <w:r w:rsidR="001E5217" w:rsidRPr="001929E9">
              <w:rPr>
                <w:b/>
                <w:bCs/>
              </w:rPr>
              <w:t xml:space="preserve"> мин.</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52481" w:rsidP="00864D1C">
            <w:pPr>
              <w:spacing w:before="100" w:beforeAutospacing="1" w:after="100" w:afterAutospacing="1"/>
              <w:jc w:val="center"/>
            </w:pPr>
            <w:r>
              <w:rPr>
                <w:b/>
                <w:bCs/>
              </w:rPr>
              <w:t>2</w:t>
            </w:r>
            <w:r w:rsidR="001E5217" w:rsidRPr="001929E9">
              <w:rPr>
                <w:b/>
                <w:bCs/>
              </w:rPr>
              <w:t>/</w:t>
            </w:r>
          </w:p>
          <w:p w:rsidR="001E5217" w:rsidRPr="001929E9" w:rsidRDefault="00B84094" w:rsidP="00864D1C">
            <w:pPr>
              <w:spacing w:before="100" w:beforeAutospacing="1" w:after="100" w:afterAutospacing="1"/>
              <w:jc w:val="center"/>
            </w:pPr>
            <w:r>
              <w:rPr>
                <w:b/>
                <w:bCs/>
              </w:rPr>
              <w:t>40</w:t>
            </w:r>
            <w:r w:rsidR="001E5217" w:rsidRPr="001929E9">
              <w:rPr>
                <w:b/>
                <w:bCs/>
              </w:rPr>
              <w:t xml:space="preserve"> мин.</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DD6CB7" w:rsidP="00864D1C">
            <w:pPr>
              <w:spacing w:before="100" w:beforeAutospacing="1" w:after="100" w:afterAutospacing="1"/>
              <w:jc w:val="center"/>
            </w:pPr>
            <w:r>
              <w:rPr>
                <w:b/>
                <w:bCs/>
              </w:rPr>
              <w:t>3</w:t>
            </w:r>
            <w:r w:rsidR="001E5217" w:rsidRPr="001929E9">
              <w:rPr>
                <w:b/>
                <w:bCs/>
              </w:rPr>
              <w:t>/</w:t>
            </w:r>
          </w:p>
          <w:p w:rsidR="001E5217" w:rsidRPr="001929E9" w:rsidRDefault="00B84094" w:rsidP="00864D1C">
            <w:pPr>
              <w:spacing w:before="100" w:beforeAutospacing="1" w:after="100" w:afterAutospacing="1"/>
              <w:jc w:val="center"/>
            </w:pPr>
            <w:r>
              <w:rPr>
                <w:b/>
                <w:bCs/>
              </w:rPr>
              <w:t>50</w:t>
            </w:r>
            <w:r w:rsidR="001E5217" w:rsidRPr="001929E9">
              <w:rPr>
                <w:b/>
                <w:bCs/>
              </w:rPr>
              <w:t xml:space="preserve"> мин.</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DD6CB7" w:rsidP="00864D1C">
            <w:pPr>
              <w:spacing w:before="100" w:beforeAutospacing="1" w:after="100" w:afterAutospacing="1"/>
              <w:jc w:val="center"/>
            </w:pPr>
            <w:r>
              <w:rPr>
                <w:b/>
                <w:bCs/>
              </w:rPr>
              <w:t>3</w:t>
            </w:r>
            <w:r w:rsidR="001E5217" w:rsidRPr="001929E9">
              <w:rPr>
                <w:b/>
                <w:bCs/>
              </w:rPr>
              <w:t>/</w:t>
            </w:r>
          </w:p>
          <w:p w:rsidR="001E5217" w:rsidRPr="001929E9" w:rsidRDefault="00B84094" w:rsidP="00864D1C">
            <w:pPr>
              <w:spacing w:before="100" w:beforeAutospacing="1" w:after="100" w:afterAutospacing="1"/>
              <w:jc w:val="center"/>
            </w:pPr>
            <w:r>
              <w:rPr>
                <w:b/>
                <w:bCs/>
              </w:rPr>
              <w:t>60</w:t>
            </w:r>
            <w:r w:rsidR="001E5217" w:rsidRPr="001929E9">
              <w:rPr>
                <w:b/>
                <w:bCs/>
              </w:rPr>
              <w:t xml:space="preserve"> мин.</w:t>
            </w:r>
          </w:p>
        </w:tc>
      </w:tr>
      <w:tr w:rsidR="001E5217" w:rsidRPr="001929E9">
        <w:tc>
          <w:tcPr>
            <w:tcW w:w="4219" w:type="dxa"/>
            <w:gridSpan w:val="4"/>
            <w:tcBorders>
              <w:top w:val="nil"/>
              <w:left w:val="single" w:sz="8" w:space="0" w:color="auto"/>
              <w:bottom w:val="single" w:sz="8" w:space="0" w:color="auto"/>
              <w:right w:val="single" w:sz="8" w:space="0" w:color="auto"/>
            </w:tcBorders>
          </w:tcPr>
          <w:p w:rsidR="001E5217" w:rsidRPr="001929E9" w:rsidRDefault="001E5217" w:rsidP="00864D1C">
            <w:pPr>
              <w:spacing w:before="100" w:beforeAutospacing="1" w:after="100" w:afterAutospacing="1"/>
              <w:jc w:val="center"/>
            </w:pPr>
          </w:p>
        </w:tc>
        <w:tc>
          <w:tcPr>
            <w:tcW w:w="997" w:type="dxa"/>
            <w:tcBorders>
              <w:top w:val="nil"/>
              <w:left w:val="nil"/>
              <w:bottom w:val="single" w:sz="4" w:space="0" w:color="auto"/>
              <w:right w:val="nil"/>
            </w:tcBorders>
          </w:tcPr>
          <w:p w:rsidR="001E5217" w:rsidRPr="001929E9" w:rsidRDefault="00DD6CB7" w:rsidP="00864D1C">
            <w:pPr>
              <w:spacing w:before="100" w:beforeAutospacing="1" w:after="100" w:afterAutospacing="1"/>
              <w:jc w:val="center"/>
              <w:rPr>
                <w:b/>
                <w:bCs/>
              </w:rPr>
            </w:pPr>
            <w:r>
              <w:rPr>
                <w:b/>
                <w:bCs/>
              </w:rPr>
              <w:t>9</w:t>
            </w:r>
          </w:p>
        </w:tc>
        <w:tc>
          <w:tcPr>
            <w:tcW w:w="1305"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6352CE" w:rsidP="00864D1C">
            <w:pPr>
              <w:spacing w:before="100" w:beforeAutospacing="1" w:after="100" w:afterAutospacing="1"/>
              <w:jc w:val="center"/>
            </w:pPr>
            <w:r>
              <w:rPr>
                <w:b/>
                <w:bCs/>
              </w:rPr>
              <w:t>9</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6352CE" w:rsidP="00864D1C">
            <w:pPr>
              <w:spacing w:before="100" w:beforeAutospacing="1" w:after="100" w:afterAutospacing="1"/>
              <w:jc w:val="center"/>
            </w:pPr>
            <w:r>
              <w:rPr>
                <w:b/>
                <w:bCs/>
              </w:rPr>
              <w:t>9</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rPr>
                <w:b/>
                <w:bCs/>
              </w:rPr>
              <w:t>1</w:t>
            </w:r>
            <w:r w:rsidR="006352CE">
              <w:rPr>
                <w:b/>
                <w:bCs/>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rPr>
                <w:b/>
                <w:bCs/>
              </w:rPr>
              <w:t>1</w:t>
            </w:r>
            <w:r w:rsidR="006352CE">
              <w:rPr>
                <w:b/>
                <w:bCs/>
              </w:rPr>
              <w:t>2</w:t>
            </w:r>
          </w:p>
        </w:tc>
      </w:tr>
      <w:tr w:rsidR="001E5217" w:rsidRPr="001929E9">
        <w:tc>
          <w:tcPr>
            <w:tcW w:w="4219" w:type="dxa"/>
            <w:gridSpan w:val="4"/>
            <w:tcBorders>
              <w:top w:val="nil"/>
              <w:left w:val="single" w:sz="8" w:space="0" w:color="auto"/>
              <w:bottom w:val="single" w:sz="4" w:space="0" w:color="auto"/>
              <w:right w:val="single" w:sz="4" w:space="0" w:color="auto"/>
            </w:tcBorders>
          </w:tcPr>
          <w:p w:rsidR="001E5217" w:rsidRPr="001929E9" w:rsidRDefault="001E5217" w:rsidP="00864D1C">
            <w:pPr>
              <w:spacing w:before="100" w:beforeAutospacing="1" w:after="100" w:afterAutospacing="1"/>
              <w:jc w:val="center"/>
            </w:pPr>
            <w:r w:rsidRPr="001929E9">
              <w:rPr>
                <w:b/>
                <w:bCs/>
              </w:rPr>
              <w:t>Итого:</w:t>
            </w:r>
          </w:p>
        </w:tc>
        <w:tc>
          <w:tcPr>
            <w:tcW w:w="997" w:type="dxa"/>
            <w:tcBorders>
              <w:top w:val="single" w:sz="4" w:space="0" w:color="auto"/>
              <w:left w:val="single" w:sz="4" w:space="0" w:color="auto"/>
              <w:bottom w:val="single" w:sz="4" w:space="0" w:color="auto"/>
              <w:right w:val="single" w:sz="4" w:space="0" w:color="auto"/>
            </w:tcBorders>
          </w:tcPr>
          <w:p w:rsidR="00154BF4" w:rsidRPr="001929E9" w:rsidRDefault="00154BF4" w:rsidP="00864D1C">
            <w:pPr>
              <w:spacing w:before="100" w:beforeAutospacing="1" w:after="100" w:afterAutospacing="1"/>
              <w:jc w:val="center"/>
              <w:rPr>
                <w:b/>
                <w:bCs/>
              </w:rPr>
            </w:pPr>
            <w:r w:rsidRPr="001929E9">
              <w:rPr>
                <w:b/>
                <w:bCs/>
              </w:rPr>
              <w:t xml:space="preserve">1ч. </w:t>
            </w:r>
          </w:p>
          <w:p w:rsidR="001E5217" w:rsidRPr="001929E9" w:rsidRDefault="00187E81" w:rsidP="00864D1C">
            <w:pPr>
              <w:spacing w:before="100" w:beforeAutospacing="1" w:after="100" w:afterAutospacing="1"/>
              <w:jc w:val="center"/>
              <w:rPr>
                <w:b/>
                <w:bCs/>
              </w:rPr>
            </w:pPr>
            <w:r>
              <w:rPr>
                <w:b/>
                <w:bCs/>
              </w:rPr>
              <w:t>3</w:t>
            </w:r>
            <w:r w:rsidR="00154BF4" w:rsidRPr="001929E9">
              <w:rPr>
                <w:b/>
                <w:bCs/>
              </w:rPr>
              <w:t>0 мин.</w:t>
            </w:r>
          </w:p>
        </w:tc>
        <w:tc>
          <w:tcPr>
            <w:tcW w:w="1305" w:type="dxa"/>
            <w:tcBorders>
              <w:top w:val="nil"/>
              <w:left w:val="single" w:sz="4" w:space="0" w:color="auto"/>
              <w:bottom w:val="single" w:sz="4"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rPr>
                <w:b/>
                <w:bCs/>
              </w:rPr>
              <w:t xml:space="preserve">2 ч. </w:t>
            </w:r>
          </w:p>
          <w:p w:rsidR="001E5217" w:rsidRPr="001929E9" w:rsidRDefault="00C41432" w:rsidP="00864D1C">
            <w:pPr>
              <w:spacing w:before="100" w:beforeAutospacing="1" w:after="100" w:afterAutospacing="1"/>
              <w:jc w:val="center"/>
            </w:pPr>
            <w:r>
              <w:rPr>
                <w:b/>
                <w:bCs/>
              </w:rPr>
              <w:t>15</w:t>
            </w:r>
            <w:r w:rsidR="00AC40F3">
              <w:rPr>
                <w:b/>
                <w:bCs/>
              </w:rPr>
              <w:t xml:space="preserve"> </w:t>
            </w:r>
            <w:r w:rsidR="001E5217" w:rsidRPr="001929E9">
              <w:rPr>
                <w:b/>
                <w:bCs/>
              </w:rPr>
              <w:t>мин.</w:t>
            </w:r>
          </w:p>
        </w:tc>
        <w:tc>
          <w:tcPr>
            <w:tcW w:w="1134" w:type="dxa"/>
            <w:tcBorders>
              <w:top w:val="nil"/>
              <w:left w:val="nil"/>
              <w:bottom w:val="single" w:sz="4" w:space="0" w:color="auto"/>
              <w:right w:val="single" w:sz="8" w:space="0" w:color="auto"/>
            </w:tcBorders>
            <w:tcMar>
              <w:top w:w="0" w:type="dxa"/>
              <w:left w:w="108" w:type="dxa"/>
              <w:bottom w:w="0" w:type="dxa"/>
              <w:right w:w="108" w:type="dxa"/>
            </w:tcMar>
          </w:tcPr>
          <w:p w:rsidR="00134335" w:rsidRDefault="00134335" w:rsidP="00864D1C">
            <w:pPr>
              <w:spacing w:before="100" w:beforeAutospacing="1" w:after="100" w:afterAutospacing="1"/>
              <w:jc w:val="center"/>
              <w:rPr>
                <w:b/>
                <w:bCs/>
              </w:rPr>
            </w:pPr>
          </w:p>
          <w:p w:rsidR="001E5217" w:rsidRPr="001929E9" w:rsidRDefault="001E5217" w:rsidP="00864D1C">
            <w:pPr>
              <w:spacing w:before="100" w:beforeAutospacing="1" w:after="100" w:afterAutospacing="1"/>
              <w:jc w:val="center"/>
            </w:pPr>
            <w:r w:rsidRPr="001929E9">
              <w:rPr>
                <w:b/>
                <w:bCs/>
              </w:rPr>
              <w:t xml:space="preserve">3 ч. </w:t>
            </w:r>
          </w:p>
          <w:p w:rsidR="001E5217" w:rsidRPr="001929E9" w:rsidRDefault="001E5217" w:rsidP="00864D1C">
            <w:pPr>
              <w:spacing w:before="100" w:beforeAutospacing="1" w:after="100" w:afterAutospacing="1"/>
              <w:jc w:val="center"/>
            </w:pPr>
          </w:p>
        </w:tc>
        <w:tc>
          <w:tcPr>
            <w:tcW w:w="1134" w:type="dxa"/>
            <w:tcBorders>
              <w:top w:val="nil"/>
              <w:left w:val="nil"/>
              <w:bottom w:val="single" w:sz="4" w:space="0" w:color="auto"/>
              <w:right w:val="single" w:sz="8" w:space="0" w:color="auto"/>
            </w:tcBorders>
            <w:tcMar>
              <w:top w:w="0" w:type="dxa"/>
              <w:left w:w="108" w:type="dxa"/>
              <w:bottom w:w="0" w:type="dxa"/>
              <w:right w:w="108" w:type="dxa"/>
            </w:tcMar>
          </w:tcPr>
          <w:p w:rsidR="00187E81" w:rsidRDefault="00187E81" w:rsidP="00187E81">
            <w:pPr>
              <w:jc w:val="center"/>
              <w:rPr>
                <w:b/>
                <w:bCs/>
                <w:sz w:val="20"/>
                <w:szCs w:val="20"/>
              </w:rPr>
            </w:pPr>
            <w:r>
              <w:rPr>
                <w:b/>
                <w:bCs/>
                <w:sz w:val="20"/>
                <w:szCs w:val="20"/>
              </w:rPr>
              <w:t>20х5</w:t>
            </w:r>
          </w:p>
          <w:p w:rsidR="00727A67" w:rsidRDefault="0097577A" w:rsidP="00727A67">
            <w:pPr>
              <w:jc w:val="center"/>
              <w:rPr>
                <w:b/>
                <w:bCs/>
                <w:sz w:val="20"/>
                <w:szCs w:val="20"/>
              </w:rPr>
            </w:pPr>
            <w:r>
              <w:rPr>
                <w:b/>
                <w:bCs/>
                <w:sz w:val="20"/>
                <w:szCs w:val="20"/>
              </w:rPr>
              <w:t>25х6</w:t>
            </w:r>
          </w:p>
          <w:p w:rsidR="00727A67" w:rsidRDefault="00727A67" w:rsidP="00727A67">
            <w:pPr>
              <w:jc w:val="center"/>
              <w:rPr>
                <w:b/>
                <w:bCs/>
              </w:rPr>
            </w:pPr>
          </w:p>
          <w:p w:rsidR="00134335" w:rsidRPr="00727A67" w:rsidRDefault="00134335" w:rsidP="00727A67">
            <w:pPr>
              <w:jc w:val="center"/>
              <w:rPr>
                <w:b/>
                <w:bCs/>
                <w:sz w:val="20"/>
                <w:szCs w:val="20"/>
              </w:rPr>
            </w:pPr>
            <w:r>
              <w:rPr>
                <w:b/>
                <w:bCs/>
              </w:rPr>
              <w:t>4</w:t>
            </w:r>
            <w:r w:rsidR="001E5217" w:rsidRPr="001929E9">
              <w:rPr>
                <w:b/>
                <w:bCs/>
              </w:rPr>
              <w:t>ч.</w:t>
            </w:r>
          </w:p>
          <w:p w:rsidR="001E5217" w:rsidRPr="001929E9" w:rsidRDefault="00134335" w:rsidP="00727A67">
            <w:pPr>
              <w:jc w:val="center"/>
            </w:pPr>
            <w:r>
              <w:rPr>
                <w:b/>
                <w:bCs/>
              </w:rPr>
              <w:t>10</w:t>
            </w:r>
            <w:r w:rsidRPr="001929E9">
              <w:rPr>
                <w:b/>
                <w:bCs/>
              </w:rPr>
              <w:t xml:space="preserve"> мин.</w:t>
            </w:r>
            <w:r w:rsidR="001E5217" w:rsidRPr="001929E9">
              <w:rPr>
                <w:b/>
                <w:bCs/>
              </w:rPr>
              <w:t xml:space="preserve"> </w:t>
            </w:r>
          </w:p>
          <w:p w:rsidR="001E5217" w:rsidRPr="001929E9" w:rsidRDefault="001E5217" w:rsidP="00864D1C">
            <w:pPr>
              <w:spacing w:before="100" w:beforeAutospacing="1" w:after="100" w:afterAutospacing="1"/>
              <w:jc w:val="center"/>
            </w:pPr>
          </w:p>
        </w:tc>
        <w:tc>
          <w:tcPr>
            <w:tcW w:w="1418" w:type="dxa"/>
            <w:tcBorders>
              <w:top w:val="nil"/>
              <w:left w:val="nil"/>
              <w:bottom w:val="single" w:sz="4" w:space="0" w:color="auto"/>
              <w:right w:val="single" w:sz="8" w:space="0" w:color="auto"/>
            </w:tcBorders>
            <w:tcMar>
              <w:top w:w="0" w:type="dxa"/>
              <w:left w:w="108" w:type="dxa"/>
              <w:bottom w:w="0" w:type="dxa"/>
              <w:right w:w="108" w:type="dxa"/>
            </w:tcMar>
          </w:tcPr>
          <w:p w:rsidR="00B84094" w:rsidRDefault="00A767D7" w:rsidP="00864D1C">
            <w:pPr>
              <w:spacing w:before="100" w:beforeAutospacing="1" w:after="100" w:afterAutospacing="1"/>
              <w:jc w:val="center"/>
              <w:rPr>
                <w:b/>
                <w:bCs/>
              </w:rPr>
            </w:pPr>
            <w:r>
              <w:rPr>
                <w:b/>
                <w:bCs/>
              </w:rPr>
              <w:t>6</w:t>
            </w:r>
            <w:r w:rsidR="001E5217" w:rsidRPr="001929E9">
              <w:rPr>
                <w:b/>
                <w:bCs/>
              </w:rPr>
              <w:t>ч</w:t>
            </w:r>
          </w:p>
          <w:p w:rsidR="001E5217" w:rsidRPr="001929E9" w:rsidRDefault="001E5217" w:rsidP="00864D1C">
            <w:pPr>
              <w:spacing w:before="100" w:beforeAutospacing="1" w:after="100" w:afterAutospacing="1"/>
              <w:jc w:val="center"/>
            </w:pPr>
          </w:p>
        </w:tc>
      </w:tr>
      <w:tr w:rsidR="00905555" w:rsidRPr="001929E9">
        <w:tc>
          <w:tcPr>
            <w:tcW w:w="10207" w:type="dxa"/>
            <w:gridSpan w:val="9"/>
            <w:tcBorders>
              <w:top w:val="single" w:sz="4" w:space="0" w:color="auto"/>
              <w:left w:val="single" w:sz="4" w:space="0" w:color="auto"/>
              <w:bottom w:val="single" w:sz="4" w:space="0" w:color="auto"/>
              <w:right w:val="single" w:sz="4" w:space="0" w:color="auto"/>
            </w:tcBorders>
          </w:tcPr>
          <w:p w:rsidR="00905555" w:rsidRPr="001929E9" w:rsidRDefault="00C12783" w:rsidP="007C4B86">
            <w:pPr>
              <w:spacing w:before="100" w:beforeAutospacing="1" w:after="100" w:afterAutospacing="1"/>
              <w:jc w:val="center"/>
            </w:pPr>
            <w:proofErr w:type="gramStart"/>
            <w:r>
              <w:rPr>
                <w:i/>
                <w:iCs/>
              </w:rPr>
              <w:t>Часть</w:t>
            </w:r>
            <w:proofErr w:type="gramEnd"/>
            <w:r>
              <w:rPr>
                <w:i/>
                <w:iCs/>
              </w:rPr>
              <w:t xml:space="preserve"> </w:t>
            </w:r>
            <w:r w:rsidR="00905555" w:rsidRPr="001929E9">
              <w:rPr>
                <w:i/>
                <w:iCs/>
              </w:rPr>
              <w:t xml:space="preserve"> формируемая участниками образовательного процесса</w:t>
            </w:r>
          </w:p>
        </w:tc>
      </w:tr>
      <w:tr w:rsidR="001E5217" w:rsidRPr="001929E9">
        <w:tc>
          <w:tcPr>
            <w:tcW w:w="1844" w:type="dxa"/>
            <w:tcBorders>
              <w:top w:val="single" w:sz="4" w:space="0" w:color="auto"/>
              <w:left w:val="single" w:sz="4" w:space="0" w:color="auto"/>
              <w:bottom w:val="single" w:sz="8" w:space="0" w:color="auto"/>
              <w:right w:val="single" w:sz="8" w:space="0" w:color="auto"/>
            </w:tcBorders>
          </w:tcPr>
          <w:p w:rsidR="001E5217" w:rsidRPr="001929E9" w:rsidRDefault="00483276" w:rsidP="00864D1C">
            <w:pPr>
              <w:spacing w:before="100" w:beforeAutospacing="1" w:after="100" w:afterAutospacing="1"/>
            </w:pPr>
            <w:r w:rsidRPr="001929E9">
              <w:t>Физическое развитие</w:t>
            </w:r>
          </w:p>
        </w:tc>
        <w:tc>
          <w:tcPr>
            <w:tcW w:w="2375" w:type="dxa"/>
            <w:gridSpan w:val="3"/>
            <w:tcBorders>
              <w:top w:val="nil"/>
              <w:left w:val="nil"/>
              <w:bottom w:val="single" w:sz="8" w:space="0" w:color="auto"/>
              <w:right w:val="single" w:sz="4" w:space="0" w:color="auto"/>
            </w:tcBorders>
          </w:tcPr>
          <w:p w:rsidR="001E5217" w:rsidRPr="001929E9" w:rsidRDefault="0096713F" w:rsidP="00864D1C">
            <w:pPr>
              <w:spacing w:before="100" w:beforeAutospacing="1" w:after="100" w:afterAutospacing="1"/>
              <w:jc w:val="center"/>
            </w:pPr>
            <w:r>
              <w:t>Плавани</w:t>
            </w:r>
            <w:r w:rsidR="001E5217" w:rsidRPr="001929E9">
              <w:t>е</w:t>
            </w:r>
          </w:p>
        </w:tc>
        <w:tc>
          <w:tcPr>
            <w:tcW w:w="997" w:type="dxa"/>
            <w:tcBorders>
              <w:top w:val="single" w:sz="4" w:space="0" w:color="auto"/>
              <w:left w:val="single" w:sz="4" w:space="0" w:color="auto"/>
              <w:bottom w:val="single" w:sz="4" w:space="0" w:color="auto"/>
              <w:right w:val="single" w:sz="4" w:space="0" w:color="auto"/>
            </w:tcBorders>
          </w:tcPr>
          <w:p w:rsidR="001E5217" w:rsidRPr="001929E9" w:rsidRDefault="00983CA4" w:rsidP="00864D1C">
            <w:pPr>
              <w:spacing w:before="100" w:beforeAutospacing="1" w:after="100" w:afterAutospacing="1"/>
              <w:jc w:val="center"/>
            </w:pPr>
            <w:r w:rsidRPr="001929E9">
              <w:t>-</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1929E9" w:rsidRDefault="00D17BF2" w:rsidP="00864D1C">
            <w:pPr>
              <w:spacing w:before="100" w:beforeAutospacing="1" w:after="100" w:afterAutospacing="1"/>
              <w:jc w:val="center"/>
            </w:pPr>
            <w:r>
              <w:t>0,75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A13798" w:rsidP="00864D1C">
            <w:pPr>
              <w:spacing w:before="100" w:beforeAutospacing="1" w:after="100" w:afterAutospacing="1"/>
              <w:jc w:val="center"/>
            </w:pPr>
            <w:r>
              <w:t>0</w:t>
            </w:r>
            <w:r w:rsidR="00D17BF2">
              <w:t>,75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D17BF2" w:rsidP="00864D1C">
            <w:pPr>
              <w:spacing w:before="100" w:beforeAutospacing="1" w:after="100" w:afterAutospacing="1"/>
              <w:jc w:val="center"/>
            </w:pPr>
            <w:r>
              <w:t>1,75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D17BF2" w:rsidP="00864D1C">
            <w:pPr>
              <w:spacing w:before="100" w:beforeAutospacing="1" w:after="100" w:afterAutospacing="1"/>
              <w:jc w:val="center"/>
            </w:pPr>
            <w:r>
              <w:t>1,75</w:t>
            </w:r>
          </w:p>
        </w:tc>
      </w:tr>
      <w:tr w:rsidR="00903403" w:rsidRPr="001929E9">
        <w:tc>
          <w:tcPr>
            <w:tcW w:w="1844" w:type="dxa"/>
            <w:tcBorders>
              <w:top w:val="single" w:sz="4" w:space="0" w:color="auto"/>
              <w:left w:val="single" w:sz="4" w:space="0" w:color="auto"/>
              <w:bottom w:val="single" w:sz="8" w:space="0" w:color="auto"/>
              <w:right w:val="single" w:sz="8" w:space="0" w:color="auto"/>
            </w:tcBorders>
          </w:tcPr>
          <w:p w:rsidR="00903403" w:rsidRPr="001929E9" w:rsidRDefault="00903403" w:rsidP="00864D1C">
            <w:pPr>
              <w:spacing w:before="100" w:beforeAutospacing="1" w:after="100" w:afterAutospacing="1"/>
            </w:pPr>
          </w:p>
        </w:tc>
        <w:tc>
          <w:tcPr>
            <w:tcW w:w="2375" w:type="dxa"/>
            <w:gridSpan w:val="3"/>
            <w:tcBorders>
              <w:top w:val="nil"/>
              <w:left w:val="nil"/>
              <w:bottom w:val="single" w:sz="8" w:space="0" w:color="auto"/>
              <w:right w:val="single" w:sz="4" w:space="0" w:color="auto"/>
            </w:tcBorders>
          </w:tcPr>
          <w:p w:rsidR="00903403" w:rsidRDefault="00903403" w:rsidP="00864D1C">
            <w:pPr>
              <w:spacing w:before="100" w:beforeAutospacing="1" w:after="100" w:afterAutospacing="1"/>
              <w:jc w:val="center"/>
            </w:pPr>
            <w:r>
              <w:t>Краеведение</w:t>
            </w:r>
          </w:p>
        </w:tc>
        <w:tc>
          <w:tcPr>
            <w:tcW w:w="997" w:type="dxa"/>
            <w:tcBorders>
              <w:top w:val="single" w:sz="4" w:space="0" w:color="auto"/>
              <w:left w:val="single" w:sz="4" w:space="0" w:color="auto"/>
              <w:bottom w:val="single" w:sz="4" w:space="0" w:color="auto"/>
              <w:right w:val="single" w:sz="4" w:space="0" w:color="auto"/>
            </w:tcBorders>
          </w:tcPr>
          <w:p w:rsidR="00903403" w:rsidRPr="001929E9" w:rsidRDefault="00903403" w:rsidP="00864D1C">
            <w:pPr>
              <w:spacing w:before="100" w:beforeAutospacing="1" w:after="100" w:afterAutospacing="1"/>
              <w:jc w:val="center"/>
            </w:pPr>
            <w:r>
              <w:t>-</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903403" w:rsidRPr="001929E9" w:rsidRDefault="00D17BF2" w:rsidP="00864D1C">
            <w:pPr>
              <w:spacing w:before="100" w:beforeAutospacing="1" w:after="100" w:afterAutospacing="1"/>
              <w:jc w:val="center"/>
            </w:pPr>
            <w:r>
              <w:t>0,25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03403" w:rsidRPr="001929E9" w:rsidRDefault="00D17BF2" w:rsidP="00864D1C">
            <w:pPr>
              <w:spacing w:before="100" w:beforeAutospacing="1" w:after="100" w:afterAutospacing="1"/>
              <w:jc w:val="center"/>
            </w:pPr>
            <w:r>
              <w:t>0,25</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03403" w:rsidRPr="001929E9" w:rsidRDefault="00D17BF2" w:rsidP="00864D1C">
            <w:pPr>
              <w:spacing w:before="100" w:beforeAutospacing="1" w:after="100" w:afterAutospacing="1"/>
              <w:jc w:val="center"/>
            </w:pPr>
            <w:r>
              <w:t>0,25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03403" w:rsidRPr="001929E9" w:rsidRDefault="00D17BF2" w:rsidP="00864D1C">
            <w:pPr>
              <w:spacing w:before="100" w:beforeAutospacing="1" w:after="100" w:afterAutospacing="1"/>
              <w:jc w:val="center"/>
            </w:pPr>
            <w:r>
              <w:t>0,25</w:t>
            </w:r>
          </w:p>
        </w:tc>
      </w:tr>
      <w:tr w:rsidR="001E5217" w:rsidRPr="001929E9">
        <w:tc>
          <w:tcPr>
            <w:tcW w:w="4219" w:type="dxa"/>
            <w:gridSpan w:val="4"/>
            <w:vMerge w:val="restart"/>
            <w:tcBorders>
              <w:top w:val="nil"/>
              <w:left w:val="single" w:sz="8" w:space="0" w:color="auto"/>
              <w:bottom w:val="single" w:sz="8" w:space="0" w:color="auto"/>
              <w:right w:val="single" w:sz="4" w:space="0" w:color="auto"/>
            </w:tcBorders>
          </w:tcPr>
          <w:p w:rsidR="001E5217" w:rsidRPr="001929E9" w:rsidRDefault="001E5217" w:rsidP="00864D1C">
            <w:pPr>
              <w:spacing w:before="100" w:beforeAutospacing="1" w:after="100" w:afterAutospacing="1"/>
              <w:jc w:val="center"/>
            </w:pPr>
            <w:r w:rsidRPr="001929E9">
              <w:rPr>
                <w:b/>
                <w:bCs/>
              </w:rPr>
              <w:t>Итого</w:t>
            </w:r>
          </w:p>
        </w:tc>
        <w:tc>
          <w:tcPr>
            <w:tcW w:w="997" w:type="dxa"/>
            <w:tcBorders>
              <w:top w:val="single" w:sz="4" w:space="0" w:color="auto"/>
              <w:left w:val="single" w:sz="4" w:space="0" w:color="auto"/>
              <w:bottom w:val="single" w:sz="4" w:space="0" w:color="auto"/>
              <w:right w:val="single" w:sz="4" w:space="0" w:color="auto"/>
            </w:tcBorders>
          </w:tcPr>
          <w:p w:rsidR="001E5217" w:rsidRPr="001929E9" w:rsidRDefault="001E5217" w:rsidP="00864D1C">
            <w:pPr>
              <w:spacing w:before="100" w:beforeAutospacing="1" w:after="100" w:afterAutospacing="1"/>
              <w:jc w:val="center"/>
              <w:rPr>
                <w:b/>
                <w:bCs/>
              </w:rPr>
            </w:pP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rPr>
                <w:b/>
                <w:bCs/>
              </w:rPr>
              <w:t xml:space="preserve">1/ </w:t>
            </w:r>
          </w:p>
          <w:p w:rsidR="001E5217" w:rsidRPr="001929E9" w:rsidRDefault="001E5217" w:rsidP="00864D1C">
            <w:pPr>
              <w:spacing w:before="100" w:beforeAutospacing="1" w:after="100" w:afterAutospacing="1"/>
              <w:jc w:val="center"/>
            </w:pPr>
            <w:r w:rsidRPr="001929E9">
              <w:rPr>
                <w:b/>
                <w:bCs/>
              </w:rPr>
              <w:t>15 мин.</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A13798" w:rsidP="00864D1C">
            <w:pPr>
              <w:spacing w:before="100" w:beforeAutospacing="1" w:after="100" w:afterAutospacing="1"/>
              <w:jc w:val="center"/>
            </w:pPr>
            <w:r>
              <w:rPr>
                <w:b/>
                <w:bCs/>
              </w:rPr>
              <w:t>1</w:t>
            </w:r>
            <w:r w:rsidR="001E5217" w:rsidRPr="001929E9">
              <w:rPr>
                <w:b/>
                <w:bCs/>
              </w:rPr>
              <w:t>/</w:t>
            </w:r>
          </w:p>
          <w:p w:rsidR="001E5217" w:rsidRPr="001929E9" w:rsidRDefault="004F72FD" w:rsidP="00864D1C">
            <w:pPr>
              <w:spacing w:before="100" w:beforeAutospacing="1" w:after="100" w:afterAutospacing="1"/>
              <w:jc w:val="center"/>
            </w:pPr>
            <w:r>
              <w:rPr>
                <w:b/>
                <w:bCs/>
              </w:rPr>
              <w:t>4</w:t>
            </w:r>
            <w:r w:rsidR="00B84094">
              <w:rPr>
                <w:b/>
                <w:bCs/>
              </w:rPr>
              <w:t>0</w:t>
            </w:r>
            <w:r w:rsidR="001E5217" w:rsidRPr="001929E9">
              <w:rPr>
                <w:b/>
                <w:bCs/>
              </w:rPr>
              <w:t xml:space="preserve"> мин.</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F02927" w:rsidP="00864D1C">
            <w:pPr>
              <w:spacing w:before="100" w:beforeAutospacing="1" w:after="100" w:afterAutospacing="1"/>
              <w:jc w:val="center"/>
            </w:pPr>
            <w:r>
              <w:rPr>
                <w:b/>
                <w:bCs/>
              </w:rPr>
              <w:t>2</w:t>
            </w:r>
            <w:r w:rsidR="001E5217" w:rsidRPr="001929E9">
              <w:rPr>
                <w:b/>
                <w:bCs/>
              </w:rPr>
              <w:t>/</w:t>
            </w:r>
          </w:p>
          <w:p w:rsidR="001E5217" w:rsidRPr="001929E9" w:rsidRDefault="00F02927" w:rsidP="00B84094">
            <w:pPr>
              <w:spacing w:before="100" w:beforeAutospacing="1" w:after="100" w:afterAutospacing="1"/>
              <w:jc w:val="center"/>
            </w:pPr>
            <w:r>
              <w:rPr>
                <w:b/>
                <w:bCs/>
              </w:rPr>
              <w:t>50мин.</w:t>
            </w:r>
          </w:p>
          <w:p w:rsidR="001E5217" w:rsidRPr="001929E9" w:rsidRDefault="001E5217" w:rsidP="00864D1C">
            <w:pPr>
              <w:spacing w:before="100" w:beforeAutospacing="1" w:after="100" w:afterAutospacing="1"/>
              <w:jc w:val="center"/>
            </w:pPr>
            <w:r w:rsidRPr="001929E9">
              <w:rPr>
                <w:b/>
                <w:bCs/>
              </w:rP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E5217" w:rsidRPr="001929E9" w:rsidRDefault="00F02927" w:rsidP="00864D1C">
            <w:pPr>
              <w:spacing w:before="100" w:beforeAutospacing="1" w:after="100" w:afterAutospacing="1"/>
              <w:jc w:val="center"/>
            </w:pPr>
            <w:r>
              <w:rPr>
                <w:b/>
                <w:bCs/>
              </w:rPr>
              <w:t>2</w:t>
            </w:r>
            <w:r w:rsidR="001E5217" w:rsidRPr="001929E9">
              <w:rPr>
                <w:b/>
                <w:bCs/>
              </w:rPr>
              <w:t>/</w:t>
            </w:r>
          </w:p>
          <w:p w:rsidR="001E5217" w:rsidRPr="001929E9" w:rsidRDefault="00C1119F" w:rsidP="00864D1C">
            <w:pPr>
              <w:spacing w:before="100" w:beforeAutospacing="1" w:after="100" w:afterAutospacing="1"/>
              <w:jc w:val="center"/>
            </w:pPr>
            <w:r>
              <w:rPr>
                <w:b/>
                <w:bCs/>
              </w:rPr>
              <w:t xml:space="preserve"> 6</w:t>
            </w:r>
            <w:r w:rsidR="001E5217" w:rsidRPr="001929E9">
              <w:rPr>
                <w:b/>
                <w:bCs/>
              </w:rPr>
              <w:t>0 мин.</w:t>
            </w:r>
          </w:p>
        </w:tc>
      </w:tr>
      <w:tr w:rsidR="001E5217" w:rsidRPr="001929E9">
        <w:trPr>
          <w:trHeight w:val="958"/>
        </w:trPr>
        <w:tc>
          <w:tcPr>
            <w:tcW w:w="4219" w:type="dxa"/>
            <w:gridSpan w:val="4"/>
            <w:vMerge/>
            <w:tcBorders>
              <w:top w:val="nil"/>
              <w:left w:val="single" w:sz="8" w:space="0" w:color="auto"/>
              <w:bottom w:val="single" w:sz="8" w:space="0" w:color="auto"/>
              <w:right w:val="single" w:sz="4" w:space="0" w:color="auto"/>
            </w:tcBorders>
            <w:vAlign w:val="center"/>
          </w:tcPr>
          <w:p w:rsidR="001E5217" w:rsidRPr="001929E9" w:rsidRDefault="001E5217" w:rsidP="00864D1C"/>
        </w:tc>
        <w:tc>
          <w:tcPr>
            <w:tcW w:w="997" w:type="dxa"/>
            <w:tcBorders>
              <w:top w:val="single" w:sz="4" w:space="0" w:color="auto"/>
              <w:left w:val="single" w:sz="4" w:space="0" w:color="auto"/>
              <w:bottom w:val="single" w:sz="4" w:space="0" w:color="auto"/>
              <w:right w:val="single" w:sz="4" w:space="0" w:color="auto"/>
            </w:tcBorders>
          </w:tcPr>
          <w:p w:rsidR="001E5217" w:rsidRPr="001929E9" w:rsidRDefault="001E5217" w:rsidP="00864D1C">
            <w:pPr>
              <w:spacing w:before="100" w:beforeAutospacing="1" w:after="100" w:afterAutospacing="1"/>
              <w:jc w:val="center"/>
              <w:rPr>
                <w:b/>
                <w:bCs/>
              </w:rPr>
            </w:pP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1E5217" w:rsidRPr="001929E9" w:rsidRDefault="001E5217" w:rsidP="00864D1C">
            <w:pPr>
              <w:spacing w:before="100" w:beforeAutospacing="1" w:after="100" w:afterAutospacing="1"/>
              <w:jc w:val="center"/>
            </w:pPr>
            <w:r w:rsidRPr="001929E9">
              <w:rPr>
                <w:b/>
                <w:bCs/>
              </w:rPr>
              <w:t xml:space="preserve">2 ч. </w:t>
            </w:r>
          </w:p>
          <w:p w:rsidR="001E5217" w:rsidRPr="001929E9" w:rsidRDefault="008371C8" w:rsidP="00864D1C">
            <w:pPr>
              <w:spacing w:before="100" w:beforeAutospacing="1" w:after="100" w:afterAutospacing="1"/>
              <w:jc w:val="center"/>
            </w:pPr>
            <w:r>
              <w:rPr>
                <w:b/>
                <w:bCs/>
              </w:rPr>
              <w:t>30</w:t>
            </w:r>
            <w:r w:rsidR="001E5217" w:rsidRPr="001929E9">
              <w:rPr>
                <w:b/>
                <w:bCs/>
              </w:rPr>
              <w:t>мин.</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02796" w:rsidRDefault="00134335" w:rsidP="007C4B86">
            <w:pPr>
              <w:spacing w:before="100" w:beforeAutospacing="1" w:after="100" w:afterAutospacing="1"/>
              <w:jc w:val="center"/>
              <w:rPr>
                <w:b/>
                <w:bCs/>
              </w:rPr>
            </w:pPr>
            <w:r>
              <w:rPr>
                <w:b/>
                <w:bCs/>
              </w:rPr>
              <w:t>3</w:t>
            </w:r>
            <w:r w:rsidR="00902796">
              <w:rPr>
                <w:b/>
                <w:bCs/>
              </w:rPr>
              <w:t>ч</w:t>
            </w:r>
          </w:p>
          <w:p w:rsidR="00B84094" w:rsidRPr="007C4B86" w:rsidRDefault="00134335" w:rsidP="007C4B86">
            <w:pPr>
              <w:spacing w:before="100" w:beforeAutospacing="1" w:after="100" w:afterAutospacing="1"/>
              <w:jc w:val="center"/>
              <w:rPr>
                <w:b/>
                <w:bCs/>
              </w:rPr>
            </w:pPr>
            <w:r>
              <w:rPr>
                <w:b/>
                <w:bCs/>
              </w:rPr>
              <w:t>4</w:t>
            </w:r>
            <w:r w:rsidR="00902796">
              <w:rPr>
                <w:b/>
                <w:bCs/>
              </w:rPr>
              <w:t>0</w:t>
            </w:r>
            <w:r w:rsidR="002717DD">
              <w:rPr>
                <w:b/>
                <w:bCs/>
              </w:rPr>
              <w:t xml:space="preserve"> </w:t>
            </w:r>
            <w:r w:rsidR="00902796">
              <w:rPr>
                <w:b/>
                <w:bCs/>
              </w:rPr>
              <w:t>мин</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02796" w:rsidRDefault="00902796" w:rsidP="00902796">
            <w:pPr>
              <w:spacing w:before="100" w:beforeAutospacing="1" w:after="100" w:afterAutospacing="1"/>
              <w:jc w:val="center"/>
              <w:rPr>
                <w:b/>
                <w:bCs/>
              </w:rPr>
            </w:pPr>
            <w:r>
              <w:rPr>
                <w:b/>
                <w:bCs/>
              </w:rPr>
              <w:t xml:space="preserve">5 </w:t>
            </w:r>
            <w:r w:rsidRPr="001929E9">
              <w:rPr>
                <w:b/>
                <w:bCs/>
              </w:rPr>
              <w:t xml:space="preserve">ч. </w:t>
            </w:r>
          </w:p>
          <w:p w:rsidR="00902796" w:rsidRPr="001929E9" w:rsidRDefault="00902796" w:rsidP="00902796">
            <w:pPr>
              <w:spacing w:before="100" w:beforeAutospacing="1" w:after="100" w:afterAutospacing="1"/>
              <w:jc w:val="center"/>
            </w:pPr>
          </w:p>
          <w:p w:rsidR="001E5217" w:rsidRPr="001929E9" w:rsidRDefault="001E5217" w:rsidP="00A42177">
            <w:pPr>
              <w:spacing w:before="100" w:beforeAutospacing="1" w:after="100" w:afterAutospacing="1"/>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02796" w:rsidRPr="001929E9" w:rsidRDefault="00A767D7" w:rsidP="00902796">
            <w:pPr>
              <w:spacing w:before="100" w:beforeAutospacing="1" w:after="100" w:afterAutospacing="1"/>
              <w:jc w:val="center"/>
            </w:pPr>
            <w:r>
              <w:rPr>
                <w:b/>
                <w:bCs/>
              </w:rPr>
              <w:t>7</w:t>
            </w:r>
            <w:r w:rsidR="00902796" w:rsidRPr="001929E9">
              <w:rPr>
                <w:b/>
                <w:bCs/>
              </w:rPr>
              <w:t xml:space="preserve">ч. </w:t>
            </w:r>
          </w:p>
          <w:p w:rsidR="001E5217" w:rsidRPr="001929E9" w:rsidRDefault="001E5217" w:rsidP="00902796">
            <w:pPr>
              <w:spacing w:before="100" w:beforeAutospacing="1" w:after="100" w:afterAutospacing="1"/>
              <w:jc w:val="center"/>
            </w:pPr>
          </w:p>
        </w:tc>
      </w:tr>
      <w:tr w:rsidR="00484B32" w:rsidRPr="001929E9">
        <w:tc>
          <w:tcPr>
            <w:tcW w:w="10207" w:type="dxa"/>
            <w:gridSpan w:val="9"/>
            <w:tcBorders>
              <w:top w:val="nil"/>
              <w:left w:val="single" w:sz="8" w:space="0" w:color="auto"/>
              <w:bottom w:val="single" w:sz="8" w:space="0" w:color="auto"/>
              <w:right w:val="single" w:sz="8" w:space="0" w:color="auto"/>
            </w:tcBorders>
          </w:tcPr>
          <w:p w:rsidR="00484B32" w:rsidRPr="00217B73" w:rsidRDefault="00484B32" w:rsidP="00864D1C">
            <w:pPr>
              <w:spacing w:before="100" w:beforeAutospacing="1" w:after="100" w:afterAutospacing="1"/>
              <w:jc w:val="center"/>
              <w:rPr>
                <w:b/>
              </w:rPr>
            </w:pPr>
            <w:r w:rsidRPr="00217B73">
              <w:rPr>
                <w:b/>
              </w:rPr>
              <w:t>Максимально допустимый объем недельной образовательной нагрузки</w:t>
            </w:r>
          </w:p>
        </w:tc>
      </w:tr>
      <w:tr w:rsidR="001E5217" w:rsidRPr="001929E9">
        <w:trPr>
          <w:trHeight w:val="1090"/>
        </w:trPr>
        <w:tc>
          <w:tcPr>
            <w:tcW w:w="4219" w:type="dxa"/>
            <w:gridSpan w:val="4"/>
            <w:tcBorders>
              <w:top w:val="nil"/>
              <w:left w:val="single" w:sz="8" w:space="0" w:color="auto"/>
              <w:bottom w:val="single" w:sz="8" w:space="0" w:color="auto"/>
              <w:right w:val="single" w:sz="4" w:space="0" w:color="auto"/>
            </w:tcBorders>
          </w:tcPr>
          <w:p w:rsidR="00E600D7" w:rsidRDefault="00E600D7" w:rsidP="00864D1C">
            <w:pPr>
              <w:spacing w:before="100" w:beforeAutospacing="1" w:after="100" w:afterAutospacing="1"/>
              <w:jc w:val="center"/>
              <w:rPr>
                <w:b/>
              </w:rPr>
            </w:pPr>
          </w:p>
          <w:p w:rsidR="00E600D7" w:rsidRPr="00E600D7" w:rsidRDefault="00E600D7" w:rsidP="00E600D7"/>
          <w:p w:rsidR="001E5217" w:rsidRPr="00E600D7" w:rsidRDefault="001E5217" w:rsidP="00E600D7">
            <w:pPr>
              <w:tabs>
                <w:tab w:val="left" w:pos="1485"/>
              </w:tabs>
            </w:pPr>
          </w:p>
        </w:tc>
        <w:tc>
          <w:tcPr>
            <w:tcW w:w="997" w:type="dxa"/>
            <w:tcBorders>
              <w:top w:val="single" w:sz="4" w:space="0" w:color="auto"/>
              <w:left w:val="single" w:sz="4" w:space="0" w:color="auto"/>
              <w:bottom w:val="single" w:sz="4" w:space="0" w:color="auto"/>
              <w:right w:val="single" w:sz="4" w:space="0" w:color="auto"/>
            </w:tcBorders>
          </w:tcPr>
          <w:p w:rsidR="00187E81" w:rsidRPr="001929E9" w:rsidRDefault="00187E81" w:rsidP="00187E81">
            <w:pPr>
              <w:spacing w:before="100" w:beforeAutospacing="1" w:after="100" w:afterAutospacing="1"/>
              <w:jc w:val="center"/>
              <w:rPr>
                <w:b/>
                <w:bCs/>
              </w:rPr>
            </w:pPr>
            <w:r w:rsidRPr="001929E9">
              <w:rPr>
                <w:b/>
                <w:bCs/>
              </w:rPr>
              <w:t xml:space="preserve">1ч. </w:t>
            </w:r>
          </w:p>
          <w:p w:rsidR="001E5217" w:rsidRPr="00217B73" w:rsidRDefault="00187E81" w:rsidP="00187E81">
            <w:pPr>
              <w:spacing w:before="100" w:beforeAutospacing="1" w:after="100" w:afterAutospacing="1"/>
              <w:jc w:val="center"/>
              <w:rPr>
                <w:b/>
              </w:rPr>
            </w:pPr>
            <w:r>
              <w:rPr>
                <w:b/>
                <w:bCs/>
              </w:rPr>
              <w:t>3</w:t>
            </w:r>
            <w:r w:rsidRPr="001929E9">
              <w:rPr>
                <w:b/>
                <w:bCs/>
              </w:rPr>
              <w:t>0 мин.</w:t>
            </w:r>
          </w:p>
        </w:tc>
        <w:tc>
          <w:tcPr>
            <w:tcW w:w="130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A767D7" w:rsidRPr="001929E9" w:rsidRDefault="00A767D7" w:rsidP="00A767D7">
            <w:pPr>
              <w:spacing w:before="100" w:beforeAutospacing="1" w:after="100" w:afterAutospacing="1"/>
              <w:jc w:val="center"/>
            </w:pPr>
            <w:r w:rsidRPr="001929E9">
              <w:rPr>
                <w:b/>
                <w:bCs/>
              </w:rPr>
              <w:t xml:space="preserve">2 ч. </w:t>
            </w:r>
          </w:p>
          <w:p w:rsidR="001E5217" w:rsidRPr="00217B73" w:rsidRDefault="00A767D7" w:rsidP="00A767D7">
            <w:pPr>
              <w:spacing w:before="100" w:beforeAutospacing="1" w:after="100" w:afterAutospacing="1"/>
              <w:jc w:val="center"/>
              <w:rPr>
                <w:b/>
              </w:rPr>
            </w:pPr>
            <w:r>
              <w:rPr>
                <w:b/>
                <w:bCs/>
              </w:rPr>
              <w:t>30</w:t>
            </w:r>
            <w:r w:rsidRPr="001929E9">
              <w:rPr>
                <w:b/>
                <w:bCs/>
              </w:rPr>
              <w:t>мин</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767D7" w:rsidRDefault="00A767D7" w:rsidP="00A767D7">
            <w:pPr>
              <w:spacing w:before="100" w:beforeAutospacing="1" w:after="100" w:afterAutospacing="1"/>
              <w:jc w:val="center"/>
              <w:rPr>
                <w:b/>
                <w:bCs/>
              </w:rPr>
            </w:pPr>
            <w:r>
              <w:rPr>
                <w:b/>
                <w:bCs/>
              </w:rPr>
              <w:t>3ч</w:t>
            </w:r>
          </w:p>
          <w:p w:rsidR="001E5217" w:rsidRPr="00E600D7" w:rsidRDefault="00A767D7" w:rsidP="00A767D7">
            <w:pPr>
              <w:spacing w:before="100" w:beforeAutospacing="1" w:after="100" w:afterAutospacing="1"/>
              <w:jc w:val="center"/>
              <w:rPr>
                <w:b/>
                <w:bCs/>
              </w:rPr>
            </w:pPr>
            <w:r>
              <w:rPr>
                <w:b/>
                <w:bCs/>
              </w:rPr>
              <w:t>40 мин</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1119F" w:rsidRDefault="00C1119F" w:rsidP="00C1119F">
            <w:pPr>
              <w:spacing w:before="100" w:beforeAutospacing="1" w:after="100" w:afterAutospacing="1"/>
              <w:jc w:val="center"/>
              <w:rPr>
                <w:b/>
                <w:bCs/>
              </w:rPr>
            </w:pPr>
            <w:r>
              <w:rPr>
                <w:b/>
                <w:bCs/>
              </w:rPr>
              <w:t xml:space="preserve">5 </w:t>
            </w:r>
            <w:r w:rsidRPr="001929E9">
              <w:rPr>
                <w:b/>
                <w:bCs/>
              </w:rPr>
              <w:t xml:space="preserve">ч. </w:t>
            </w:r>
          </w:p>
          <w:p w:rsidR="001E5217" w:rsidRPr="00217B73" w:rsidRDefault="001E5217" w:rsidP="00C1119F">
            <w:pPr>
              <w:spacing w:before="100" w:beforeAutospacing="1" w:after="100" w:afterAutospacing="1"/>
              <w:jc w:val="center"/>
              <w:rPr>
                <w:b/>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C1119F" w:rsidRPr="001929E9" w:rsidRDefault="00A767D7" w:rsidP="00C1119F">
            <w:pPr>
              <w:spacing w:before="100" w:beforeAutospacing="1" w:after="100" w:afterAutospacing="1"/>
              <w:jc w:val="center"/>
            </w:pPr>
            <w:r>
              <w:rPr>
                <w:b/>
                <w:bCs/>
              </w:rPr>
              <w:t>7</w:t>
            </w:r>
            <w:r w:rsidR="00C1119F" w:rsidRPr="001929E9">
              <w:rPr>
                <w:b/>
                <w:bCs/>
              </w:rPr>
              <w:t xml:space="preserve"> ч. </w:t>
            </w:r>
          </w:p>
          <w:p w:rsidR="001E5217" w:rsidRPr="00217B73" w:rsidRDefault="001E5217" w:rsidP="00C1119F">
            <w:pPr>
              <w:spacing w:before="100" w:beforeAutospacing="1" w:after="100" w:afterAutospacing="1"/>
              <w:jc w:val="center"/>
              <w:rPr>
                <w:b/>
              </w:rPr>
            </w:pPr>
          </w:p>
        </w:tc>
      </w:tr>
    </w:tbl>
    <w:p w:rsidR="00C12783" w:rsidRDefault="00C12783" w:rsidP="000127E0">
      <w:pPr>
        <w:spacing w:before="100" w:beforeAutospacing="1" w:after="100" w:afterAutospacing="1"/>
        <w:rPr>
          <w:b/>
          <w:sz w:val="28"/>
          <w:szCs w:val="28"/>
        </w:rPr>
      </w:pPr>
    </w:p>
    <w:p w:rsidR="00C12783" w:rsidRDefault="00C12783" w:rsidP="000127E0">
      <w:pPr>
        <w:spacing w:before="100" w:beforeAutospacing="1" w:after="100" w:afterAutospacing="1"/>
        <w:rPr>
          <w:b/>
          <w:sz w:val="28"/>
          <w:szCs w:val="28"/>
        </w:rPr>
      </w:pPr>
    </w:p>
    <w:p w:rsidR="00C12783" w:rsidRDefault="00C12783" w:rsidP="000127E0">
      <w:pPr>
        <w:spacing w:before="100" w:beforeAutospacing="1" w:after="100" w:afterAutospacing="1"/>
        <w:rPr>
          <w:b/>
          <w:sz w:val="28"/>
          <w:szCs w:val="28"/>
        </w:rPr>
      </w:pPr>
    </w:p>
    <w:p w:rsidR="007475B6" w:rsidRDefault="007475B6" w:rsidP="000127E0">
      <w:pPr>
        <w:spacing w:before="100" w:beforeAutospacing="1" w:after="100" w:afterAutospacing="1"/>
        <w:rPr>
          <w:b/>
          <w:sz w:val="28"/>
          <w:szCs w:val="28"/>
        </w:rPr>
      </w:pPr>
    </w:p>
    <w:p w:rsidR="00B64DED" w:rsidRDefault="00B64DED" w:rsidP="000127E0">
      <w:pPr>
        <w:spacing w:before="100" w:beforeAutospacing="1" w:after="100" w:afterAutospacing="1"/>
        <w:rPr>
          <w:b/>
          <w:sz w:val="28"/>
          <w:szCs w:val="28"/>
        </w:rPr>
      </w:pPr>
    </w:p>
    <w:p w:rsidR="00F122F0" w:rsidRDefault="00F122F0" w:rsidP="00231665">
      <w:pPr>
        <w:spacing w:line="360" w:lineRule="auto"/>
        <w:rPr>
          <w:b/>
          <w:sz w:val="28"/>
          <w:szCs w:val="28"/>
        </w:rPr>
      </w:pPr>
    </w:p>
    <w:p w:rsidR="00F122F0" w:rsidRDefault="00F122F0" w:rsidP="000F66CB">
      <w:pPr>
        <w:spacing w:line="360" w:lineRule="auto"/>
        <w:ind w:left="735"/>
        <w:rPr>
          <w:b/>
          <w:sz w:val="28"/>
          <w:szCs w:val="28"/>
        </w:rPr>
      </w:pPr>
    </w:p>
    <w:p w:rsidR="00F122F0" w:rsidRDefault="00F122F0" w:rsidP="000F66CB">
      <w:pPr>
        <w:spacing w:line="360" w:lineRule="auto"/>
        <w:ind w:left="735"/>
        <w:rPr>
          <w:b/>
          <w:sz w:val="28"/>
          <w:szCs w:val="28"/>
        </w:rPr>
      </w:pPr>
    </w:p>
    <w:p w:rsidR="007475B6" w:rsidRDefault="001E7E70" w:rsidP="001D7145">
      <w:pPr>
        <w:jc w:val="both"/>
        <w:rPr>
          <w:b/>
          <w:sz w:val="28"/>
          <w:szCs w:val="28"/>
        </w:rPr>
      </w:pPr>
      <w:r>
        <w:rPr>
          <w:b/>
          <w:sz w:val="32"/>
          <w:szCs w:val="32"/>
        </w:rPr>
        <w:t>3.3</w:t>
      </w:r>
      <w:r w:rsidR="00E81E2E" w:rsidRPr="007475B6">
        <w:rPr>
          <w:b/>
          <w:sz w:val="32"/>
          <w:szCs w:val="32"/>
        </w:rPr>
        <w:t>.</w:t>
      </w:r>
      <w:r w:rsidR="007475B6" w:rsidRPr="007475B6">
        <w:rPr>
          <w:b/>
          <w:sz w:val="32"/>
          <w:szCs w:val="32"/>
        </w:rPr>
        <w:t>Особенности</w:t>
      </w:r>
      <w:r w:rsidR="001D7145">
        <w:rPr>
          <w:b/>
          <w:sz w:val="32"/>
          <w:szCs w:val="32"/>
        </w:rPr>
        <w:t xml:space="preserve"> </w:t>
      </w:r>
      <w:r w:rsidR="007475B6" w:rsidRPr="007475B6">
        <w:rPr>
          <w:b/>
          <w:sz w:val="32"/>
          <w:szCs w:val="32"/>
        </w:rPr>
        <w:t>организации  традиционных событий,</w:t>
      </w:r>
      <w:r w:rsidR="001D7145">
        <w:rPr>
          <w:b/>
          <w:sz w:val="32"/>
          <w:szCs w:val="32"/>
        </w:rPr>
        <w:t xml:space="preserve"> праздни</w:t>
      </w:r>
      <w:r w:rsidR="007475B6" w:rsidRPr="007475B6">
        <w:rPr>
          <w:b/>
          <w:sz w:val="32"/>
          <w:szCs w:val="32"/>
        </w:rPr>
        <w:t>ков,</w:t>
      </w:r>
      <w:r w:rsidR="001D7145">
        <w:rPr>
          <w:b/>
          <w:sz w:val="32"/>
          <w:szCs w:val="32"/>
        </w:rPr>
        <w:t xml:space="preserve"> </w:t>
      </w:r>
      <w:r w:rsidR="007475B6" w:rsidRPr="007475B6">
        <w:rPr>
          <w:b/>
          <w:sz w:val="32"/>
          <w:szCs w:val="32"/>
        </w:rPr>
        <w:t>мероприятий с воспитанниками в ДОУ.</w:t>
      </w:r>
    </w:p>
    <w:p w:rsidR="007475B6" w:rsidRDefault="007475B6" w:rsidP="007475B6">
      <w:pPr>
        <w:rPr>
          <w:b/>
          <w:sz w:val="28"/>
          <w:szCs w:val="28"/>
        </w:rPr>
      </w:pPr>
    </w:p>
    <w:p w:rsidR="000C2940" w:rsidRPr="00FF02F1" w:rsidRDefault="000C2940" w:rsidP="000C2940">
      <w:pPr>
        <w:ind w:firstLine="708"/>
        <w:contextualSpacing/>
        <w:jc w:val="both"/>
        <w:rPr>
          <w:sz w:val="28"/>
          <w:szCs w:val="28"/>
        </w:rPr>
      </w:pPr>
      <w:r w:rsidRPr="004579EF">
        <w:rPr>
          <w:sz w:val="28"/>
          <w:szCs w:val="28"/>
        </w:rPr>
        <w:t xml:space="preserve">В основе </w:t>
      </w:r>
      <w:r w:rsidRPr="00FF02F1">
        <w:rPr>
          <w:sz w:val="28"/>
          <w:szCs w:val="28"/>
        </w:rPr>
        <w:t>воспитательно–образовательного процесса</w:t>
      </w:r>
      <w:r w:rsidRPr="004579EF">
        <w:rPr>
          <w:sz w:val="28"/>
          <w:szCs w:val="28"/>
        </w:rPr>
        <w:t xml:space="preserve"> </w:t>
      </w:r>
      <w:r>
        <w:rPr>
          <w:sz w:val="28"/>
          <w:szCs w:val="28"/>
        </w:rPr>
        <w:t xml:space="preserve">ДОУ </w:t>
      </w:r>
      <w:r w:rsidRPr="004579EF">
        <w:rPr>
          <w:sz w:val="28"/>
          <w:szCs w:val="28"/>
        </w:rPr>
        <w:t>лежит компл</w:t>
      </w:r>
      <w:r>
        <w:rPr>
          <w:sz w:val="28"/>
          <w:szCs w:val="28"/>
        </w:rPr>
        <w:t>ексно-тематическое планирование.</w:t>
      </w:r>
    </w:p>
    <w:p w:rsidR="000C2940" w:rsidRPr="00FF02F1" w:rsidRDefault="000C2940" w:rsidP="000C2940">
      <w:pPr>
        <w:contextualSpacing/>
        <w:jc w:val="both"/>
        <w:rPr>
          <w:sz w:val="28"/>
          <w:szCs w:val="28"/>
        </w:rPr>
      </w:pPr>
      <w:r w:rsidRPr="00FF02F1">
        <w:rPr>
          <w:sz w:val="28"/>
          <w:szCs w:val="28"/>
        </w:rPr>
        <w:tab/>
        <w:t xml:space="preserve">Организационной основой реализации комплексно-тематического принципа построения программы  являются примерные темы (праздники, события, проекты),  которые ориентированы на все направления развития ребенка дошкольного возраста и посвящены различным сторонам человеческого бытия, а так же вызывают личностный интерес детей </w:t>
      </w:r>
      <w:proofErr w:type="gramStart"/>
      <w:r w:rsidRPr="00FF02F1">
        <w:rPr>
          <w:sz w:val="28"/>
          <w:szCs w:val="28"/>
        </w:rPr>
        <w:t>к</w:t>
      </w:r>
      <w:proofErr w:type="gramEnd"/>
      <w:r w:rsidRPr="00FF02F1">
        <w:rPr>
          <w:sz w:val="28"/>
          <w:szCs w:val="28"/>
        </w:rPr>
        <w:t>:</w:t>
      </w:r>
    </w:p>
    <w:p w:rsidR="000C2940" w:rsidRPr="00FF02F1" w:rsidRDefault="000C2940" w:rsidP="000C2940">
      <w:pPr>
        <w:contextualSpacing/>
        <w:jc w:val="both"/>
        <w:rPr>
          <w:sz w:val="28"/>
          <w:szCs w:val="28"/>
        </w:rPr>
      </w:pPr>
      <w:r w:rsidRPr="00FF02F1">
        <w:rPr>
          <w:sz w:val="28"/>
          <w:szCs w:val="28"/>
        </w:rPr>
        <w:t>•</w:t>
      </w:r>
      <w:r w:rsidRPr="00FF02F1">
        <w:rPr>
          <w:sz w:val="28"/>
          <w:szCs w:val="28"/>
        </w:rPr>
        <w:tab/>
        <w:t xml:space="preserve">явлениям нравственной жизни ребенка </w:t>
      </w:r>
    </w:p>
    <w:p w:rsidR="000C2940" w:rsidRPr="00FF02F1" w:rsidRDefault="000C2940" w:rsidP="000C2940">
      <w:pPr>
        <w:contextualSpacing/>
        <w:jc w:val="both"/>
        <w:rPr>
          <w:sz w:val="28"/>
          <w:szCs w:val="28"/>
        </w:rPr>
      </w:pPr>
      <w:r w:rsidRPr="00FF02F1">
        <w:rPr>
          <w:sz w:val="28"/>
          <w:szCs w:val="28"/>
        </w:rPr>
        <w:t>•</w:t>
      </w:r>
      <w:r w:rsidRPr="00FF02F1">
        <w:rPr>
          <w:sz w:val="28"/>
          <w:szCs w:val="28"/>
        </w:rPr>
        <w:tab/>
        <w:t>окружающей природе</w:t>
      </w:r>
    </w:p>
    <w:p w:rsidR="000C2940" w:rsidRPr="00FF02F1" w:rsidRDefault="000C2940" w:rsidP="000C2940">
      <w:pPr>
        <w:contextualSpacing/>
        <w:jc w:val="both"/>
        <w:rPr>
          <w:sz w:val="28"/>
          <w:szCs w:val="28"/>
        </w:rPr>
      </w:pPr>
      <w:r w:rsidRPr="00FF02F1">
        <w:rPr>
          <w:sz w:val="28"/>
          <w:szCs w:val="28"/>
        </w:rPr>
        <w:t>•</w:t>
      </w:r>
      <w:r w:rsidRPr="00FF02F1">
        <w:rPr>
          <w:sz w:val="28"/>
          <w:szCs w:val="28"/>
        </w:rPr>
        <w:tab/>
        <w:t xml:space="preserve">миру искусства и литературы </w:t>
      </w:r>
    </w:p>
    <w:p w:rsidR="000C2940" w:rsidRPr="00FF02F1" w:rsidRDefault="000C2940" w:rsidP="000C2940">
      <w:pPr>
        <w:contextualSpacing/>
        <w:jc w:val="both"/>
        <w:rPr>
          <w:sz w:val="28"/>
          <w:szCs w:val="28"/>
        </w:rPr>
      </w:pPr>
      <w:r w:rsidRPr="00FF02F1">
        <w:rPr>
          <w:sz w:val="28"/>
          <w:szCs w:val="28"/>
        </w:rPr>
        <w:t>•</w:t>
      </w:r>
      <w:r w:rsidRPr="00FF02F1">
        <w:rPr>
          <w:sz w:val="28"/>
          <w:szCs w:val="28"/>
        </w:rPr>
        <w:tab/>
        <w:t>традиционным для семьи, общества и государства праздничным событиям</w:t>
      </w:r>
    </w:p>
    <w:p w:rsidR="000C2940" w:rsidRPr="00FF02F1" w:rsidRDefault="000C2940" w:rsidP="000C2940">
      <w:pPr>
        <w:contextualSpacing/>
        <w:jc w:val="both"/>
        <w:rPr>
          <w:sz w:val="28"/>
          <w:szCs w:val="28"/>
        </w:rPr>
      </w:pPr>
      <w:r w:rsidRPr="00FF02F1">
        <w:rPr>
          <w:sz w:val="28"/>
          <w:szCs w:val="28"/>
        </w:rPr>
        <w:t>•</w:t>
      </w:r>
      <w:r w:rsidRPr="00FF02F1">
        <w:rPr>
          <w:sz w:val="28"/>
          <w:szCs w:val="28"/>
        </w:rPr>
        <w:tab/>
        <w:t>событиям, формирующим чувство гражданской принадлежности ребенка (родной город,  День народного единства, День защитника Отечества и др.)</w:t>
      </w:r>
    </w:p>
    <w:p w:rsidR="006E4053" w:rsidRDefault="000C2940" w:rsidP="007475B6">
      <w:pPr>
        <w:contextualSpacing/>
        <w:jc w:val="both"/>
        <w:rPr>
          <w:sz w:val="28"/>
          <w:szCs w:val="28"/>
        </w:rPr>
      </w:pPr>
      <w:r w:rsidRPr="00FF02F1">
        <w:rPr>
          <w:sz w:val="28"/>
          <w:szCs w:val="28"/>
        </w:rPr>
        <w:t>•</w:t>
      </w:r>
      <w:r w:rsidRPr="00FF02F1">
        <w:rPr>
          <w:sz w:val="28"/>
          <w:szCs w:val="28"/>
        </w:rPr>
        <w:tab/>
        <w:t>сезонным явлениям</w:t>
      </w:r>
    </w:p>
    <w:p w:rsidR="000C2940" w:rsidRDefault="006E4053" w:rsidP="007475B6">
      <w:pPr>
        <w:contextualSpacing/>
        <w:jc w:val="both"/>
        <w:rPr>
          <w:sz w:val="28"/>
          <w:szCs w:val="28"/>
        </w:rPr>
      </w:pPr>
      <w:r w:rsidRPr="00FF02F1">
        <w:rPr>
          <w:sz w:val="28"/>
          <w:szCs w:val="28"/>
        </w:rPr>
        <w:t>•</w:t>
      </w:r>
      <w:r w:rsidRPr="00FF02F1">
        <w:rPr>
          <w:sz w:val="28"/>
          <w:szCs w:val="28"/>
        </w:rPr>
        <w:tab/>
        <w:t>народной культуре и  традициям.</w:t>
      </w:r>
    </w:p>
    <w:p w:rsidR="00E218A9" w:rsidRDefault="003A7D90" w:rsidP="00C07762">
      <w:pPr>
        <w:jc w:val="both"/>
        <w:rPr>
          <w:sz w:val="28"/>
          <w:szCs w:val="28"/>
        </w:rPr>
      </w:pPr>
      <w:r>
        <w:rPr>
          <w:b/>
          <w:sz w:val="28"/>
          <w:szCs w:val="28"/>
        </w:rPr>
        <w:t xml:space="preserve">       </w:t>
      </w:r>
      <w:r w:rsidR="00C07762">
        <w:rPr>
          <w:sz w:val="28"/>
          <w:szCs w:val="28"/>
        </w:rPr>
        <w:t xml:space="preserve"> Особенностью данного направления в работе нашего ДОУ</w:t>
      </w:r>
      <w:r w:rsidR="00C07762" w:rsidRPr="007408C0">
        <w:rPr>
          <w:sz w:val="28"/>
          <w:szCs w:val="28"/>
        </w:rPr>
        <w:t xml:space="preserve"> является то, что он</w:t>
      </w:r>
      <w:r w:rsidR="00C07762">
        <w:rPr>
          <w:sz w:val="28"/>
          <w:szCs w:val="28"/>
        </w:rPr>
        <w:t>о</w:t>
      </w:r>
      <w:r w:rsidR="00C07762" w:rsidRPr="007408C0">
        <w:rPr>
          <w:sz w:val="28"/>
          <w:szCs w:val="28"/>
        </w:rPr>
        <w:t xml:space="preserve"> может осуществляться только в тес</w:t>
      </w:r>
      <w:r w:rsidR="00C07762">
        <w:rPr>
          <w:sz w:val="28"/>
          <w:szCs w:val="28"/>
        </w:rPr>
        <w:t>ном взаимодействии с семьями детей, мы уверены, что только тесная связь с родител</w:t>
      </w:r>
      <w:r w:rsidR="00E218A9">
        <w:rPr>
          <w:sz w:val="28"/>
          <w:szCs w:val="28"/>
        </w:rPr>
        <w:t xml:space="preserve">я приведет нас к </w:t>
      </w:r>
      <w:proofErr w:type="gramStart"/>
      <w:r w:rsidR="00E218A9">
        <w:rPr>
          <w:sz w:val="28"/>
          <w:szCs w:val="28"/>
        </w:rPr>
        <w:t>положительному</w:t>
      </w:r>
      <w:proofErr w:type="gramEnd"/>
    </w:p>
    <w:p w:rsidR="00C07762" w:rsidRDefault="00C07762" w:rsidP="00C07762">
      <w:pPr>
        <w:jc w:val="both"/>
        <w:rPr>
          <w:sz w:val="28"/>
          <w:szCs w:val="28"/>
        </w:rPr>
      </w:pPr>
      <w:r>
        <w:rPr>
          <w:sz w:val="28"/>
          <w:szCs w:val="28"/>
        </w:rPr>
        <w:t>результату в нашей работе.</w:t>
      </w:r>
    </w:p>
    <w:tbl>
      <w:tblPr>
        <w:tblpPr w:leftFromText="180" w:rightFromText="180" w:vertAnchor="page" w:horzAnchor="margin" w:tblpXSpec="center" w:tblpY="1396"/>
        <w:tblW w:w="9747" w:type="dxa"/>
        <w:tblLayout w:type="fixed"/>
        <w:tblLook w:val="01E0"/>
      </w:tblPr>
      <w:tblGrid>
        <w:gridCol w:w="1904"/>
        <w:gridCol w:w="2242"/>
        <w:gridCol w:w="2942"/>
        <w:gridCol w:w="2659"/>
      </w:tblGrid>
      <w:tr w:rsidR="00C07762" w:rsidRPr="00A857D5">
        <w:tc>
          <w:tcPr>
            <w:tcW w:w="9747" w:type="dxa"/>
            <w:gridSpan w:val="4"/>
            <w:tcBorders>
              <w:top w:val="single" w:sz="4" w:space="0" w:color="auto"/>
              <w:left w:val="single" w:sz="4" w:space="0" w:color="auto"/>
              <w:bottom w:val="single" w:sz="4" w:space="0" w:color="auto"/>
              <w:right w:val="single" w:sz="4" w:space="0" w:color="auto"/>
            </w:tcBorders>
            <w:shd w:val="clear" w:color="auto" w:fill="auto"/>
          </w:tcPr>
          <w:p w:rsidR="00C07762" w:rsidRDefault="00C07762" w:rsidP="007B7694">
            <w:pPr>
              <w:jc w:val="center"/>
            </w:pPr>
            <w:r w:rsidRPr="002433E0">
              <w:lastRenderedPageBreak/>
              <w:t>Праздники</w:t>
            </w:r>
          </w:p>
          <w:p w:rsidR="004F67B7" w:rsidRPr="002433E0" w:rsidRDefault="004F67B7" w:rsidP="00F122F0">
            <w:pPr>
              <w:jc w:val="center"/>
            </w:pPr>
          </w:p>
        </w:tc>
      </w:tr>
      <w:tr w:rsidR="00C07762"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C07762" w:rsidRPr="002433E0" w:rsidRDefault="004F67B7" w:rsidP="007B7694">
            <w:pPr>
              <w:ind w:left="-108" w:right="-82"/>
              <w:jc w:val="center"/>
            </w:pPr>
            <w:r w:rsidRPr="002433E0">
              <w:rPr>
                <w:b/>
                <w:sz w:val="28"/>
                <w:szCs w:val="28"/>
              </w:rPr>
              <w:t>Сроки</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C07762" w:rsidRPr="002433E0" w:rsidRDefault="004F67B7" w:rsidP="007B7694">
            <w:pPr>
              <w:ind w:left="-97" w:right="-108"/>
              <w:jc w:val="center"/>
            </w:pPr>
            <w:r w:rsidRPr="002433E0">
              <w:rPr>
                <w:b/>
                <w:sz w:val="28"/>
                <w:szCs w:val="28"/>
              </w:rPr>
              <w:t>Тема</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C07762" w:rsidRPr="002433E0" w:rsidRDefault="004F67B7" w:rsidP="007B7694">
            <w:r w:rsidRPr="002433E0">
              <w:rPr>
                <w:b/>
                <w:sz w:val="28"/>
                <w:szCs w:val="28"/>
              </w:rPr>
              <w:t>Цель</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C07762" w:rsidRPr="002433E0" w:rsidRDefault="004F67B7" w:rsidP="007B7694">
            <w:pPr>
              <w:ind w:left="-200" w:right="-234"/>
              <w:jc w:val="center"/>
            </w:pPr>
            <w:r w:rsidRPr="002433E0">
              <w:rPr>
                <w:b/>
                <w:sz w:val="28"/>
                <w:szCs w:val="28"/>
              </w:rPr>
              <w:t>Возрастная категория</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108" w:right="-82"/>
              <w:jc w:val="center"/>
            </w:pPr>
            <w:r>
              <w:t>Сентябрь</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97" w:right="-108"/>
              <w:jc w:val="center"/>
            </w:pPr>
            <w:r w:rsidRPr="002433E0">
              <w:t>День знаний</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r w:rsidRPr="002433E0">
              <w:t>Готовить детей к вхождению в «мир школы», формировать психологическую готовность к школьному обучению.</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Default="004F67B7" w:rsidP="004F67B7">
            <w:pPr>
              <w:ind w:left="-200" w:right="-234"/>
              <w:jc w:val="center"/>
            </w:pPr>
            <w:r>
              <w:t>Старшая группа</w:t>
            </w:r>
          </w:p>
          <w:p w:rsidR="004F67B7" w:rsidRPr="002433E0" w:rsidRDefault="004F67B7" w:rsidP="004F67B7">
            <w:pPr>
              <w:ind w:left="-200" w:right="-234"/>
              <w:jc w:val="center"/>
            </w:pPr>
            <w:r w:rsidRPr="002433E0">
              <w:t>Подготовительная группа</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108" w:right="-82"/>
              <w:jc w:val="center"/>
            </w:pPr>
            <w:r w:rsidRPr="002433E0">
              <w:t>Сентябрь</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97"/>
              <w:jc w:val="center"/>
            </w:pPr>
            <w:r w:rsidRPr="002433E0">
              <w:t>День воспитателя и дошкольного работника</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r w:rsidRPr="002433E0">
              <w:t xml:space="preserve">Знакомить детей с профессиями детского сада, воспитывать уважение к людям различных профессий, которые работаю в детском саду. Способствовать расширению контактов </w:t>
            </w:r>
            <w:proofErr w:type="gramStart"/>
            <w:r w:rsidRPr="002433E0">
              <w:t>со</w:t>
            </w:r>
            <w:proofErr w:type="gramEnd"/>
            <w:r w:rsidRPr="002433E0">
              <w:t xml:space="preserve"> взрослыми людьми.</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200" w:right="-234"/>
              <w:jc w:val="center"/>
            </w:pPr>
            <w:r w:rsidRPr="002433E0">
              <w:t>Группы старшего дошкольного возраста</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108" w:right="-82"/>
              <w:jc w:val="center"/>
            </w:pPr>
            <w:r w:rsidRPr="002433E0">
              <w:t>Октябрь</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97" w:right="-108"/>
              <w:jc w:val="center"/>
            </w:pPr>
            <w:r w:rsidRPr="002433E0">
              <w:t>День пожилого человека</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pStyle w:val="c14"/>
            </w:pPr>
            <w:r w:rsidRPr="002433E0">
              <w:rPr>
                <w:rFonts w:eastAsia="Lucida Sans Unicode"/>
              </w:rPr>
              <w:t>Укрепление связи между поколениями; формирование доброго, уважительного отношения к старшему поколению.</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200" w:right="-234"/>
              <w:jc w:val="center"/>
            </w:pPr>
            <w:r w:rsidRPr="002433E0">
              <w:t>Средняя, старшая, подготовительная группа</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108" w:right="-82"/>
              <w:jc w:val="center"/>
            </w:pPr>
            <w:r w:rsidRPr="002433E0">
              <w:t>Октябрь</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97" w:right="-108"/>
              <w:jc w:val="center"/>
            </w:pPr>
            <w:r w:rsidRPr="002433E0">
              <w:t>Вечер поэзии</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r w:rsidRPr="002433E0">
              <w:t>Учить любить природу  русскую</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200" w:right="-234"/>
              <w:jc w:val="center"/>
            </w:pPr>
            <w:r w:rsidRPr="002433E0">
              <w:t>Средняя, старшая, подготовительная группа</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108" w:right="-82"/>
              <w:jc w:val="center"/>
            </w:pPr>
            <w:r w:rsidRPr="002433E0">
              <w:t>Октябрь</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97" w:right="-108"/>
              <w:jc w:val="center"/>
            </w:pPr>
            <w:r w:rsidRPr="002433E0">
              <w:t>День матери</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jc w:val="both"/>
            </w:pPr>
            <w:r w:rsidRPr="002433E0">
              <w:t xml:space="preserve">Утверждение значимости роли </w:t>
            </w:r>
            <w:r w:rsidRPr="002433E0">
              <w:rPr>
                <w:bCs/>
              </w:rPr>
              <w:t>матери</w:t>
            </w:r>
            <w:r w:rsidRPr="002433E0">
              <w:t xml:space="preserve"> и семьи в российском обществе.</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Вторая младшая, средняя, старшая, подготовительная группа</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108" w:right="-82"/>
              <w:jc w:val="center"/>
            </w:pPr>
            <w:r w:rsidRPr="002433E0">
              <w:t>Ноябрь</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97" w:right="-108"/>
              <w:jc w:val="center"/>
            </w:pPr>
            <w:r w:rsidRPr="002433E0">
              <w:t>Фольклорные</w:t>
            </w:r>
          </w:p>
          <w:p w:rsidR="004F67B7" w:rsidRPr="002433E0" w:rsidRDefault="004F67B7" w:rsidP="004F67B7">
            <w:pPr>
              <w:ind w:left="-97" w:right="-108"/>
              <w:jc w:val="center"/>
            </w:pPr>
            <w:r w:rsidRPr="002433E0">
              <w:t>праздники «Осеннины»</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r w:rsidRPr="002433E0">
              <w:t>Воспитывать интерес и любовь к фольклору; оказывать на детей эмоциональное воздействие; формировать знания детей об осенних явлениях природы</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Вторая младшая, средняя, старшая, подготовительная группа</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108" w:right="-82"/>
              <w:jc w:val="center"/>
            </w:pPr>
            <w:r w:rsidRPr="002433E0">
              <w:t>Февраль</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both"/>
            </w:pPr>
            <w:r w:rsidRPr="002433E0">
              <w:t>Мама, папа, я – спортивная семья.</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r w:rsidRPr="002433E0">
              <w:t>Организация активного отдыха детей; популяризация здорового образа жизни; создание условий для психологического сближения детей и родителей, развития положительных эмоций.</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533" w:right="-72" w:firstLine="533"/>
              <w:jc w:val="center"/>
            </w:pPr>
            <w:r w:rsidRPr="002433E0">
              <w:t>Дети и родители  старших групп</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center"/>
            </w:pPr>
            <w:r w:rsidRPr="002433E0">
              <w:t>Март</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both"/>
            </w:pPr>
            <w:r w:rsidRPr="002433E0">
              <w:t>Масленица</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jc w:val="center"/>
            </w:pPr>
            <w:r w:rsidRPr="002433E0">
              <w:t>Повышение интереса к традициям русского народа</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средняя, старшая, подготовительная группа</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center"/>
            </w:pPr>
            <w:r w:rsidRPr="002433E0">
              <w:t>Май</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both"/>
            </w:pPr>
            <w:r w:rsidRPr="002433E0">
              <w:t>День Победы</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r w:rsidRPr="002433E0">
              <w:t xml:space="preserve">Воспитание чувства </w:t>
            </w:r>
            <w:r w:rsidRPr="002433E0">
              <w:lastRenderedPageBreak/>
              <w:t>патриотизма; формирование чувства сопричастности к истории нашей страны.</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lastRenderedPageBreak/>
              <w:t xml:space="preserve">Группы старшего </w:t>
            </w:r>
            <w:r w:rsidRPr="002433E0">
              <w:lastRenderedPageBreak/>
              <w:t>дошкольного возраста</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center"/>
            </w:pPr>
            <w:r w:rsidRPr="002433E0">
              <w:lastRenderedPageBreak/>
              <w:t>Июнь</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both"/>
            </w:pPr>
            <w:r w:rsidRPr="002433E0">
              <w:t>День России</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r w:rsidRPr="002433E0">
              <w:t>Воспитание чувства патриотизма; формирование чувства сопричастности к истории нашей страны.</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Группы старшего дошкольного возраста</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center"/>
            </w:pPr>
            <w:r w:rsidRPr="002433E0">
              <w:t>Август</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both"/>
            </w:pPr>
            <w:r w:rsidRPr="002433E0">
              <w:t>День российского флага</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r w:rsidRPr="002433E0">
              <w:t>Познакомить детей с символикой России – гербом, гимном и флагом.</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Группы старшего дошкольного возраста</w:t>
            </w:r>
          </w:p>
        </w:tc>
      </w:tr>
      <w:tr w:rsidR="004F67B7" w:rsidRPr="00A857D5">
        <w:tc>
          <w:tcPr>
            <w:tcW w:w="9747" w:type="dxa"/>
            <w:gridSpan w:val="4"/>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Утренники</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108" w:right="-82"/>
              <w:jc w:val="center"/>
            </w:pPr>
            <w:r w:rsidRPr="002433E0">
              <w:t>Декабрь</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both"/>
            </w:pPr>
            <w:r w:rsidRPr="002433E0">
              <w:t>Новогодний бал</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r w:rsidRPr="002433E0">
              <w:t xml:space="preserve">  Познакомить детей с традициями проведения новогоднего праздника. </w:t>
            </w:r>
          </w:p>
          <w:p w:rsidR="004F67B7" w:rsidRPr="002433E0" w:rsidRDefault="004F67B7" w:rsidP="004F67B7">
            <w:r w:rsidRPr="002433E0">
              <w:t>Способствовать воспитанию у учащихся чувства уважения к истории своей страны, её традициям.</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Все возрастные группы</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108" w:right="-82"/>
              <w:jc w:val="center"/>
            </w:pPr>
            <w:r w:rsidRPr="002433E0">
              <w:t>Март</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both"/>
            </w:pPr>
            <w:r w:rsidRPr="002433E0">
              <w:t>Мамин день - 8 марта</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r w:rsidRPr="002433E0">
              <w:t>Развивать музыкальные, танцевальные и сценические способности; устную речь; воспитывать уважительное отношение к мамам, подчеркнуть важность семейных ценностей</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Все возрастные группы</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left="-108" w:right="-82"/>
              <w:jc w:val="center"/>
            </w:pPr>
            <w:r w:rsidRPr="002433E0">
              <w:t>Май</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both"/>
            </w:pPr>
            <w:r w:rsidRPr="002433E0">
              <w:t>Выпускной бал</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r w:rsidRPr="002433E0">
              <w:t>Закрепление музыкальных и художественно-эстетических навыков, создание праздничной атмосферы</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Дети и родители выпускных групп</w:t>
            </w:r>
          </w:p>
        </w:tc>
      </w:tr>
      <w:tr w:rsidR="004F67B7" w:rsidRPr="00A857D5">
        <w:tc>
          <w:tcPr>
            <w:tcW w:w="9747" w:type="dxa"/>
            <w:gridSpan w:val="4"/>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Конкурсы творчества детей</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center"/>
            </w:pPr>
            <w:r w:rsidRPr="002433E0">
              <w:t>Февраль</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both"/>
            </w:pPr>
            <w:r w:rsidRPr="002433E0">
              <w:t>Огород на подоконнике</w:t>
            </w:r>
          </w:p>
        </w:tc>
        <w:tc>
          <w:tcPr>
            <w:tcW w:w="2942" w:type="dxa"/>
            <w:vMerge w:val="restart"/>
            <w:tcBorders>
              <w:top w:val="single" w:sz="4" w:space="0" w:color="auto"/>
              <w:left w:val="single" w:sz="4" w:space="0" w:color="auto"/>
              <w:right w:val="single" w:sz="4" w:space="0" w:color="auto"/>
            </w:tcBorders>
            <w:shd w:val="clear" w:color="auto" w:fill="auto"/>
          </w:tcPr>
          <w:p w:rsidR="004F67B7" w:rsidRPr="002433E0" w:rsidRDefault="004F67B7" w:rsidP="004F67B7">
            <w:r w:rsidRPr="002433E0">
              <w:t>Вовлечение родителей в детскую   деятельность. Раскрытие творческих способностей и воображения детей;</w:t>
            </w:r>
          </w:p>
          <w:p w:rsidR="004F67B7" w:rsidRPr="002433E0" w:rsidRDefault="004F67B7" w:rsidP="004F67B7">
            <w:r w:rsidRPr="002433E0">
              <w:t>Поощрение  наиболее талантливых воспитанников ДОУ;</w:t>
            </w:r>
          </w:p>
          <w:p w:rsidR="004F67B7" w:rsidRPr="002433E0" w:rsidRDefault="004F67B7" w:rsidP="004F67B7">
            <w:r w:rsidRPr="002433E0">
              <w:t>Расширение работы с родителями воспитанников.</w:t>
            </w:r>
          </w:p>
          <w:p w:rsidR="004F67B7" w:rsidRPr="002433E0" w:rsidRDefault="004F67B7" w:rsidP="004F67B7"/>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Вторая младшая, средняя, старшая, подготовительная группа</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center"/>
            </w:pPr>
            <w:r w:rsidRPr="002433E0">
              <w:t>Декабрь</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both"/>
            </w:pPr>
            <w:r w:rsidRPr="002433E0">
              <w:t>Вместо елки – букет</w:t>
            </w:r>
          </w:p>
        </w:tc>
        <w:tc>
          <w:tcPr>
            <w:tcW w:w="2942" w:type="dxa"/>
            <w:vMerge/>
            <w:tcBorders>
              <w:left w:val="single" w:sz="4" w:space="0" w:color="auto"/>
              <w:right w:val="single" w:sz="4" w:space="0" w:color="auto"/>
            </w:tcBorders>
            <w:shd w:val="clear" w:color="auto" w:fill="auto"/>
          </w:tcPr>
          <w:p w:rsidR="004F67B7" w:rsidRPr="002433E0" w:rsidRDefault="004F67B7" w:rsidP="004F67B7">
            <w:pPr>
              <w:jc w:val="center"/>
            </w:pP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Вторая младшая, средняя, старшая, подготовительная группа</w:t>
            </w:r>
          </w:p>
        </w:tc>
      </w:tr>
      <w:tr w:rsidR="004F67B7" w:rsidRPr="00A857D5">
        <w:tc>
          <w:tcPr>
            <w:tcW w:w="1904"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jc w:val="center"/>
            </w:pPr>
            <w:r w:rsidRPr="002433E0">
              <w:t>Май</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spacing w:line="0" w:lineRule="atLeast"/>
            </w:pPr>
            <w:r w:rsidRPr="002433E0">
              <w:t>Конкурс детских рисунков</w:t>
            </w:r>
            <w:r w:rsidR="001246AF">
              <w:t>.</w:t>
            </w:r>
            <w:r w:rsidRPr="002433E0">
              <w:t xml:space="preserve"> Этот День Победы</w:t>
            </w:r>
          </w:p>
        </w:tc>
        <w:tc>
          <w:tcPr>
            <w:tcW w:w="2942" w:type="dxa"/>
            <w:vMerge/>
            <w:tcBorders>
              <w:left w:val="single" w:sz="4" w:space="0" w:color="auto"/>
              <w:bottom w:val="single" w:sz="4" w:space="0" w:color="auto"/>
              <w:right w:val="single" w:sz="4" w:space="0" w:color="auto"/>
            </w:tcBorders>
            <w:shd w:val="clear" w:color="auto" w:fill="auto"/>
          </w:tcPr>
          <w:p w:rsidR="004F67B7" w:rsidRPr="002433E0" w:rsidRDefault="004F67B7" w:rsidP="004F67B7">
            <w:pPr>
              <w:jc w:val="center"/>
            </w:pP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4F67B7" w:rsidRPr="002433E0" w:rsidRDefault="004F67B7" w:rsidP="004F67B7">
            <w:pPr>
              <w:ind w:right="-72"/>
              <w:jc w:val="center"/>
            </w:pPr>
            <w:r w:rsidRPr="002433E0">
              <w:t>старшая, подготовительная группа</w:t>
            </w:r>
          </w:p>
        </w:tc>
      </w:tr>
    </w:tbl>
    <w:p w:rsidR="00C07762" w:rsidRDefault="00C07762" w:rsidP="00C07762">
      <w:pPr>
        <w:rPr>
          <w:b/>
          <w:sz w:val="28"/>
          <w:szCs w:val="28"/>
        </w:rPr>
      </w:pPr>
    </w:p>
    <w:p w:rsidR="00C07762" w:rsidRDefault="00C07762" w:rsidP="00E81E2E">
      <w:pPr>
        <w:rPr>
          <w:b/>
          <w:sz w:val="28"/>
          <w:szCs w:val="28"/>
        </w:rPr>
      </w:pPr>
    </w:p>
    <w:p w:rsidR="003A7D90" w:rsidRDefault="003A7D90" w:rsidP="00E81E2E">
      <w:pPr>
        <w:rPr>
          <w:b/>
          <w:sz w:val="28"/>
          <w:szCs w:val="28"/>
        </w:rPr>
      </w:pPr>
    </w:p>
    <w:p w:rsidR="003A7D90" w:rsidRDefault="003A7D90" w:rsidP="00E81E2E">
      <w:pPr>
        <w:rPr>
          <w:b/>
          <w:sz w:val="28"/>
          <w:szCs w:val="28"/>
        </w:rPr>
      </w:pPr>
    </w:p>
    <w:p w:rsidR="003A7D90" w:rsidRDefault="003A7D90" w:rsidP="00E81E2E">
      <w:pPr>
        <w:rPr>
          <w:b/>
          <w:sz w:val="28"/>
          <w:szCs w:val="28"/>
        </w:rPr>
      </w:pPr>
    </w:p>
    <w:p w:rsidR="00B877F1" w:rsidRDefault="00B877F1" w:rsidP="00E81E2E">
      <w:pPr>
        <w:rPr>
          <w:b/>
          <w:sz w:val="28"/>
          <w:szCs w:val="28"/>
        </w:rPr>
      </w:pPr>
    </w:p>
    <w:p w:rsidR="00E81E2E" w:rsidRDefault="001E7E70" w:rsidP="00E81E2E">
      <w:pPr>
        <w:rPr>
          <w:b/>
          <w:sz w:val="28"/>
          <w:szCs w:val="28"/>
        </w:rPr>
      </w:pPr>
      <w:r>
        <w:rPr>
          <w:b/>
          <w:sz w:val="28"/>
          <w:szCs w:val="28"/>
        </w:rPr>
        <w:t>3.4.</w:t>
      </w:r>
      <w:r w:rsidR="005E091B">
        <w:rPr>
          <w:b/>
          <w:sz w:val="28"/>
          <w:szCs w:val="28"/>
        </w:rPr>
        <w:t xml:space="preserve">  </w:t>
      </w:r>
      <w:r w:rsidR="000D2DE4">
        <w:rPr>
          <w:b/>
          <w:sz w:val="28"/>
          <w:szCs w:val="28"/>
        </w:rPr>
        <w:t xml:space="preserve"> Ма</w:t>
      </w:r>
      <w:r w:rsidR="00E81E2E" w:rsidRPr="0061090D">
        <w:rPr>
          <w:b/>
          <w:sz w:val="28"/>
          <w:szCs w:val="28"/>
        </w:rPr>
        <w:t>териально – техническое</w:t>
      </w:r>
      <w:r w:rsidR="007C376C">
        <w:rPr>
          <w:b/>
          <w:sz w:val="28"/>
          <w:szCs w:val="28"/>
        </w:rPr>
        <w:t xml:space="preserve">  </w:t>
      </w:r>
      <w:r w:rsidR="00E81E2E" w:rsidRPr="0061090D">
        <w:rPr>
          <w:b/>
          <w:sz w:val="28"/>
          <w:szCs w:val="28"/>
        </w:rPr>
        <w:t xml:space="preserve"> обеспечение </w:t>
      </w:r>
      <w:r w:rsidR="007C376C">
        <w:rPr>
          <w:b/>
          <w:sz w:val="28"/>
          <w:szCs w:val="28"/>
        </w:rPr>
        <w:t xml:space="preserve"> </w:t>
      </w:r>
      <w:r w:rsidR="00E81E2E" w:rsidRPr="0061090D">
        <w:rPr>
          <w:b/>
          <w:sz w:val="28"/>
          <w:szCs w:val="28"/>
        </w:rPr>
        <w:t>программы</w:t>
      </w:r>
    </w:p>
    <w:p w:rsidR="0061090D" w:rsidRDefault="0061090D" w:rsidP="00E81E2E">
      <w:pPr>
        <w:rPr>
          <w:b/>
          <w:sz w:val="28"/>
          <w:szCs w:val="28"/>
        </w:rPr>
      </w:pPr>
    </w:p>
    <w:p w:rsidR="005B3FB1" w:rsidRDefault="005B3FB1" w:rsidP="00E81E2E"/>
    <w:p w:rsidR="0061090D" w:rsidRDefault="003C3345" w:rsidP="00E81E2E">
      <w:pPr>
        <w:rPr>
          <w:sz w:val="28"/>
          <w:szCs w:val="28"/>
        </w:rPr>
      </w:pPr>
      <w:r w:rsidRPr="00EF57F5">
        <w:rPr>
          <w:sz w:val="28"/>
          <w:szCs w:val="28"/>
        </w:rPr>
        <w:t xml:space="preserve">   </w:t>
      </w:r>
      <w:r w:rsidR="00EF57F5" w:rsidRPr="00EF57F5">
        <w:rPr>
          <w:sz w:val="28"/>
          <w:szCs w:val="28"/>
        </w:rPr>
        <w:t>Детский</w:t>
      </w:r>
      <w:r w:rsidR="00EF57F5">
        <w:rPr>
          <w:sz w:val="28"/>
          <w:szCs w:val="28"/>
        </w:rPr>
        <w:t xml:space="preserve"> сад с бассейно</w:t>
      </w:r>
      <w:r w:rsidR="005E32CC">
        <w:rPr>
          <w:sz w:val="28"/>
          <w:szCs w:val="28"/>
        </w:rPr>
        <w:t xml:space="preserve">м </w:t>
      </w:r>
      <w:r w:rsidR="00EF57F5" w:rsidRPr="00EF57F5">
        <w:rPr>
          <w:sz w:val="28"/>
          <w:szCs w:val="28"/>
        </w:rPr>
        <w:t xml:space="preserve"> </w:t>
      </w:r>
      <w:r w:rsidR="005E32CC">
        <w:rPr>
          <w:sz w:val="28"/>
          <w:szCs w:val="28"/>
        </w:rPr>
        <w:t xml:space="preserve">запроектирован как детское дошкольное учреждение на 110 мест. Здание </w:t>
      </w:r>
      <w:r w:rsidRPr="0086203D">
        <w:rPr>
          <w:sz w:val="28"/>
          <w:szCs w:val="28"/>
        </w:rPr>
        <w:t xml:space="preserve">двухэтажное, кирпичное. Имеется </w:t>
      </w:r>
      <w:r w:rsidR="005E32CC">
        <w:rPr>
          <w:sz w:val="28"/>
          <w:szCs w:val="28"/>
        </w:rPr>
        <w:t>собственная котельная</w:t>
      </w:r>
      <w:r w:rsidRPr="0086203D">
        <w:rPr>
          <w:sz w:val="28"/>
          <w:szCs w:val="28"/>
        </w:rPr>
        <w:t>, вода, канализация, сантехническое о</w:t>
      </w:r>
      <w:r w:rsidR="005E32CC">
        <w:rPr>
          <w:sz w:val="28"/>
          <w:szCs w:val="28"/>
        </w:rPr>
        <w:t>борудование в хорошем</w:t>
      </w:r>
      <w:r w:rsidRPr="0086203D">
        <w:rPr>
          <w:sz w:val="28"/>
          <w:szCs w:val="28"/>
        </w:rPr>
        <w:t xml:space="preserve"> состоянии. Территория ограждена. Участок озеленен, оформлен цветником</w:t>
      </w:r>
      <w:r w:rsidR="0086203D">
        <w:rPr>
          <w:sz w:val="28"/>
          <w:szCs w:val="28"/>
        </w:rPr>
        <w:t>.</w:t>
      </w:r>
    </w:p>
    <w:p w:rsidR="0086203D" w:rsidRDefault="002B350E" w:rsidP="0086203D">
      <w:pPr>
        <w:pStyle w:val="a7"/>
        <w:shd w:val="clear" w:color="auto" w:fill="FFFFFF"/>
        <w:spacing w:before="0" w:beforeAutospacing="0" w:after="0" w:afterAutospacing="0"/>
        <w:jc w:val="both"/>
        <w:rPr>
          <w:rFonts w:ascii="Times New Roman" w:hAnsi="Times New Roman" w:cs="Times New Roman"/>
          <w:color w:val="auto"/>
          <w:sz w:val="28"/>
          <w:szCs w:val="28"/>
        </w:rPr>
      </w:pPr>
      <w:r>
        <w:rPr>
          <w:rStyle w:val="af5"/>
          <w:rFonts w:ascii="Times New Roman" w:hAnsi="Times New Roman" w:cs="Times New Roman"/>
          <w:b w:val="0"/>
          <w:color w:val="auto"/>
          <w:sz w:val="28"/>
          <w:szCs w:val="28"/>
        </w:rPr>
        <w:t xml:space="preserve">          </w:t>
      </w:r>
      <w:r w:rsidR="0086203D" w:rsidRPr="0086203D">
        <w:rPr>
          <w:rStyle w:val="af5"/>
          <w:rFonts w:ascii="Times New Roman" w:hAnsi="Times New Roman" w:cs="Times New Roman"/>
          <w:b w:val="0"/>
          <w:color w:val="auto"/>
          <w:sz w:val="28"/>
          <w:szCs w:val="28"/>
        </w:rPr>
        <w:t>Материально – техническое обеспечение, оснащение образовательного процесса и развивающая среда</w:t>
      </w:r>
      <w:r w:rsidR="0086203D" w:rsidRPr="0086203D">
        <w:rPr>
          <w:rFonts w:ascii="Times New Roman" w:hAnsi="Times New Roman" w:cs="Times New Roman"/>
          <w:color w:val="auto"/>
          <w:sz w:val="28"/>
          <w:szCs w:val="28"/>
        </w:rPr>
        <w:t xml:space="preserve"> детского сада отвечают всем требованиям СанПин. В дошкольном учреждении созданы все необходимые условия, позволяющие в полной мере эффективно осуществлять образовательный процесс, решать задачи воспитания и развития детей с учетом основных направлений деятельности учреждения.</w:t>
      </w:r>
    </w:p>
    <w:p w:rsidR="005E32CC" w:rsidRPr="0086203D" w:rsidRDefault="005E32CC" w:rsidP="0086203D">
      <w:pPr>
        <w:pStyle w:val="a7"/>
        <w:shd w:val="clear" w:color="auto" w:fill="FFFFFF"/>
        <w:spacing w:before="0" w:beforeAutospacing="0" w:after="0" w:afterAutospacing="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состав помещений бассейна входят: зал разминки, 2 раздевальные с душевыми и туалетом, комната тренера, комната медсестры, лаборатория анализа воды. В душевых предусмотрены ванны для ног. </w:t>
      </w:r>
      <w:proofErr w:type="gramStart"/>
      <w:r>
        <w:rPr>
          <w:rFonts w:ascii="Times New Roman" w:hAnsi="Times New Roman" w:cs="Times New Roman"/>
          <w:color w:val="auto"/>
          <w:sz w:val="28"/>
          <w:szCs w:val="28"/>
        </w:rPr>
        <w:t>В раздевальных установлены шкафы секционные для одежды детей, предусмотрены сушуары для сушки волос.</w:t>
      </w:r>
      <w:proofErr w:type="gramEnd"/>
    </w:p>
    <w:p w:rsidR="00EF57F5" w:rsidRDefault="002B350E" w:rsidP="0086203D">
      <w:pPr>
        <w:pStyle w:val="a7"/>
        <w:shd w:val="clear" w:color="auto" w:fill="FFFFFF"/>
        <w:spacing w:before="0" w:beforeAutospacing="0" w:after="0" w:afterAutospacing="0"/>
        <w:jc w:val="both"/>
        <w:rPr>
          <w:rFonts w:ascii="Times New Roman" w:hAnsi="Times New Roman" w:cs="Times New Roman"/>
          <w:color w:val="auto"/>
          <w:sz w:val="28"/>
          <w:szCs w:val="28"/>
        </w:rPr>
      </w:pPr>
      <w:r>
        <w:rPr>
          <w:rStyle w:val="af5"/>
          <w:rFonts w:ascii="Times New Roman" w:hAnsi="Times New Roman" w:cs="Times New Roman"/>
          <w:b w:val="0"/>
          <w:color w:val="auto"/>
          <w:sz w:val="28"/>
          <w:szCs w:val="28"/>
        </w:rPr>
        <w:t xml:space="preserve">       </w:t>
      </w:r>
      <w:r w:rsidR="0086203D" w:rsidRPr="0086203D">
        <w:rPr>
          <w:rStyle w:val="af5"/>
          <w:rFonts w:ascii="Times New Roman" w:hAnsi="Times New Roman" w:cs="Times New Roman"/>
          <w:b w:val="0"/>
          <w:color w:val="auto"/>
          <w:sz w:val="28"/>
          <w:szCs w:val="28"/>
        </w:rPr>
        <w:t>Музыкальный зал</w:t>
      </w:r>
      <w:r w:rsidR="005E32CC">
        <w:rPr>
          <w:rFonts w:ascii="Times New Roman" w:hAnsi="Times New Roman" w:cs="Times New Roman"/>
          <w:color w:val="auto"/>
          <w:sz w:val="28"/>
          <w:szCs w:val="28"/>
        </w:rPr>
        <w:t>.  В</w:t>
      </w:r>
      <w:r w:rsidR="0086203D" w:rsidRPr="0086203D">
        <w:rPr>
          <w:rFonts w:ascii="Times New Roman" w:hAnsi="Times New Roman" w:cs="Times New Roman"/>
          <w:color w:val="auto"/>
          <w:sz w:val="28"/>
          <w:szCs w:val="28"/>
        </w:rPr>
        <w:t xml:space="preserve"> нем находится необходимое музыкальное оборудование для совместной деятельности с детьми: </w:t>
      </w:r>
      <w:r w:rsidR="002D2121">
        <w:rPr>
          <w:rFonts w:ascii="Times New Roman" w:hAnsi="Times New Roman" w:cs="Times New Roman"/>
          <w:color w:val="auto"/>
          <w:sz w:val="28"/>
          <w:szCs w:val="28"/>
        </w:rPr>
        <w:t xml:space="preserve">пианино, синтезатор, </w:t>
      </w:r>
      <w:r w:rsidR="0086203D" w:rsidRPr="0086203D">
        <w:rPr>
          <w:rFonts w:ascii="Times New Roman" w:hAnsi="Times New Roman" w:cs="Times New Roman"/>
          <w:color w:val="auto"/>
          <w:sz w:val="28"/>
          <w:szCs w:val="28"/>
        </w:rPr>
        <w:t>набор детских музыкальных инс</w:t>
      </w:r>
      <w:r w:rsidR="002D2121">
        <w:rPr>
          <w:rFonts w:ascii="Times New Roman" w:hAnsi="Times New Roman" w:cs="Times New Roman"/>
          <w:color w:val="auto"/>
          <w:sz w:val="28"/>
          <w:szCs w:val="28"/>
        </w:rPr>
        <w:t>трументов, музыкальные игрушки</w:t>
      </w:r>
      <w:r w:rsidR="00EF57F5">
        <w:rPr>
          <w:rFonts w:ascii="Times New Roman" w:hAnsi="Times New Roman" w:cs="Times New Roman"/>
          <w:color w:val="auto"/>
          <w:sz w:val="28"/>
          <w:szCs w:val="28"/>
        </w:rPr>
        <w:t>.</w:t>
      </w:r>
    </w:p>
    <w:p w:rsidR="0086203D" w:rsidRPr="0086203D" w:rsidRDefault="002B350E" w:rsidP="0086203D">
      <w:pPr>
        <w:pStyle w:val="a7"/>
        <w:shd w:val="clear" w:color="auto" w:fill="FFFFFF"/>
        <w:spacing w:before="0" w:beforeAutospacing="0" w:after="0" w:afterAutospacing="0"/>
        <w:jc w:val="both"/>
        <w:rPr>
          <w:rFonts w:ascii="Times New Roman" w:hAnsi="Times New Roman" w:cs="Times New Roman"/>
          <w:color w:val="auto"/>
          <w:sz w:val="28"/>
          <w:szCs w:val="28"/>
        </w:rPr>
      </w:pPr>
      <w:r>
        <w:rPr>
          <w:rStyle w:val="af5"/>
          <w:rFonts w:ascii="Times New Roman" w:hAnsi="Times New Roman" w:cs="Times New Roman"/>
          <w:b w:val="0"/>
          <w:color w:val="auto"/>
          <w:sz w:val="28"/>
          <w:szCs w:val="28"/>
        </w:rPr>
        <w:t xml:space="preserve">        </w:t>
      </w:r>
      <w:r w:rsidR="0086203D" w:rsidRPr="0086203D">
        <w:rPr>
          <w:rStyle w:val="af5"/>
          <w:rFonts w:ascii="Times New Roman" w:hAnsi="Times New Roman" w:cs="Times New Roman"/>
          <w:b w:val="0"/>
          <w:color w:val="auto"/>
          <w:sz w:val="28"/>
          <w:szCs w:val="28"/>
        </w:rPr>
        <w:t>Физкультурный зал.</w:t>
      </w:r>
      <w:r w:rsidR="0086203D" w:rsidRPr="0086203D">
        <w:rPr>
          <w:rFonts w:ascii="Times New Roman" w:hAnsi="Times New Roman" w:cs="Times New Roman"/>
          <w:color w:val="auto"/>
          <w:sz w:val="28"/>
          <w:szCs w:val="28"/>
        </w:rPr>
        <w:t xml:space="preserve"> Для физкультурных занятий имеется гимнастическая лестница, беговая дорожка, тренажеры, мячи разных размеров, гимнастические палки, скакалки, дорожки для профилактики плоскостопия, другое нестандартное оборудование.</w:t>
      </w:r>
    </w:p>
    <w:p w:rsidR="0086203D" w:rsidRPr="0086203D" w:rsidRDefault="002B350E" w:rsidP="0086203D">
      <w:pPr>
        <w:pStyle w:val="a7"/>
        <w:shd w:val="clear" w:color="auto" w:fill="FFFFFF"/>
        <w:spacing w:before="0" w:beforeAutospacing="0" w:after="0" w:afterAutospacing="0"/>
        <w:jc w:val="both"/>
        <w:rPr>
          <w:rFonts w:ascii="Times New Roman" w:hAnsi="Times New Roman" w:cs="Times New Roman"/>
          <w:color w:val="auto"/>
          <w:sz w:val="28"/>
          <w:szCs w:val="28"/>
        </w:rPr>
      </w:pPr>
      <w:r>
        <w:rPr>
          <w:rStyle w:val="af5"/>
          <w:rFonts w:ascii="Times New Roman" w:hAnsi="Times New Roman" w:cs="Times New Roman"/>
          <w:b w:val="0"/>
          <w:color w:val="auto"/>
          <w:sz w:val="28"/>
          <w:szCs w:val="28"/>
        </w:rPr>
        <w:t xml:space="preserve">        </w:t>
      </w:r>
      <w:r w:rsidR="0086203D" w:rsidRPr="0086203D">
        <w:rPr>
          <w:rStyle w:val="af5"/>
          <w:rFonts w:ascii="Times New Roman" w:hAnsi="Times New Roman" w:cs="Times New Roman"/>
          <w:b w:val="0"/>
          <w:color w:val="auto"/>
          <w:sz w:val="28"/>
          <w:szCs w:val="28"/>
        </w:rPr>
        <w:t>Медицинский блок</w:t>
      </w:r>
      <w:r>
        <w:rPr>
          <w:rStyle w:val="af5"/>
          <w:rFonts w:ascii="Times New Roman" w:hAnsi="Times New Roman" w:cs="Times New Roman"/>
          <w:color w:val="auto"/>
          <w:sz w:val="28"/>
          <w:szCs w:val="28"/>
        </w:rPr>
        <w:t xml:space="preserve"> </w:t>
      </w:r>
      <w:r w:rsidR="0086203D" w:rsidRPr="0086203D">
        <w:rPr>
          <w:rFonts w:ascii="Times New Roman" w:hAnsi="Times New Roman" w:cs="Times New Roman"/>
          <w:color w:val="auto"/>
          <w:sz w:val="28"/>
          <w:szCs w:val="28"/>
        </w:rPr>
        <w:t>состоит из</w:t>
      </w:r>
      <w:r w:rsidR="005E6C57" w:rsidRPr="005E6C57">
        <w:rPr>
          <w:rFonts w:ascii="Times New Roman" w:hAnsi="Times New Roman" w:cs="Times New Roman"/>
          <w:color w:val="auto"/>
          <w:sz w:val="28"/>
          <w:szCs w:val="28"/>
        </w:rPr>
        <w:t xml:space="preserve"> </w:t>
      </w:r>
      <w:r w:rsidR="005E6C57">
        <w:rPr>
          <w:rFonts w:ascii="Times New Roman" w:hAnsi="Times New Roman" w:cs="Times New Roman"/>
          <w:color w:val="auto"/>
          <w:sz w:val="28"/>
          <w:szCs w:val="28"/>
        </w:rPr>
        <w:t xml:space="preserve">физиокабинета, </w:t>
      </w:r>
      <w:r w:rsidR="0086203D" w:rsidRPr="0086203D">
        <w:rPr>
          <w:rFonts w:ascii="Times New Roman" w:hAnsi="Times New Roman" w:cs="Times New Roman"/>
          <w:color w:val="auto"/>
          <w:sz w:val="28"/>
          <w:szCs w:val="28"/>
        </w:rPr>
        <w:t xml:space="preserve"> медицинского</w:t>
      </w:r>
      <w:r w:rsidR="00C37B4E">
        <w:rPr>
          <w:rFonts w:ascii="Times New Roman" w:hAnsi="Times New Roman" w:cs="Times New Roman"/>
          <w:color w:val="auto"/>
          <w:sz w:val="28"/>
          <w:szCs w:val="28"/>
        </w:rPr>
        <w:t>, процедурного</w:t>
      </w:r>
      <w:r w:rsidR="005E6C57">
        <w:rPr>
          <w:rFonts w:ascii="Times New Roman" w:hAnsi="Times New Roman" w:cs="Times New Roman"/>
          <w:color w:val="auto"/>
          <w:sz w:val="28"/>
          <w:szCs w:val="28"/>
        </w:rPr>
        <w:t xml:space="preserve"> </w:t>
      </w:r>
      <w:r w:rsidR="00C37B4E">
        <w:rPr>
          <w:rFonts w:ascii="Times New Roman" w:hAnsi="Times New Roman" w:cs="Times New Roman"/>
          <w:color w:val="auto"/>
          <w:sz w:val="28"/>
          <w:szCs w:val="28"/>
        </w:rPr>
        <w:t>кабинетов</w:t>
      </w:r>
      <w:r w:rsidR="0086203D" w:rsidRPr="0086203D">
        <w:rPr>
          <w:rFonts w:ascii="Times New Roman" w:hAnsi="Times New Roman" w:cs="Times New Roman"/>
          <w:color w:val="auto"/>
          <w:sz w:val="28"/>
          <w:szCs w:val="28"/>
        </w:rPr>
        <w:t xml:space="preserve"> и  изолятора, оснащен всем необходимым оборудо</w:t>
      </w:r>
      <w:r w:rsidR="00C37B4E">
        <w:rPr>
          <w:rFonts w:ascii="Times New Roman" w:hAnsi="Times New Roman" w:cs="Times New Roman"/>
          <w:color w:val="auto"/>
          <w:sz w:val="28"/>
          <w:szCs w:val="28"/>
        </w:rPr>
        <w:t>ванием</w:t>
      </w:r>
      <w:r w:rsidR="0086203D" w:rsidRPr="0086203D">
        <w:rPr>
          <w:rFonts w:ascii="Times New Roman" w:hAnsi="Times New Roman" w:cs="Times New Roman"/>
          <w:color w:val="auto"/>
          <w:sz w:val="28"/>
          <w:szCs w:val="28"/>
        </w:rPr>
        <w:t xml:space="preserve">. Медицинское обслуживание детей в ДОУ строится на основе нормативно-правовых документов с учетом результатов мониторинга состояния здоровья вновь поступивших воспитанников, что важно для своевременного выявления отклонения в их здоровье. </w:t>
      </w:r>
    </w:p>
    <w:p w:rsidR="002B350E" w:rsidRDefault="002B350E" w:rsidP="0086203D">
      <w:pPr>
        <w:pStyle w:val="a7"/>
        <w:shd w:val="clear" w:color="auto" w:fill="FFFFFF"/>
        <w:spacing w:before="0" w:beforeAutospacing="0" w:after="0" w:afterAutospacing="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86203D" w:rsidRPr="0086203D">
        <w:rPr>
          <w:rFonts w:ascii="Times New Roman" w:hAnsi="Times New Roman" w:cs="Times New Roman"/>
          <w:color w:val="auto"/>
          <w:sz w:val="28"/>
          <w:szCs w:val="28"/>
        </w:rPr>
        <w:t>Помещение пищеблока размещается на первом этаже. Имеется десятидневное  меню. При составлении меню используется разработанная картотека блюд, что обеспечивает сбалансированность питания по белкам, жирам, углеводам. Готовая пища выдается только после снятия пробы медработником и соответствующей записи в журнале результатов оценки готовых блюд. Питание детей соответствует действующим нормативам.</w:t>
      </w:r>
      <w:r w:rsidR="0086203D">
        <w:rPr>
          <w:rFonts w:ascii="Times New Roman" w:hAnsi="Times New Roman" w:cs="Times New Roman"/>
          <w:color w:val="auto"/>
          <w:sz w:val="28"/>
          <w:szCs w:val="28"/>
        </w:rPr>
        <w:t xml:space="preserve"> </w:t>
      </w:r>
    </w:p>
    <w:p w:rsidR="002B350E" w:rsidRDefault="002B350E" w:rsidP="0086203D">
      <w:pPr>
        <w:pStyle w:val="a7"/>
        <w:shd w:val="clear" w:color="auto" w:fill="FFFFFF"/>
        <w:spacing w:before="0" w:beforeAutospacing="0" w:after="0" w:afterAutospacing="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86203D" w:rsidRPr="0086203D">
        <w:rPr>
          <w:rStyle w:val="af5"/>
          <w:rFonts w:ascii="Times New Roman" w:hAnsi="Times New Roman" w:cs="Times New Roman"/>
          <w:b w:val="0"/>
          <w:color w:val="auto"/>
          <w:sz w:val="28"/>
          <w:szCs w:val="28"/>
        </w:rPr>
        <w:t>Прачечная</w:t>
      </w:r>
      <w:r w:rsidR="0086203D" w:rsidRPr="0086203D">
        <w:rPr>
          <w:rFonts w:ascii="Times New Roman" w:hAnsi="Times New Roman" w:cs="Times New Roman"/>
          <w:color w:val="auto"/>
          <w:sz w:val="28"/>
          <w:szCs w:val="28"/>
        </w:rPr>
        <w:t xml:space="preserve"> оборудована стиральными машинами с автоматическим управлением, </w:t>
      </w:r>
      <w:r w:rsidR="00E218A9">
        <w:rPr>
          <w:rFonts w:ascii="Times New Roman" w:hAnsi="Times New Roman" w:cs="Times New Roman"/>
          <w:color w:val="auto"/>
          <w:sz w:val="28"/>
          <w:szCs w:val="28"/>
        </w:rPr>
        <w:t>сушильнолй машиной</w:t>
      </w:r>
      <w:r w:rsidR="0086203D" w:rsidRPr="0086203D">
        <w:rPr>
          <w:rFonts w:ascii="Times New Roman" w:hAnsi="Times New Roman" w:cs="Times New Roman"/>
          <w:color w:val="auto"/>
          <w:sz w:val="28"/>
          <w:szCs w:val="28"/>
        </w:rPr>
        <w:t xml:space="preserve">, </w:t>
      </w:r>
      <w:r w:rsidR="00E218A9">
        <w:rPr>
          <w:rFonts w:ascii="Times New Roman" w:hAnsi="Times New Roman" w:cs="Times New Roman"/>
          <w:color w:val="auto"/>
          <w:sz w:val="28"/>
          <w:szCs w:val="28"/>
        </w:rPr>
        <w:t>гладильным станком</w:t>
      </w:r>
      <w:r w:rsidR="0086203D" w:rsidRPr="0086203D">
        <w:rPr>
          <w:rFonts w:ascii="Times New Roman" w:hAnsi="Times New Roman" w:cs="Times New Roman"/>
          <w:color w:val="auto"/>
          <w:sz w:val="28"/>
          <w:szCs w:val="28"/>
        </w:rPr>
        <w:t>, электрические утюги.</w:t>
      </w:r>
      <w:r w:rsidR="0086203D">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w:t>
      </w:r>
    </w:p>
    <w:p w:rsidR="00C72D5D" w:rsidRDefault="002B350E" w:rsidP="0086203D">
      <w:pPr>
        <w:pStyle w:val="a7"/>
        <w:shd w:val="clear" w:color="auto" w:fill="FFFFFF"/>
        <w:spacing w:before="0" w:beforeAutospacing="0" w:after="0" w:afterAutospacing="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p>
    <w:p w:rsidR="00C72D5D" w:rsidRPr="002D13F4" w:rsidRDefault="00C72D5D" w:rsidP="00C72D5D">
      <w:pPr>
        <w:pStyle w:val="aa"/>
        <w:tabs>
          <w:tab w:val="left" w:pos="4680"/>
        </w:tabs>
        <w:ind w:left="0"/>
        <w:rPr>
          <w:b/>
          <w:sz w:val="20"/>
          <w:szCs w:val="20"/>
          <w:u w:val="double"/>
        </w:rPr>
      </w:pPr>
      <w:r>
        <w:rPr>
          <w:rStyle w:val="af5"/>
          <w:b w:val="0"/>
          <w:sz w:val="28"/>
          <w:szCs w:val="28"/>
        </w:rPr>
        <w:t>К</w:t>
      </w:r>
      <w:r w:rsidRPr="0086203D">
        <w:rPr>
          <w:rStyle w:val="af5"/>
          <w:b w:val="0"/>
          <w:sz w:val="28"/>
          <w:szCs w:val="28"/>
        </w:rPr>
        <w:t>абинет</w:t>
      </w:r>
      <w:r>
        <w:rPr>
          <w:rStyle w:val="af5"/>
          <w:b w:val="0"/>
          <w:sz w:val="28"/>
          <w:szCs w:val="28"/>
        </w:rPr>
        <w:t xml:space="preserve"> логопеда</w:t>
      </w:r>
    </w:p>
    <w:p w:rsidR="00C72D5D" w:rsidRPr="00C72D5D" w:rsidRDefault="003A7D90" w:rsidP="00C72D5D">
      <w:pPr>
        <w:pStyle w:val="aa"/>
        <w:tabs>
          <w:tab w:val="left" w:pos="4680"/>
        </w:tabs>
        <w:rPr>
          <w:sz w:val="28"/>
          <w:szCs w:val="28"/>
        </w:rPr>
      </w:pPr>
      <w:r>
        <w:rPr>
          <w:sz w:val="28"/>
          <w:szCs w:val="28"/>
        </w:rPr>
        <w:t>Шкаф для пособий -1</w:t>
      </w:r>
    </w:p>
    <w:p w:rsidR="00C72D5D" w:rsidRPr="00C72D5D" w:rsidRDefault="00C72D5D" w:rsidP="00C72D5D">
      <w:pPr>
        <w:pStyle w:val="aa"/>
        <w:tabs>
          <w:tab w:val="left" w:pos="4680"/>
        </w:tabs>
        <w:rPr>
          <w:sz w:val="28"/>
          <w:szCs w:val="28"/>
        </w:rPr>
      </w:pPr>
      <w:r w:rsidRPr="00C72D5D">
        <w:rPr>
          <w:sz w:val="28"/>
          <w:szCs w:val="28"/>
        </w:rPr>
        <w:t>Шкаф раздевальный для взрослого -1</w:t>
      </w:r>
    </w:p>
    <w:p w:rsidR="00C72D5D" w:rsidRPr="00C72D5D" w:rsidRDefault="00C72D5D" w:rsidP="00C72D5D">
      <w:pPr>
        <w:pStyle w:val="aa"/>
        <w:tabs>
          <w:tab w:val="left" w:pos="4680"/>
        </w:tabs>
        <w:rPr>
          <w:sz w:val="28"/>
          <w:szCs w:val="28"/>
        </w:rPr>
      </w:pPr>
      <w:r w:rsidRPr="00C72D5D">
        <w:rPr>
          <w:sz w:val="28"/>
          <w:szCs w:val="28"/>
        </w:rPr>
        <w:lastRenderedPageBreak/>
        <w:t>Стол письменный</w:t>
      </w:r>
    </w:p>
    <w:p w:rsidR="00C72D5D" w:rsidRPr="00C72D5D" w:rsidRDefault="007D7ADD" w:rsidP="00C72D5D">
      <w:pPr>
        <w:pStyle w:val="aa"/>
        <w:tabs>
          <w:tab w:val="left" w:pos="4680"/>
        </w:tabs>
        <w:rPr>
          <w:sz w:val="28"/>
          <w:szCs w:val="28"/>
        </w:rPr>
      </w:pPr>
      <w:r>
        <w:rPr>
          <w:sz w:val="28"/>
          <w:szCs w:val="28"/>
        </w:rPr>
        <w:t>Столы детские для занятий – 2</w:t>
      </w:r>
    </w:p>
    <w:p w:rsidR="00C72D5D" w:rsidRPr="00C72D5D" w:rsidRDefault="00C72D5D" w:rsidP="00C72D5D">
      <w:pPr>
        <w:pStyle w:val="aa"/>
        <w:tabs>
          <w:tab w:val="left" w:pos="4680"/>
        </w:tabs>
        <w:rPr>
          <w:sz w:val="28"/>
          <w:szCs w:val="28"/>
        </w:rPr>
      </w:pPr>
      <w:r w:rsidRPr="00C72D5D">
        <w:rPr>
          <w:sz w:val="28"/>
          <w:szCs w:val="28"/>
        </w:rPr>
        <w:t>Зеркало для занятий настенное-1</w:t>
      </w:r>
    </w:p>
    <w:p w:rsidR="00C72D5D" w:rsidRPr="00C72D5D" w:rsidRDefault="00C72D5D" w:rsidP="00C72D5D">
      <w:pPr>
        <w:pStyle w:val="aa"/>
        <w:tabs>
          <w:tab w:val="left" w:pos="4680"/>
        </w:tabs>
        <w:rPr>
          <w:sz w:val="28"/>
          <w:szCs w:val="28"/>
        </w:rPr>
      </w:pPr>
      <w:r w:rsidRPr="00C72D5D">
        <w:rPr>
          <w:sz w:val="28"/>
          <w:szCs w:val="28"/>
        </w:rPr>
        <w:t xml:space="preserve">Доска маркерно-магнитная </w:t>
      </w:r>
    </w:p>
    <w:p w:rsidR="00C72D5D" w:rsidRPr="00C72D5D" w:rsidRDefault="00C72D5D" w:rsidP="00C72D5D">
      <w:pPr>
        <w:pStyle w:val="aa"/>
        <w:tabs>
          <w:tab w:val="left" w:pos="4680"/>
        </w:tabs>
        <w:rPr>
          <w:sz w:val="28"/>
          <w:szCs w:val="28"/>
        </w:rPr>
      </w:pPr>
      <w:r w:rsidRPr="00C72D5D">
        <w:rPr>
          <w:sz w:val="28"/>
          <w:szCs w:val="28"/>
        </w:rPr>
        <w:t xml:space="preserve">Дидактические пособия и игрушки для </w:t>
      </w:r>
      <w:proofErr w:type="gramStart"/>
      <w:r w:rsidRPr="00C72D5D">
        <w:rPr>
          <w:sz w:val="28"/>
          <w:szCs w:val="28"/>
        </w:rPr>
        <w:t>индивидуальных</w:t>
      </w:r>
      <w:proofErr w:type="gramEnd"/>
      <w:r w:rsidRPr="00C72D5D">
        <w:rPr>
          <w:sz w:val="28"/>
          <w:szCs w:val="28"/>
        </w:rPr>
        <w:t xml:space="preserve"> и                        </w:t>
      </w:r>
    </w:p>
    <w:p w:rsidR="00C72D5D" w:rsidRDefault="00C72D5D" w:rsidP="00C72D5D">
      <w:pPr>
        <w:pStyle w:val="aa"/>
        <w:tabs>
          <w:tab w:val="left" w:pos="4680"/>
        </w:tabs>
        <w:rPr>
          <w:sz w:val="28"/>
          <w:szCs w:val="28"/>
        </w:rPr>
      </w:pPr>
      <w:r w:rsidRPr="00C72D5D">
        <w:rPr>
          <w:sz w:val="28"/>
          <w:szCs w:val="28"/>
        </w:rPr>
        <w:t>подгрупповых занятий, дидактические игры</w:t>
      </w:r>
      <w:r w:rsidR="00B64DED">
        <w:rPr>
          <w:sz w:val="28"/>
          <w:szCs w:val="28"/>
        </w:rPr>
        <w:t>.</w:t>
      </w:r>
    </w:p>
    <w:p w:rsidR="00B64DED" w:rsidRDefault="00B64DED" w:rsidP="00B22BD9">
      <w:pPr>
        <w:pStyle w:val="aa"/>
        <w:tabs>
          <w:tab w:val="left" w:pos="4680"/>
        </w:tabs>
        <w:ind w:left="0"/>
        <w:rPr>
          <w:sz w:val="28"/>
          <w:szCs w:val="28"/>
        </w:rPr>
      </w:pPr>
      <w:r>
        <w:rPr>
          <w:sz w:val="28"/>
          <w:szCs w:val="28"/>
        </w:rPr>
        <w:t>Сенсорная комната:</w:t>
      </w:r>
    </w:p>
    <w:p w:rsidR="00B64DED" w:rsidRDefault="00B64DED" w:rsidP="00C72D5D">
      <w:pPr>
        <w:pStyle w:val="aa"/>
        <w:tabs>
          <w:tab w:val="left" w:pos="4680"/>
        </w:tabs>
        <w:rPr>
          <w:sz w:val="28"/>
          <w:szCs w:val="28"/>
        </w:rPr>
      </w:pPr>
      <w:r>
        <w:rPr>
          <w:sz w:val="28"/>
          <w:szCs w:val="28"/>
        </w:rPr>
        <w:t>Полуфункциональный интерактивный детский комплекс: цилиндр, мягкая платформа, съемная зеркальная панель, пучок фиброоптических волокон с источником света, настенное фиброоптическое панно «звездное небо», настенное панно «Бесконечность»</w:t>
      </w:r>
      <w:r w:rsidR="00D03177">
        <w:rPr>
          <w:sz w:val="28"/>
          <w:szCs w:val="28"/>
        </w:rPr>
        <w:t>.</w:t>
      </w:r>
    </w:p>
    <w:p w:rsidR="00D03177" w:rsidRDefault="00D03177" w:rsidP="00C72D5D">
      <w:pPr>
        <w:pStyle w:val="aa"/>
        <w:tabs>
          <w:tab w:val="left" w:pos="4680"/>
        </w:tabs>
        <w:rPr>
          <w:sz w:val="28"/>
          <w:szCs w:val="28"/>
        </w:rPr>
      </w:pPr>
      <w:r>
        <w:rPr>
          <w:sz w:val="28"/>
          <w:szCs w:val="28"/>
        </w:rPr>
        <w:t>Тактильный ящик</w:t>
      </w:r>
    </w:p>
    <w:p w:rsidR="00D03177" w:rsidRDefault="00D03177" w:rsidP="00C72D5D">
      <w:pPr>
        <w:pStyle w:val="aa"/>
        <w:tabs>
          <w:tab w:val="left" w:pos="4680"/>
        </w:tabs>
        <w:rPr>
          <w:sz w:val="28"/>
          <w:szCs w:val="28"/>
        </w:rPr>
      </w:pPr>
      <w:r>
        <w:rPr>
          <w:sz w:val="28"/>
          <w:szCs w:val="28"/>
        </w:rPr>
        <w:t>Тактильная дорожка</w:t>
      </w:r>
    </w:p>
    <w:p w:rsidR="00D03177" w:rsidRDefault="00D03177" w:rsidP="00C72D5D">
      <w:pPr>
        <w:pStyle w:val="aa"/>
        <w:tabs>
          <w:tab w:val="left" w:pos="4680"/>
        </w:tabs>
        <w:rPr>
          <w:sz w:val="28"/>
          <w:szCs w:val="28"/>
        </w:rPr>
      </w:pPr>
      <w:r>
        <w:rPr>
          <w:sz w:val="28"/>
          <w:szCs w:val="28"/>
        </w:rPr>
        <w:t>Тактильные ячейки</w:t>
      </w:r>
    </w:p>
    <w:p w:rsidR="00D03177" w:rsidRDefault="00D03177" w:rsidP="00C72D5D">
      <w:pPr>
        <w:pStyle w:val="aa"/>
        <w:tabs>
          <w:tab w:val="left" w:pos="4680"/>
        </w:tabs>
        <w:rPr>
          <w:sz w:val="28"/>
          <w:szCs w:val="28"/>
        </w:rPr>
      </w:pPr>
      <w:r>
        <w:rPr>
          <w:sz w:val="28"/>
          <w:szCs w:val="28"/>
        </w:rPr>
        <w:t>Тактильная панель «Текстура»</w:t>
      </w:r>
    </w:p>
    <w:p w:rsidR="00D03177" w:rsidRDefault="00D03177" w:rsidP="00C72D5D">
      <w:pPr>
        <w:pStyle w:val="aa"/>
        <w:tabs>
          <w:tab w:val="left" w:pos="4680"/>
        </w:tabs>
        <w:rPr>
          <w:sz w:val="28"/>
          <w:szCs w:val="28"/>
        </w:rPr>
      </w:pPr>
      <w:r>
        <w:rPr>
          <w:sz w:val="28"/>
          <w:szCs w:val="28"/>
        </w:rPr>
        <w:t>Тактильная панель «Замочки»</w:t>
      </w:r>
    </w:p>
    <w:p w:rsidR="00D03177" w:rsidRDefault="00D03177" w:rsidP="00C72D5D">
      <w:pPr>
        <w:pStyle w:val="aa"/>
        <w:tabs>
          <w:tab w:val="left" w:pos="4680"/>
        </w:tabs>
        <w:rPr>
          <w:sz w:val="28"/>
          <w:szCs w:val="28"/>
        </w:rPr>
      </w:pPr>
      <w:r>
        <w:rPr>
          <w:sz w:val="28"/>
          <w:szCs w:val="28"/>
        </w:rPr>
        <w:t>Сухой душ</w:t>
      </w:r>
    </w:p>
    <w:p w:rsidR="00D03177" w:rsidRDefault="00D03177" w:rsidP="00C72D5D">
      <w:pPr>
        <w:pStyle w:val="aa"/>
        <w:tabs>
          <w:tab w:val="left" w:pos="4680"/>
        </w:tabs>
        <w:rPr>
          <w:sz w:val="28"/>
          <w:szCs w:val="28"/>
        </w:rPr>
      </w:pPr>
      <w:r>
        <w:rPr>
          <w:sz w:val="28"/>
          <w:szCs w:val="28"/>
        </w:rPr>
        <w:t>Развивающие тактильные модули</w:t>
      </w:r>
    </w:p>
    <w:p w:rsidR="00D03177" w:rsidRDefault="00D03177" w:rsidP="00C72D5D">
      <w:pPr>
        <w:pStyle w:val="aa"/>
        <w:tabs>
          <w:tab w:val="left" w:pos="4680"/>
        </w:tabs>
        <w:rPr>
          <w:sz w:val="28"/>
          <w:szCs w:val="28"/>
        </w:rPr>
      </w:pPr>
      <w:r>
        <w:rPr>
          <w:sz w:val="28"/>
          <w:szCs w:val="28"/>
        </w:rPr>
        <w:t>Комплект «Объемные тела», «Тепловые таблички»</w:t>
      </w:r>
    </w:p>
    <w:p w:rsidR="00D03177" w:rsidRPr="00C72D5D" w:rsidRDefault="00D03177" w:rsidP="00C72D5D">
      <w:pPr>
        <w:pStyle w:val="aa"/>
        <w:tabs>
          <w:tab w:val="left" w:pos="4680"/>
        </w:tabs>
        <w:rPr>
          <w:sz w:val="28"/>
          <w:szCs w:val="28"/>
        </w:rPr>
      </w:pPr>
      <w:r>
        <w:rPr>
          <w:sz w:val="28"/>
          <w:szCs w:val="28"/>
        </w:rPr>
        <w:t>Сенсорная тропа.</w:t>
      </w:r>
    </w:p>
    <w:p w:rsidR="00C72D5D" w:rsidRPr="00C72D5D" w:rsidRDefault="00C72D5D" w:rsidP="00C72D5D">
      <w:pPr>
        <w:pStyle w:val="aa"/>
        <w:tabs>
          <w:tab w:val="left" w:pos="4680"/>
        </w:tabs>
        <w:rPr>
          <w:sz w:val="28"/>
          <w:szCs w:val="28"/>
        </w:rPr>
      </w:pPr>
      <w:r w:rsidRPr="00C72D5D">
        <w:rPr>
          <w:sz w:val="28"/>
          <w:szCs w:val="28"/>
        </w:rPr>
        <w:t xml:space="preserve">        </w:t>
      </w:r>
    </w:p>
    <w:p w:rsidR="00C72D5D" w:rsidRDefault="00C72D5D" w:rsidP="0086203D">
      <w:pPr>
        <w:pStyle w:val="a7"/>
        <w:shd w:val="clear" w:color="auto" w:fill="FFFFFF"/>
        <w:spacing w:before="0" w:beforeAutospacing="0" w:after="0" w:afterAutospacing="0"/>
        <w:jc w:val="both"/>
        <w:rPr>
          <w:rFonts w:ascii="Times New Roman" w:hAnsi="Times New Roman" w:cs="Times New Roman"/>
          <w:color w:val="auto"/>
          <w:sz w:val="28"/>
          <w:szCs w:val="28"/>
        </w:rPr>
      </w:pPr>
    </w:p>
    <w:p w:rsidR="0086203D" w:rsidRPr="0086203D" w:rsidRDefault="002B350E" w:rsidP="0086203D">
      <w:pPr>
        <w:pStyle w:val="a7"/>
        <w:shd w:val="clear" w:color="auto" w:fill="FFFFFF"/>
        <w:spacing w:before="0" w:beforeAutospacing="0" w:after="0" w:afterAutospacing="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86203D" w:rsidRPr="0086203D">
        <w:rPr>
          <w:rStyle w:val="af5"/>
          <w:rFonts w:ascii="Times New Roman" w:hAnsi="Times New Roman" w:cs="Times New Roman"/>
          <w:b w:val="0"/>
          <w:color w:val="auto"/>
          <w:sz w:val="28"/>
          <w:szCs w:val="28"/>
        </w:rPr>
        <w:t xml:space="preserve">Методический кабинет детского сада </w:t>
      </w:r>
      <w:r w:rsidR="0086203D" w:rsidRPr="0086203D">
        <w:rPr>
          <w:rFonts w:ascii="Times New Roman" w:hAnsi="Times New Roman" w:cs="Times New Roman"/>
          <w:color w:val="auto"/>
          <w:sz w:val="28"/>
          <w:szCs w:val="28"/>
        </w:rPr>
        <w:t>оснащён всем необходимым для обеспечения воспитательно-образовательного процесса с дошкольниками:</w:t>
      </w:r>
    </w:p>
    <w:p w:rsidR="0086203D" w:rsidRPr="0086203D" w:rsidRDefault="0086203D" w:rsidP="006C0513">
      <w:pPr>
        <w:numPr>
          <w:ilvl w:val="0"/>
          <w:numId w:val="33"/>
        </w:numPr>
        <w:spacing w:before="100" w:beforeAutospacing="1" w:after="100" w:afterAutospacing="1"/>
        <w:ind w:left="600"/>
        <w:jc w:val="both"/>
        <w:rPr>
          <w:sz w:val="28"/>
          <w:szCs w:val="28"/>
        </w:rPr>
      </w:pPr>
      <w:r w:rsidRPr="0086203D">
        <w:rPr>
          <w:sz w:val="28"/>
          <w:szCs w:val="28"/>
        </w:rPr>
        <w:t>нормативно-правовая база организации деятельности дошкольного образовательного учреждения;</w:t>
      </w:r>
    </w:p>
    <w:p w:rsidR="0086203D" w:rsidRPr="0086203D" w:rsidRDefault="0086203D" w:rsidP="006C0513">
      <w:pPr>
        <w:numPr>
          <w:ilvl w:val="0"/>
          <w:numId w:val="33"/>
        </w:numPr>
        <w:spacing w:before="100" w:beforeAutospacing="1" w:after="100" w:afterAutospacing="1"/>
        <w:ind w:left="600"/>
        <w:jc w:val="both"/>
        <w:rPr>
          <w:sz w:val="28"/>
          <w:szCs w:val="28"/>
        </w:rPr>
      </w:pPr>
      <w:r w:rsidRPr="0086203D">
        <w:rPr>
          <w:sz w:val="28"/>
          <w:szCs w:val="28"/>
        </w:rPr>
        <w:t>современные программы и технологии дошкольного образования;</w:t>
      </w:r>
    </w:p>
    <w:p w:rsidR="0086203D" w:rsidRPr="0086203D" w:rsidRDefault="0086203D" w:rsidP="006C0513">
      <w:pPr>
        <w:numPr>
          <w:ilvl w:val="0"/>
          <w:numId w:val="33"/>
        </w:numPr>
        <w:spacing w:before="100" w:beforeAutospacing="1" w:after="100" w:afterAutospacing="1"/>
        <w:ind w:left="600"/>
        <w:jc w:val="both"/>
        <w:rPr>
          <w:sz w:val="28"/>
          <w:szCs w:val="28"/>
        </w:rPr>
      </w:pPr>
      <w:r w:rsidRPr="0086203D">
        <w:rPr>
          <w:sz w:val="28"/>
          <w:szCs w:val="28"/>
        </w:rPr>
        <w:t>методические рекомендации по основным направлениям работы с дошкольниками;</w:t>
      </w:r>
    </w:p>
    <w:p w:rsidR="0086203D" w:rsidRPr="0086203D" w:rsidRDefault="0086203D" w:rsidP="006C0513">
      <w:pPr>
        <w:numPr>
          <w:ilvl w:val="0"/>
          <w:numId w:val="33"/>
        </w:numPr>
        <w:spacing w:before="100" w:beforeAutospacing="1" w:after="100" w:afterAutospacing="1"/>
        <w:ind w:left="600"/>
        <w:jc w:val="both"/>
        <w:rPr>
          <w:sz w:val="28"/>
          <w:szCs w:val="28"/>
        </w:rPr>
      </w:pPr>
      <w:r w:rsidRPr="0086203D">
        <w:rPr>
          <w:sz w:val="28"/>
          <w:szCs w:val="28"/>
        </w:rPr>
        <w:t>библиотека методической и детской литературы;</w:t>
      </w:r>
    </w:p>
    <w:p w:rsidR="0086203D" w:rsidRPr="00A3170C" w:rsidRDefault="0086203D" w:rsidP="006C0513">
      <w:pPr>
        <w:numPr>
          <w:ilvl w:val="0"/>
          <w:numId w:val="33"/>
        </w:numPr>
        <w:spacing w:before="100" w:beforeAutospacing="1" w:after="100" w:afterAutospacing="1"/>
        <w:ind w:left="600"/>
        <w:jc w:val="both"/>
        <w:rPr>
          <w:color w:val="333333"/>
          <w:sz w:val="28"/>
          <w:szCs w:val="28"/>
        </w:rPr>
      </w:pPr>
      <w:r w:rsidRPr="0086203D">
        <w:rPr>
          <w:sz w:val="28"/>
          <w:szCs w:val="28"/>
        </w:rPr>
        <w:t>демонстрационный, раздаточный, игровой материал для организации педагогической деятельности с дошкольниками</w:t>
      </w:r>
      <w:r w:rsidRPr="0086203D">
        <w:rPr>
          <w:color w:val="333333"/>
          <w:sz w:val="28"/>
          <w:szCs w:val="28"/>
        </w:rPr>
        <w:t>.</w:t>
      </w:r>
    </w:p>
    <w:p w:rsidR="007B0A2A" w:rsidRDefault="007710AB" w:rsidP="007710AB">
      <w:pPr>
        <w:jc w:val="both"/>
        <w:rPr>
          <w:sz w:val="28"/>
          <w:szCs w:val="28"/>
        </w:rPr>
      </w:pPr>
      <w:r>
        <w:rPr>
          <w:sz w:val="28"/>
          <w:szCs w:val="28"/>
        </w:rPr>
        <w:t xml:space="preserve">             </w:t>
      </w:r>
      <w:r w:rsidR="00A3170C" w:rsidRPr="00A3170C">
        <w:rPr>
          <w:sz w:val="28"/>
          <w:szCs w:val="28"/>
        </w:rPr>
        <w:t>Согласно плана финансово-хозяйственной деятельности</w:t>
      </w:r>
      <w:r w:rsidR="00A3170C">
        <w:rPr>
          <w:sz w:val="28"/>
          <w:szCs w:val="28"/>
        </w:rPr>
        <w:t>, ДОУ обеспечен</w:t>
      </w:r>
      <w:r w:rsidR="009E3527">
        <w:rPr>
          <w:sz w:val="28"/>
          <w:szCs w:val="28"/>
        </w:rPr>
        <w:t>о</w:t>
      </w:r>
      <w:r w:rsidR="00A3170C">
        <w:rPr>
          <w:sz w:val="28"/>
          <w:szCs w:val="28"/>
        </w:rPr>
        <w:t xml:space="preserve"> литературой, пособиями,</w:t>
      </w:r>
      <w:r>
        <w:rPr>
          <w:sz w:val="28"/>
          <w:szCs w:val="28"/>
        </w:rPr>
        <w:t xml:space="preserve"> обеспечивающими сопровождения для введения в ФГОС, также имеются ТСО, организован  доступ  педагогов  </w:t>
      </w:r>
      <w:proofErr w:type="gramStart"/>
      <w:r>
        <w:rPr>
          <w:sz w:val="28"/>
          <w:szCs w:val="28"/>
        </w:rPr>
        <w:t>к</w:t>
      </w:r>
      <w:proofErr w:type="gramEnd"/>
      <w:r>
        <w:rPr>
          <w:sz w:val="28"/>
          <w:szCs w:val="28"/>
        </w:rPr>
        <w:t xml:space="preserve">  электронным  образовательным  ресурсам-интернет, имеется возможность для публикаций в СМИ.</w:t>
      </w:r>
    </w:p>
    <w:p w:rsidR="009D024D" w:rsidRDefault="009D024D" w:rsidP="007B0A2A">
      <w:pPr>
        <w:jc w:val="center"/>
        <w:rPr>
          <w:sz w:val="28"/>
          <w:szCs w:val="28"/>
        </w:rPr>
      </w:pPr>
    </w:p>
    <w:p w:rsidR="00C07762" w:rsidRDefault="00C07762" w:rsidP="007B0A2A">
      <w:pPr>
        <w:jc w:val="center"/>
        <w:rPr>
          <w:sz w:val="28"/>
          <w:szCs w:val="28"/>
        </w:rPr>
      </w:pPr>
    </w:p>
    <w:p w:rsidR="00C07762" w:rsidRDefault="00C07762" w:rsidP="007B0A2A">
      <w:pPr>
        <w:jc w:val="center"/>
        <w:rPr>
          <w:sz w:val="28"/>
          <w:szCs w:val="28"/>
        </w:rPr>
      </w:pPr>
    </w:p>
    <w:p w:rsidR="00C07762" w:rsidRDefault="00C07762" w:rsidP="007B0A2A">
      <w:pPr>
        <w:jc w:val="center"/>
        <w:rPr>
          <w:sz w:val="28"/>
          <w:szCs w:val="28"/>
        </w:rPr>
      </w:pPr>
    </w:p>
    <w:p w:rsidR="00C07762" w:rsidRDefault="00C07762" w:rsidP="007B0A2A">
      <w:pPr>
        <w:jc w:val="center"/>
        <w:rPr>
          <w:sz w:val="28"/>
          <w:szCs w:val="28"/>
        </w:rPr>
      </w:pPr>
    </w:p>
    <w:p w:rsidR="00C07762" w:rsidRDefault="00C07762" w:rsidP="007B0A2A">
      <w:pPr>
        <w:jc w:val="center"/>
        <w:rPr>
          <w:sz w:val="28"/>
          <w:szCs w:val="28"/>
        </w:rPr>
      </w:pPr>
    </w:p>
    <w:p w:rsidR="00C07762" w:rsidRDefault="00C07762" w:rsidP="007B0A2A">
      <w:pPr>
        <w:jc w:val="center"/>
        <w:rPr>
          <w:sz w:val="28"/>
          <w:szCs w:val="28"/>
        </w:rPr>
      </w:pPr>
    </w:p>
    <w:p w:rsidR="00B877F1" w:rsidRDefault="00B877F1" w:rsidP="007B0A2A">
      <w:pPr>
        <w:jc w:val="center"/>
        <w:rPr>
          <w:sz w:val="28"/>
          <w:szCs w:val="28"/>
        </w:rPr>
      </w:pPr>
    </w:p>
    <w:p w:rsidR="009D024D" w:rsidRDefault="009D024D" w:rsidP="007B0A2A">
      <w:pPr>
        <w:jc w:val="center"/>
        <w:rPr>
          <w:sz w:val="28"/>
          <w:szCs w:val="28"/>
        </w:rPr>
      </w:pPr>
    </w:p>
    <w:p w:rsidR="007B0A2A" w:rsidRPr="009F2077" w:rsidRDefault="007B0A2A" w:rsidP="007B0A2A">
      <w:pPr>
        <w:jc w:val="center"/>
      </w:pPr>
      <w:r>
        <w:rPr>
          <w:sz w:val="28"/>
          <w:szCs w:val="28"/>
        </w:rPr>
        <w:tab/>
      </w:r>
      <w:r w:rsidR="004B22B8">
        <w:t>П</w:t>
      </w:r>
      <w:r w:rsidRPr="009F2077">
        <w:t>еречень</w:t>
      </w:r>
    </w:p>
    <w:p w:rsidR="007B0A2A" w:rsidRPr="009F2077" w:rsidRDefault="007B0A2A" w:rsidP="007B0A2A">
      <w:pPr>
        <w:jc w:val="center"/>
      </w:pPr>
      <w:r w:rsidRPr="009F2077">
        <w:t>оборудования для учебно-материального обеспечения</w:t>
      </w:r>
    </w:p>
    <w:p w:rsidR="00B350B5" w:rsidRDefault="00B350B5" w:rsidP="007B0A2A">
      <w:pPr>
        <w:jc w:val="center"/>
      </w:pPr>
    </w:p>
    <w:p w:rsidR="007B0A2A" w:rsidRPr="009F2077" w:rsidRDefault="00641EDA" w:rsidP="007B0A2A">
      <w:pPr>
        <w:jc w:val="center"/>
      </w:pPr>
      <w:r>
        <w:t>Игровая деятельность</w:t>
      </w:r>
    </w:p>
    <w:tbl>
      <w:tblPr>
        <w:tblW w:w="0" w:type="auto"/>
        <w:tblInd w:w="70" w:type="dxa"/>
        <w:tblLayout w:type="fixed"/>
        <w:tblCellMar>
          <w:left w:w="70" w:type="dxa"/>
          <w:right w:w="70" w:type="dxa"/>
        </w:tblCellMar>
        <w:tblLook w:val="04A0"/>
      </w:tblPr>
      <w:tblGrid>
        <w:gridCol w:w="2700"/>
        <w:gridCol w:w="5130"/>
        <w:gridCol w:w="2376"/>
      </w:tblGrid>
      <w:tr w:rsidR="007B0A2A" w:rsidRPr="009F2077">
        <w:trPr>
          <w:cantSplit/>
          <w:trHeight w:val="360"/>
        </w:trPr>
        <w:tc>
          <w:tcPr>
            <w:tcW w:w="270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Тип оборудования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Наименование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3C24DE" w:rsidP="0086203D">
            <w:r>
              <w:t xml:space="preserve">Количество </w:t>
            </w:r>
            <w:r w:rsidR="007B0A2A" w:rsidRPr="009F2077">
              <w:t xml:space="preserve"> </w:t>
            </w:r>
            <w:r w:rsidR="00641EDA">
              <w:t>на группу</w:t>
            </w:r>
            <w:r w:rsidR="007B0A2A" w:rsidRPr="009F2077">
              <w:br/>
            </w:r>
          </w:p>
        </w:tc>
      </w:tr>
      <w:tr w:rsidR="007B0A2A" w:rsidRPr="009F2077">
        <w:trPr>
          <w:cantSplit/>
          <w:trHeight w:val="240"/>
        </w:trPr>
        <w:tc>
          <w:tcPr>
            <w:tcW w:w="2700" w:type="dxa"/>
            <w:vMerge w:val="restart"/>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Игрушки-персонажи </w:t>
            </w:r>
            <w:r w:rsidRPr="009F2077">
              <w:br/>
              <w:t xml:space="preserve">и ролевые атрибуты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Куклы крупные  </w:t>
            </w:r>
            <w:r w:rsidR="00440B3A">
              <w:t>(43-47см.)</w:t>
            </w:r>
            <w:r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5F147D" w:rsidP="0086203D">
            <w:r>
              <w:t>6</w:t>
            </w:r>
            <w:r w:rsidR="00440B3A">
              <w:t xml:space="preserve"> </w:t>
            </w:r>
            <w:r w:rsidR="007B0A2A" w:rsidRPr="009F2077">
              <w:t xml:space="preserve"> разные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Куклы средние (в том числе - девочки </w:t>
            </w:r>
            <w:r w:rsidRPr="009F2077">
              <w:br/>
              <w:t xml:space="preserve">и мальчики, разных рас)  </w:t>
            </w:r>
            <w:r w:rsidR="00440B3A">
              <w:t>(25-</w:t>
            </w:r>
            <w:smartTag w:uri="urn:schemas-microsoft-com:office:smarttags" w:element="metricconverter">
              <w:smartTagPr>
                <w:attr w:name="ProductID" w:val="37 см"/>
              </w:smartTagPr>
              <w:r w:rsidR="00440B3A">
                <w:t>37 см</w:t>
              </w:r>
            </w:smartTag>
            <w:r w:rsidR="00440B3A">
              <w:t>.)</w:t>
            </w:r>
            <w:r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5F147D" w:rsidP="0086203D">
            <w:r>
              <w:t>1</w:t>
            </w:r>
            <w:r w:rsidR="00440B3A">
              <w:t>0</w:t>
            </w:r>
            <w:r w:rsidR="007B0A2A" w:rsidRPr="009F2077">
              <w:t xml:space="preserve"> разные    </w:t>
            </w:r>
          </w:p>
        </w:tc>
      </w:tr>
      <w:tr w:rsidR="00E80A11"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E80A11" w:rsidRPr="009F2077" w:rsidRDefault="00E80A11"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E80A11" w:rsidRPr="009F2077" w:rsidRDefault="00E80A11" w:rsidP="0086203D">
            <w:r>
              <w:t>Парковка гараж (3 уровня, 3 машины)</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E80A11" w:rsidRDefault="006731E5" w:rsidP="0086203D">
            <w:r>
              <w:t>1</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3C24DE" w:rsidP="0086203D">
            <w:r>
              <w:t>Игровая зона «Кухня»</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3C24DE" w:rsidP="0086203D">
            <w:r>
              <w:t>Игровая зона «Кухня малая»</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3C24DE" w:rsidP="0086203D">
            <w:r>
              <w:t>Игровая зона «Парикмахерская»</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3C24DE" w:rsidP="0086203D">
            <w:r>
              <w:t>Игровая зона «Магазин»</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Игровая зона «Детское кафе»</w:t>
            </w:r>
            <w:r w:rsidR="003C24DE">
              <w:t xml:space="preserve">   </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3C24DE" w:rsidP="0086203D">
            <w:r>
              <w:t>Игровая зона «Театральный уголок»</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3C24DE" w:rsidP="0086203D">
            <w:r>
              <w:t>Игровая зона «Книжный уголок»</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3C24DE" w:rsidP="0086203D">
            <w:r>
              <w:t>Уголок творчества</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3C24DE" w:rsidP="0086203D">
            <w:r>
              <w:t>Уголок дежурств</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3C24DE" w:rsidP="0086203D">
            <w:r>
              <w:t>Игровая зона «Школа»</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3C24DE" w:rsidP="0086203D">
            <w:r>
              <w:t>1</w:t>
            </w:r>
            <w:r w:rsidR="007B0A2A"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440B3A" w:rsidP="0086203D">
            <w:r>
              <w:t>Коляска-люлька кукольная</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440B3A" w:rsidP="0086203D">
            <w:r>
              <w:t>Коляска кукольная крытая</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Набор </w:t>
            </w:r>
            <w:r w:rsidR="00D52AAF">
              <w:t>солдатиков (мелкого размера)</w:t>
            </w:r>
            <w:r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360"/>
        </w:trPr>
        <w:tc>
          <w:tcPr>
            <w:tcW w:w="2700" w:type="dxa"/>
            <w:vMerge w:val="restart"/>
            <w:tcBorders>
              <w:top w:val="single" w:sz="6" w:space="0" w:color="auto"/>
              <w:left w:val="single" w:sz="6" w:space="0" w:color="auto"/>
              <w:bottom w:val="single" w:sz="6" w:space="0" w:color="auto"/>
              <w:right w:val="single" w:sz="6" w:space="0" w:color="auto"/>
            </w:tcBorders>
            <w:shd w:val="clear" w:color="auto" w:fill="auto"/>
          </w:tcPr>
          <w:p w:rsidR="00556CBE" w:rsidRDefault="00556CBE" w:rsidP="0086203D"/>
          <w:p w:rsidR="007B0A2A" w:rsidRPr="009F2077" w:rsidRDefault="007B0A2A" w:rsidP="0086203D">
            <w:r w:rsidRPr="009F2077">
              <w:t xml:space="preserve">Игрушки - предметы </w:t>
            </w:r>
            <w:r w:rsidRPr="009F2077">
              <w:br/>
              <w:t xml:space="preserve">оперирования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556CBE" w:rsidP="0086203D">
            <w:r>
              <w:t xml:space="preserve">Набор </w:t>
            </w:r>
            <w:r w:rsidR="007B0A2A" w:rsidRPr="009F2077">
              <w:t xml:space="preserve"> чайной посуды</w:t>
            </w:r>
            <w:r>
              <w:t xml:space="preserve"> «Соната»       </w:t>
            </w:r>
            <w:r>
              <w:br/>
              <w:t>(13 предметов</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E80A11"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shd w:val="clear" w:color="auto" w:fill="auto"/>
          </w:tcPr>
          <w:p w:rsidR="00E80A11" w:rsidRDefault="00E80A11"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E80A11" w:rsidRDefault="00E80A11" w:rsidP="0086203D">
            <w:r>
              <w:t xml:space="preserve">Набор </w:t>
            </w:r>
            <w:r w:rsidRPr="009F2077">
              <w:t xml:space="preserve"> чайной посуды</w:t>
            </w:r>
            <w:r>
              <w:t xml:space="preserve"> (21 предмет)</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E80A11" w:rsidRDefault="006731E5" w:rsidP="0086203D">
            <w:r>
              <w:t>1</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556CBE" w:rsidP="0086203D">
            <w:r>
              <w:t>Набор  посуды «Профи»</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6731E5" w:rsidP="0086203D">
            <w:r>
              <w:t>1</w:t>
            </w:r>
            <w:r w:rsidR="007B0A2A"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556CBE" w:rsidP="0086203D">
            <w:r>
              <w:t>Игровой набор «Полдник»</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194294" w:rsidP="0086203D">
            <w:r>
              <w:t>1</w:t>
            </w:r>
            <w:r w:rsidR="007B0A2A" w:rsidRPr="009F2077">
              <w:t xml:space="preserve">      </w:t>
            </w:r>
          </w:p>
        </w:tc>
      </w:tr>
      <w:tr w:rsidR="00E80A11"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E80A11" w:rsidRPr="009F2077" w:rsidRDefault="00E80A11"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E80A11" w:rsidRDefault="00E80A11" w:rsidP="0086203D">
            <w:r>
              <w:t>Игровой набор «Фрукты», «Овощи»</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E80A11" w:rsidRDefault="00194294" w:rsidP="0086203D">
            <w:r>
              <w:t>2</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556CBE" w:rsidP="0086203D">
            <w:r>
              <w:t>Игровой набор «Десерт»</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194294" w:rsidP="0086203D">
            <w:r>
              <w:t>1</w:t>
            </w:r>
            <w:r w:rsidR="007B0A2A" w:rsidRPr="009F2077">
              <w:t xml:space="preserve">       </w:t>
            </w:r>
          </w:p>
        </w:tc>
      </w:tr>
      <w:tr w:rsidR="00556CBE"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556CBE" w:rsidRPr="009F2077" w:rsidRDefault="00556CBE"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556CBE" w:rsidRDefault="00556CBE" w:rsidP="0086203D">
            <w:r>
              <w:t>Игровой набор «Хлеба,</w:t>
            </w:r>
            <w:r w:rsidR="004E6261">
              <w:t xml:space="preserve"> </w:t>
            </w:r>
            <w:r>
              <w:t>выпечки» (5 предметов)</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556CBE" w:rsidRDefault="00194294" w:rsidP="0086203D">
            <w:r>
              <w:t>1</w:t>
            </w:r>
          </w:p>
        </w:tc>
      </w:tr>
      <w:tr w:rsidR="00E80A11"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E80A11" w:rsidRPr="009F2077" w:rsidRDefault="00E80A11"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E80A11" w:rsidRDefault="00E80A11" w:rsidP="0086203D">
            <w:r>
              <w:t>Игровой набор «Дары леса»</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E80A11" w:rsidRDefault="00194294" w:rsidP="0086203D">
            <w:r>
              <w:t>1</w:t>
            </w:r>
          </w:p>
        </w:tc>
      </w:tr>
      <w:tr w:rsidR="00E80A11"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E80A11" w:rsidRPr="009F2077" w:rsidRDefault="00E80A11"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E80A11" w:rsidRDefault="00E80A11" w:rsidP="0086203D">
            <w:r>
              <w:t>Набор «Чистюля»</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E80A11" w:rsidRDefault="00194294" w:rsidP="0086203D">
            <w:r>
              <w:t>1</w:t>
            </w:r>
          </w:p>
        </w:tc>
      </w:tr>
      <w:tr w:rsidR="00556CBE"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556CBE" w:rsidRPr="009F2077" w:rsidRDefault="00556CBE"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556CBE" w:rsidRDefault="00556CBE" w:rsidP="0086203D">
            <w:r>
              <w:t>Набор инструментов (132 элемента в ведерке)</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556CBE" w:rsidRDefault="00194294" w:rsidP="0086203D">
            <w:r>
              <w:t>1</w:t>
            </w:r>
          </w:p>
        </w:tc>
      </w:tr>
      <w:tr w:rsidR="00556CBE"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556CBE" w:rsidRPr="009F2077" w:rsidRDefault="00556CBE"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556CBE" w:rsidRDefault="00556CBE" w:rsidP="0086203D">
            <w:r>
              <w:t>Детский верстак с инструментами, тисками, дрелью</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556CBE" w:rsidRDefault="00194294" w:rsidP="0086203D">
            <w:r>
              <w:t>1</w:t>
            </w:r>
          </w:p>
        </w:tc>
      </w:tr>
      <w:tr w:rsidR="00556CBE"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556CBE" w:rsidRPr="009F2077" w:rsidRDefault="00556CBE"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556CBE" w:rsidRDefault="00556CBE" w:rsidP="0086203D">
            <w:r>
              <w:t xml:space="preserve">Касса </w:t>
            </w:r>
            <w:r w:rsidR="004E6261">
              <w:t>э</w:t>
            </w:r>
            <w:r>
              <w:t>л. набор продуктов, сканер, калькулятор, свет,</w:t>
            </w:r>
            <w:r w:rsidR="004E6261">
              <w:t xml:space="preserve"> </w:t>
            </w:r>
            <w:r>
              <w:t>звук</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556CBE" w:rsidRDefault="00194294" w:rsidP="0086203D">
            <w:r>
              <w:t>1</w:t>
            </w:r>
          </w:p>
        </w:tc>
      </w:tr>
      <w:tr w:rsidR="004E6261"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4E6261" w:rsidRPr="009F2077" w:rsidRDefault="004E6261"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4E6261" w:rsidRDefault="004E6261" w:rsidP="0086203D">
            <w:r>
              <w:t>Весы детские</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4E6261" w:rsidRDefault="00194294" w:rsidP="0086203D">
            <w:r>
              <w:t>1</w:t>
            </w:r>
          </w:p>
        </w:tc>
      </w:tr>
      <w:tr w:rsidR="004E6261"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4E6261" w:rsidRPr="009F2077" w:rsidRDefault="004E6261"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4E6261" w:rsidRDefault="004E6261" w:rsidP="0086203D">
            <w:r>
              <w:t>Набор «Скорая почта»</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4E6261" w:rsidRDefault="00194294" w:rsidP="0086203D">
            <w:r>
              <w:t>1</w:t>
            </w:r>
          </w:p>
        </w:tc>
      </w:tr>
      <w:tr w:rsidR="004E6261"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4E6261" w:rsidRPr="009F2077" w:rsidRDefault="004E6261"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4E6261" w:rsidRDefault="004E6261" w:rsidP="0086203D">
            <w:r>
              <w:t>Игровой набор «Парикмахер»</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4E6261" w:rsidRDefault="00194294" w:rsidP="0086203D">
            <w:r>
              <w:t>1</w:t>
            </w:r>
          </w:p>
        </w:tc>
      </w:tr>
      <w:tr w:rsidR="004E6261"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4E6261" w:rsidRPr="009F2077" w:rsidRDefault="004E6261"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4E6261" w:rsidRDefault="00957BB7" w:rsidP="0086203D">
            <w:r>
              <w:t>Каталка Божья коровка</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4E6261" w:rsidRDefault="00194294" w:rsidP="0086203D">
            <w:r>
              <w:t>1</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Наборы для улицы: ведерко, формочки, </w:t>
            </w:r>
            <w:r w:rsidRPr="009F2077">
              <w:br/>
              <w:t xml:space="preserve">совочек, лопатка, грабельки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5 - 8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Набор овощей и фруктов (объемные -   </w:t>
            </w:r>
            <w:r w:rsidRPr="009F2077">
              <w:br/>
              <w:t xml:space="preserve">муляжи)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4E6261" w:rsidP="0086203D">
            <w:r>
              <w:t>Пылесос</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194294" w:rsidP="0086203D">
            <w:r>
              <w:t>1</w:t>
            </w:r>
            <w:r w:rsidR="007B0A2A" w:rsidRPr="009F2077">
              <w:t xml:space="preserve">       </w:t>
            </w:r>
          </w:p>
        </w:tc>
      </w:tr>
      <w:tr w:rsidR="007B0A2A"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957BB7" w:rsidP="0086203D">
            <w:r>
              <w:t>Черепашка-каталка Тортила с ручкой</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194294" w:rsidP="0086203D">
            <w:r>
              <w:t xml:space="preserve"> 1 мл</w:t>
            </w:r>
            <w:proofErr w:type="gramStart"/>
            <w:r>
              <w:t>.г</w:t>
            </w:r>
            <w:proofErr w:type="gramEnd"/>
            <w:r>
              <w:t>р.</w:t>
            </w:r>
            <w:r w:rsidR="007B0A2A" w:rsidRPr="009F2077">
              <w:t xml:space="preserve">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957BB7" w:rsidP="0086203D">
            <w:r>
              <w:t>Собака-каталка «Боби»</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 2</w:t>
            </w:r>
            <w:r w:rsidR="00194294">
              <w:t xml:space="preserve"> мл</w:t>
            </w:r>
            <w:proofErr w:type="gramStart"/>
            <w:r w:rsidR="00194294">
              <w:t>.г</w:t>
            </w:r>
            <w:proofErr w:type="gramEnd"/>
            <w:r w:rsidR="00194294">
              <w:t>р</w:t>
            </w:r>
            <w:r w:rsidRPr="009F2077">
              <w:t xml:space="preserve">     </w:t>
            </w:r>
          </w:p>
        </w:tc>
      </w:tr>
      <w:tr w:rsidR="00957BB7"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957BB7" w:rsidRPr="009F2077" w:rsidRDefault="00957BB7"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957BB7" w:rsidRDefault="00D52AAF" w:rsidP="0086203D">
            <w:r>
              <w:t xml:space="preserve">Руль музыкальный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957BB7" w:rsidRPr="009F2077" w:rsidRDefault="00194294" w:rsidP="0086203D">
            <w:r>
              <w:t>1</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957BB7" w:rsidP="0086203D">
            <w:r>
              <w:t>Каталка-слоненок</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194294" w:rsidP="0086203D">
            <w:r>
              <w:t>ср.гр.</w:t>
            </w:r>
            <w:r w:rsidR="007B0A2A"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Грузовик, крупный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Тележка-ящик, крупная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Грузовые, легковые автомобили        </w:t>
            </w:r>
            <w:r w:rsidRPr="009F2077">
              <w:br/>
              <w:t xml:space="preserve">среднего размера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3 - 4     </w:t>
            </w:r>
          </w:p>
        </w:tc>
      </w:tr>
      <w:tr w:rsidR="007B0A2A"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proofErr w:type="gramStart"/>
            <w:r w:rsidRPr="009F2077">
              <w:t>Служебные автомобили среднего</w:t>
            </w:r>
            <w:r w:rsidR="00483AF7">
              <w:t xml:space="preserve">        </w:t>
            </w:r>
            <w:r w:rsidR="00483AF7">
              <w:br/>
              <w:t>размера (в том числе "С</w:t>
            </w:r>
            <w:r w:rsidRPr="009F2077">
              <w:t xml:space="preserve">корая         </w:t>
            </w:r>
            <w:r w:rsidRPr="009F2077">
              <w:br/>
              <w:t>помощь", "пожарная"</w:t>
            </w:r>
            <w:r w:rsidR="00483AF7">
              <w:t>, «подъемный кран»,</w:t>
            </w:r>
            <w:r w:rsidRPr="009F2077">
              <w:t xml:space="preserve"> и</w:t>
            </w:r>
            <w:r w:rsidR="00483AF7" w:rsidRPr="009F2077">
              <w:t xml:space="preserve"> автомобиль</w:t>
            </w:r>
            <w:r w:rsidR="00483AF7">
              <w:t>-самосвал «Муромец»</w:t>
            </w:r>
            <w:r w:rsidR="00483AF7" w:rsidRPr="009F2077">
              <w:t xml:space="preserve">, </w:t>
            </w:r>
            <w:r w:rsidR="00483AF7">
              <w:t>автомобиль-ком</w:t>
            </w:r>
            <w:r w:rsidR="00583D98">
              <w:t>мунальная спецмашина «Салют», «</w:t>
            </w:r>
            <w:r w:rsidR="00483AF7">
              <w:t xml:space="preserve">Бетоновоз», «Водовоз», «Техпомощь» </w:t>
            </w:r>
            <w:r w:rsidRPr="009F2077">
              <w:t xml:space="preserve"> проч.)         </w:t>
            </w:r>
            <w:proofErr w:type="gramEnd"/>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5 - 7     </w:t>
            </w:r>
          </w:p>
        </w:tc>
      </w:tr>
      <w:tr w:rsidR="007B0A2A"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2F37D1" w:rsidP="0086203D">
            <w:r>
              <w:t>Кукла дидактическая (43см)</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194294" w:rsidP="0086203D">
            <w:r>
              <w:t>1</w:t>
            </w:r>
            <w:r w:rsidR="007B0A2A"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Автомобили мелкие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194294" w:rsidP="0086203D">
            <w:r>
              <w:t>3</w:t>
            </w:r>
            <w:r w:rsidR="007B0A2A" w:rsidRPr="009F2077">
              <w:t xml:space="preserve"> разные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2F37D1" w:rsidP="0086203D">
            <w:r>
              <w:t>Трактора (погрузчик,</w:t>
            </w:r>
            <w:r w:rsidR="007B0A2A" w:rsidRPr="009F2077">
              <w:t xml:space="preserve"> </w:t>
            </w:r>
            <w:r>
              <w:t>гусеничный, с ковшом и пр.)</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  </w:t>
            </w:r>
            <w:r w:rsidR="00194294">
              <w:t>3 разные</w:t>
            </w:r>
            <w:r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2F37D1" w:rsidP="0086203D">
            <w:r>
              <w:t>Мотоцикл гоночный «Кросс»</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194294" w:rsidP="0086203D">
            <w:r>
              <w:t>1</w:t>
            </w:r>
            <w:r w:rsidR="007B0A2A"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262C18" w:rsidP="0086203D">
            <w:r>
              <w:t>Игра магнитная «Магазин»</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8E40DE" w:rsidP="0086203D">
            <w:r>
              <w:t>с</w:t>
            </w:r>
            <w:r w:rsidR="00194294">
              <w:t>т. группы</w:t>
            </w:r>
            <w:r w:rsidR="007B0A2A"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Часы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194294" w:rsidP="0086203D">
            <w:r>
              <w:t>1</w:t>
            </w:r>
            <w:r w:rsidR="007B0A2A"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DE439B" w:rsidP="0086203D">
            <w:r>
              <w:t>Б</w:t>
            </w:r>
            <w:r w:rsidR="007B0A2A" w:rsidRPr="009F2077">
              <w:t xml:space="preserve">инокль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2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Сумки, корзинки, рюкзачки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5 разные    </w:t>
            </w:r>
          </w:p>
        </w:tc>
      </w:tr>
      <w:tr w:rsidR="007B0A2A" w:rsidRPr="009F2077">
        <w:trPr>
          <w:cantSplit/>
          <w:trHeight w:val="724"/>
        </w:trPr>
        <w:tc>
          <w:tcPr>
            <w:tcW w:w="2700" w:type="dxa"/>
            <w:vMerge w:val="restart"/>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Маркеры игрового  </w:t>
            </w:r>
            <w:r w:rsidRPr="009F2077">
              <w:br/>
              <w:t xml:space="preserve">пространства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262C18" w:rsidRDefault="00FA5E31" w:rsidP="0086203D">
            <w:r>
              <w:t>Кукольный дом с мебелью (дерево) комплект</w:t>
            </w:r>
          </w:p>
          <w:p w:rsidR="007B0A2A" w:rsidRPr="00262C18" w:rsidRDefault="007B0A2A" w:rsidP="00262C18"/>
        </w:tc>
        <w:tc>
          <w:tcPr>
            <w:tcW w:w="2376" w:type="dxa"/>
            <w:tcBorders>
              <w:top w:val="single" w:sz="6" w:space="0" w:color="auto"/>
              <w:left w:val="single" w:sz="6" w:space="0" w:color="auto"/>
              <w:bottom w:val="single" w:sz="6" w:space="0" w:color="auto"/>
              <w:right w:val="single" w:sz="6" w:space="0" w:color="auto"/>
            </w:tcBorders>
            <w:shd w:val="clear" w:color="auto" w:fill="auto"/>
          </w:tcPr>
          <w:p w:rsidR="00FA5E31" w:rsidRDefault="00194294" w:rsidP="0086203D">
            <w:r>
              <w:t>1</w:t>
            </w:r>
          </w:p>
          <w:p w:rsidR="00FA5E31" w:rsidRDefault="00FA5E31" w:rsidP="0086203D"/>
          <w:p w:rsidR="00FA5E31" w:rsidRDefault="00FA5E31" w:rsidP="0086203D"/>
          <w:p w:rsidR="007B0A2A" w:rsidRPr="009F2077" w:rsidRDefault="007B0A2A" w:rsidP="0086203D">
            <w:r w:rsidRPr="009F2077">
              <w:t xml:space="preserve">       </w:t>
            </w:r>
          </w:p>
        </w:tc>
      </w:tr>
      <w:tr w:rsidR="005D1C44"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shd w:val="clear" w:color="auto" w:fill="auto"/>
          </w:tcPr>
          <w:p w:rsidR="005D1C44" w:rsidRPr="009F2077" w:rsidRDefault="005D1C44"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5D1C44" w:rsidRDefault="005D1C44" w:rsidP="0086203D">
            <w:r>
              <w:t>Стол для рисования песком</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5D1C44" w:rsidRDefault="008E40DE" w:rsidP="0086203D">
            <w:r>
              <w:t>Сенс. Комн.</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C05DDD" w:rsidP="0086203D">
            <w:r>
              <w:t>Мольберт</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2F37D1" w:rsidP="0086203D">
            <w:r>
              <w:t>Каталка-автомобиль спортивный «Вихрь», каталк</w:t>
            </w:r>
            <w:proofErr w:type="gramStart"/>
            <w:r>
              <w:t>а-</w:t>
            </w:r>
            <w:proofErr w:type="gramEnd"/>
            <w:r>
              <w:t xml:space="preserve"> трансформер</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194294" w:rsidP="0086203D">
            <w:r>
              <w:t>Мл</w:t>
            </w:r>
            <w:proofErr w:type="gramStart"/>
            <w:r>
              <w:t>.г</w:t>
            </w:r>
            <w:proofErr w:type="gramEnd"/>
            <w:r>
              <w:t>р.</w:t>
            </w:r>
            <w:r w:rsidR="007B0A2A" w:rsidRPr="009F2077">
              <w:t xml:space="preserve">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Игровой модуль "Кухня" (соразмерный  </w:t>
            </w:r>
            <w:r w:rsidRPr="009F2077">
              <w:br/>
              <w:t xml:space="preserve">ребенку) с плитой и аксессуарами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E80A11" w:rsidP="0086203D">
            <w:r>
              <w:t>Чайник</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60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E80A11" w:rsidP="0086203D">
            <w:r>
              <w:t>Тостер</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194294" w:rsidP="0086203D">
            <w:r>
              <w:t>1</w:t>
            </w:r>
            <w:r w:rsidR="007B0A2A"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proofErr w:type="gramStart"/>
            <w:r w:rsidRPr="009F2077">
              <w:t>Игрушечные</w:t>
            </w:r>
            <w:proofErr w:type="gramEnd"/>
            <w:r w:rsidRPr="009F2077">
              <w:t xml:space="preserve"> утюг и гладильная доска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Руль на подставке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E80A11" w:rsidP="0086203D">
            <w:r>
              <w:t>Блендер</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DE439B" w:rsidP="0086203D">
            <w:r>
              <w:t>Холодильник и микроволновка</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E80A11" w:rsidP="0086203D">
            <w:r>
              <w:t>Набор «Утюжок 2х1»</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DE439B" w:rsidP="0086203D">
            <w:r>
              <w:t>Пылесос</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DE439B" w:rsidP="0086203D">
            <w:r>
              <w:t>Стиральная машина</w:t>
            </w:r>
            <w:r w:rsidR="007B0A2A"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262C18"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262C18" w:rsidRPr="009F2077" w:rsidRDefault="00262C18"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262C18" w:rsidRDefault="00262C18" w:rsidP="0086203D">
            <w:r>
              <w:t>Набор знаков дорожного движения</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262C18" w:rsidRPr="009F2077" w:rsidRDefault="00194294" w:rsidP="0086203D">
            <w:r>
              <w:t>1 набор</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Ландшафтный макет (коврик) с набором </w:t>
            </w:r>
            <w:r w:rsidRPr="009F2077">
              <w:br/>
              <w:t xml:space="preserve">персонажей и атрибутов по тематике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Светофор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C05DDD" w:rsidRPr="009F2077">
        <w:trPr>
          <w:cantSplit/>
          <w:trHeight w:val="646"/>
        </w:trPr>
        <w:tc>
          <w:tcPr>
            <w:tcW w:w="2700" w:type="dxa"/>
            <w:vMerge/>
            <w:tcBorders>
              <w:top w:val="single" w:sz="6" w:space="0" w:color="auto"/>
              <w:left w:val="single" w:sz="6" w:space="0" w:color="auto"/>
              <w:bottom w:val="single" w:sz="6" w:space="0" w:color="auto"/>
              <w:right w:val="single" w:sz="6" w:space="0" w:color="auto"/>
            </w:tcBorders>
            <w:vAlign w:val="center"/>
          </w:tcPr>
          <w:p w:rsidR="00C05DDD" w:rsidRPr="009F2077" w:rsidRDefault="00C05DDD"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C05DDD" w:rsidRPr="009F2077" w:rsidRDefault="00C05DDD" w:rsidP="0086203D">
            <w:r>
              <w:t>Набор «Гайки и</w:t>
            </w:r>
            <w:r w:rsidR="000E5CE1">
              <w:t xml:space="preserve"> </w:t>
            </w:r>
            <w:r>
              <w:t>болтики»</w:t>
            </w:r>
            <w:r w:rsidR="000E5CE1">
              <w:t xml:space="preserve">                    </w:t>
            </w:r>
          </w:p>
        </w:tc>
        <w:tc>
          <w:tcPr>
            <w:tcW w:w="2376" w:type="dxa"/>
            <w:tcBorders>
              <w:top w:val="single" w:sz="6" w:space="0" w:color="auto"/>
              <w:left w:val="single" w:sz="6" w:space="0" w:color="auto"/>
              <w:right w:val="single" w:sz="6" w:space="0" w:color="auto"/>
            </w:tcBorders>
            <w:shd w:val="clear" w:color="auto" w:fill="auto"/>
          </w:tcPr>
          <w:p w:rsidR="00C05DDD" w:rsidRPr="009F2077" w:rsidRDefault="00C05DDD" w:rsidP="0086203D">
            <w:r w:rsidRPr="009F2077">
              <w:t xml:space="preserve">1       </w:t>
            </w:r>
          </w:p>
          <w:p w:rsidR="00C05DDD" w:rsidRPr="009F2077" w:rsidRDefault="00C05DDD" w:rsidP="0086203D">
            <w:r w:rsidRPr="009F2077">
              <w:t xml:space="preserve">     </w:t>
            </w:r>
          </w:p>
        </w:tc>
      </w:tr>
      <w:tr w:rsidR="007B0A2A" w:rsidRPr="009F2077">
        <w:trPr>
          <w:cantSplit/>
          <w:trHeight w:val="360"/>
        </w:trPr>
        <w:tc>
          <w:tcPr>
            <w:tcW w:w="2700" w:type="dxa"/>
            <w:vMerge w:val="restart"/>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Полифункциональные </w:t>
            </w:r>
            <w:r w:rsidRPr="009F2077">
              <w:br/>
              <w:t xml:space="preserve">материалы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Объемные модули, крупные, разных     </w:t>
            </w:r>
            <w:r w:rsidRPr="009F2077">
              <w:br/>
              <w:t xml:space="preserve">форм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10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Крупный строительный набор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Ящик с мелкими предметам</w:t>
            </w:r>
            <w:proofErr w:type="gramStart"/>
            <w:r w:rsidRPr="009F2077">
              <w:t>и-</w:t>
            </w:r>
            <w:proofErr w:type="gramEnd"/>
            <w:r w:rsidRPr="009F2077">
              <w:t xml:space="preserve">           </w:t>
            </w:r>
            <w:r w:rsidRPr="009F2077">
              <w:br/>
              <w:t xml:space="preserve">заместителями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Крупные куски ткани (полотно,        </w:t>
            </w:r>
            <w:r w:rsidRPr="009F2077">
              <w:br/>
              <w:t xml:space="preserve">разного цвета, 1 x </w:t>
            </w:r>
            <w:smartTag w:uri="urn:schemas-microsoft-com:office:smarttags" w:element="metricconverter">
              <w:smartTagPr>
                <w:attr w:name="ProductID" w:val="1 м"/>
              </w:smartTagPr>
              <w:r w:rsidRPr="009F2077">
                <w:t>1 м</w:t>
              </w:r>
            </w:smartTag>
            <w:r w:rsidRPr="009F2077">
              <w:t xml:space="preserve">)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5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Емкость с лоскутами мелкими и        </w:t>
            </w:r>
            <w:r w:rsidRPr="009F2077">
              <w:br/>
              <w:t xml:space="preserve">средними, разного цвета и фактуры    </w:t>
            </w:r>
          </w:p>
        </w:tc>
        <w:tc>
          <w:tcPr>
            <w:tcW w:w="2376"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bl>
    <w:p w:rsidR="007B0A2A" w:rsidRPr="009F2077" w:rsidRDefault="007B0A2A" w:rsidP="007B0A2A">
      <w:pPr>
        <w:jc w:val="both"/>
      </w:pPr>
    </w:p>
    <w:p w:rsidR="007B0A2A" w:rsidRPr="009F2077" w:rsidRDefault="007B0A2A" w:rsidP="007B0A2A">
      <w:pPr>
        <w:jc w:val="center"/>
        <w:outlineLvl w:val="2"/>
      </w:pPr>
      <w:r w:rsidRPr="009F2077">
        <w:t>Оборудование для игры с правилами</w:t>
      </w:r>
    </w:p>
    <w:p w:rsidR="007B0A2A" w:rsidRPr="009F2077" w:rsidRDefault="007B0A2A" w:rsidP="007B0A2A">
      <w:pPr>
        <w:jc w:val="both"/>
      </w:pPr>
    </w:p>
    <w:tbl>
      <w:tblPr>
        <w:tblW w:w="0" w:type="auto"/>
        <w:tblInd w:w="70" w:type="dxa"/>
        <w:tblLayout w:type="fixed"/>
        <w:tblCellMar>
          <w:left w:w="70" w:type="dxa"/>
          <w:right w:w="70" w:type="dxa"/>
        </w:tblCellMar>
        <w:tblLook w:val="04A0"/>
      </w:tblPr>
      <w:tblGrid>
        <w:gridCol w:w="2700"/>
        <w:gridCol w:w="5130"/>
        <w:gridCol w:w="2160"/>
      </w:tblGrid>
      <w:tr w:rsidR="007B0A2A" w:rsidRPr="009F2077">
        <w:trPr>
          <w:cantSplit/>
          <w:trHeight w:val="360"/>
        </w:trPr>
        <w:tc>
          <w:tcPr>
            <w:tcW w:w="270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Тип оборудования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Наименование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Количество на </w:t>
            </w:r>
            <w:r w:rsidRPr="009F2077">
              <w:br/>
              <w:t xml:space="preserve">группу     </w:t>
            </w:r>
          </w:p>
        </w:tc>
      </w:tr>
      <w:tr w:rsidR="007B0A2A" w:rsidRPr="009F2077">
        <w:trPr>
          <w:cantSplit/>
          <w:trHeight w:val="240"/>
        </w:trPr>
        <w:tc>
          <w:tcPr>
            <w:tcW w:w="2700" w:type="dxa"/>
            <w:vMerge w:val="restart"/>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Для игр на     </w:t>
            </w:r>
            <w:r w:rsidRPr="009F2077">
              <w:br/>
              <w:t xml:space="preserve">ловкость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Настольная игра "</w:t>
            </w:r>
            <w:r w:rsidR="00BD6C38">
              <w:t>Баскетбол</w:t>
            </w:r>
            <w:r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Кегли (набор)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836D6B" w:rsidP="0086203D">
            <w:r>
              <w:t>2</w:t>
            </w:r>
            <w:r w:rsidR="007B0A2A"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836D6B" w:rsidP="0086203D">
            <w:r>
              <w:t>Кольцеброс</w:t>
            </w:r>
            <w:proofErr w:type="gramStart"/>
            <w:r>
              <w:t xml:space="preserve"> +П</w:t>
            </w:r>
            <w:proofErr w:type="gramEnd"/>
            <w:r>
              <w:t>оймай шарик</w:t>
            </w:r>
            <w:r w:rsidR="007B0A2A"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w:t>
            </w:r>
          </w:p>
        </w:tc>
      </w:tr>
      <w:tr w:rsidR="007B0A2A"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BD6711" w:rsidP="0086203D">
            <w:r>
              <w:t>Игровой коврик «Дорожное движение»</w:t>
            </w:r>
            <w:r w:rsidR="007B0A2A"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BD6711" w:rsidP="0086203D">
            <w:r>
              <w:t>2 набора</w:t>
            </w:r>
            <w:r w:rsidR="007B0A2A" w:rsidRPr="009F2077">
              <w:t xml:space="preserve">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Мячи разного размера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7       </w:t>
            </w:r>
          </w:p>
        </w:tc>
      </w:tr>
    </w:tbl>
    <w:p w:rsidR="007B0A2A" w:rsidRPr="009F2077" w:rsidRDefault="007B0A2A" w:rsidP="007B0A2A">
      <w:pPr>
        <w:jc w:val="both"/>
      </w:pPr>
    </w:p>
    <w:p w:rsidR="007B0A2A" w:rsidRPr="009F2077" w:rsidRDefault="007B0A2A" w:rsidP="007B0A2A">
      <w:pPr>
        <w:jc w:val="center"/>
        <w:outlineLvl w:val="2"/>
      </w:pPr>
      <w:r w:rsidRPr="009F2077">
        <w:t>Оборудование для изобразительной деятельности</w:t>
      </w:r>
    </w:p>
    <w:p w:rsidR="007B0A2A" w:rsidRPr="009F2077" w:rsidRDefault="007B0A2A" w:rsidP="007B0A2A">
      <w:pPr>
        <w:jc w:val="both"/>
      </w:pPr>
    </w:p>
    <w:tbl>
      <w:tblPr>
        <w:tblW w:w="0" w:type="auto"/>
        <w:tblInd w:w="70" w:type="dxa"/>
        <w:tblLayout w:type="fixed"/>
        <w:tblCellMar>
          <w:left w:w="70" w:type="dxa"/>
          <w:right w:w="70" w:type="dxa"/>
        </w:tblCellMar>
        <w:tblLook w:val="04A0"/>
      </w:tblPr>
      <w:tblGrid>
        <w:gridCol w:w="2700"/>
        <w:gridCol w:w="5130"/>
        <w:gridCol w:w="2160"/>
      </w:tblGrid>
      <w:tr w:rsidR="007B0A2A" w:rsidRPr="009F2077">
        <w:trPr>
          <w:cantSplit/>
          <w:trHeight w:val="360"/>
        </w:trPr>
        <w:tc>
          <w:tcPr>
            <w:tcW w:w="270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Тип оборудования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Наименование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Количество на </w:t>
            </w:r>
            <w:r w:rsidRPr="009F2077">
              <w:br/>
              <w:t xml:space="preserve">группу     </w:t>
            </w:r>
          </w:p>
        </w:tc>
      </w:tr>
      <w:tr w:rsidR="007B0A2A" w:rsidRPr="009F2077">
        <w:trPr>
          <w:cantSplit/>
          <w:trHeight w:val="240"/>
        </w:trPr>
        <w:tc>
          <w:tcPr>
            <w:tcW w:w="2700" w:type="dxa"/>
            <w:vMerge w:val="restart"/>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Для рисования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Набор цветных карандашей (24 цвета)  </w:t>
            </w:r>
          </w:p>
        </w:tc>
        <w:tc>
          <w:tcPr>
            <w:tcW w:w="2160" w:type="dxa"/>
            <w:vMerge w:val="restart"/>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набор на   </w:t>
            </w:r>
            <w:r w:rsidRPr="009F2077">
              <w:br/>
              <w:t xml:space="preserve">каждого    </w:t>
            </w:r>
            <w:r w:rsidRPr="009F2077">
              <w:br/>
              <w:t xml:space="preserve">ребенка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Набор фломастеров (12 цветов)        </w:t>
            </w:r>
          </w:p>
        </w:tc>
        <w:tc>
          <w:tcPr>
            <w:tcW w:w="216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Набор шариковых ручек (6 цветов)     </w:t>
            </w:r>
          </w:p>
        </w:tc>
        <w:tc>
          <w:tcPr>
            <w:tcW w:w="216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BD6711" w:rsidP="0086203D">
            <w:r>
              <w:t>Цветны</w:t>
            </w:r>
            <w:r w:rsidR="007B0A2A" w:rsidRPr="009F2077">
              <w:t xml:space="preserve">е мелки (12 цветов)   </w:t>
            </w:r>
          </w:p>
        </w:tc>
        <w:tc>
          <w:tcPr>
            <w:tcW w:w="216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Гуашь (12 цветов)                    </w:t>
            </w:r>
          </w:p>
        </w:tc>
        <w:tc>
          <w:tcPr>
            <w:tcW w:w="216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Палитры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 каждого   </w:t>
            </w:r>
            <w:r w:rsidRPr="009F2077">
              <w:br/>
              <w:t xml:space="preserve">ребенка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Губки для смывания краски с палитры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 каждого   </w:t>
            </w:r>
            <w:r w:rsidRPr="009F2077">
              <w:br/>
              <w:t xml:space="preserve">ребенка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Круглые кисти (беличьи, колонковые N </w:t>
            </w:r>
            <w:r w:rsidRPr="009F2077">
              <w:br/>
              <w:t xml:space="preserve">N 5 - 8)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 каждого   </w:t>
            </w:r>
            <w:r w:rsidRPr="009F2077">
              <w:br/>
              <w:t xml:space="preserve">ребенка    </w:t>
            </w:r>
          </w:p>
        </w:tc>
      </w:tr>
      <w:tr w:rsidR="007B0A2A" w:rsidRPr="009F2077">
        <w:trPr>
          <w:cantSplit/>
          <w:trHeight w:val="60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Салфетка из ткани, хорошо впитывающей</w:t>
            </w:r>
            <w:r w:rsidRPr="009F2077">
              <w:br/>
              <w:t xml:space="preserve">воду, для осушения кисти после       </w:t>
            </w:r>
            <w:r w:rsidRPr="009F2077">
              <w:br/>
              <w:t xml:space="preserve">промывания и при наклеивании готовых </w:t>
            </w:r>
            <w:r w:rsidRPr="009F2077">
              <w:br/>
              <w:t xml:space="preserve">форм (15 x 15)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 каждого   </w:t>
            </w:r>
            <w:r w:rsidRPr="009F2077">
              <w:br/>
              <w:t xml:space="preserve">ребенка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Пластилин, не липнущий к рукам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3 коробки на  </w:t>
            </w:r>
            <w:r w:rsidRPr="009F2077">
              <w:br/>
              <w:t xml:space="preserve">одного ребенка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Доски, 20 x </w:t>
            </w:r>
            <w:smartTag w:uri="urn:schemas-microsoft-com:office:smarttags" w:element="metricconverter">
              <w:smartTagPr>
                <w:attr w:name="ProductID" w:val="20 см"/>
              </w:smartTagPr>
              <w:r w:rsidRPr="009F2077">
                <w:t>20 см</w:t>
              </w:r>
            </w:smartTag>
            <w:r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 каждого   </w:t>
            </w:r>
            <w:r w:rsidRPr="009F2077">
              <w:br/>
              <w:t xml:space="preserve">ребенка    </w:t>
            </w:r>
          </w:p>
        </w:tc>
      </w:tr>
      <w:tr w:rsidR="007B0A2A" w:rsidRPr="009F2077">
        <w:trPr>
          <w:cantSplit/>
          <w:trHeight w:val="360"/>
        </w:trPr>
        <w:tc>
          <w:tcPr>
            <w:tcW w:w="2700" w:type="dxa"/>
            <w:vMerge w:val="restart"/>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Для аппликации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Ножницы с тупыми концами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 каждого   </w:t>
            </w:r>
            <w:r w:rsidRPr="009F2077">
              <w:br/>
              <w:t xml:space="preserve">ребенка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Наборы из разных сортов цветной      </w:t>
            </w:r>
            <w:r w:rsidRPr="009F2077">
              <w:br/>
              <w:t xml:space="preserve">бумаги для занятий аппликацией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 каждого   </w:t>
            </w:r>
            <w:r w:rsidRPr="009F2077">
              <w:br/>
              <w:t xml:space="preserve">ребенка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Щетинные кисти для клея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 каждого   </w:t>
            </w:r>
            <w:r w:rsidRPr="009F2077">
              <w:br/>
              <w:t xml:space="preserve">ребенка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Подставки для кистей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 каждого   </w:t>
            </w:r>
            <w:r w:rsidRPr="009F2077">
              <w:br/>
              <w:t xml:space="preserve">ребенка    </w:t>
            </w:r>
          </w:p>
        </w:tc>
      </w:tr>
      <w:tr w:rsidR="007B0A2A"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Розетки для клея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 каждого   </w:t>
            </w:r>
            <w:r w:rsidRPr="009F2077">
              <w:br/>
              <w:t xml:space="preserve">ребенка    </w:t>
            </w:r>
          </w:p>
        </w:tc>
      </w:tr>
    </w:tbl>
    <w:p w:rsidR="007B0A2A" w:rsidRPr="009F2077" w:rsidRDefault="007B0A2A" w:rsidP="007B0A2A">
      <w:pPr>
        <w:jc w:val="both"/>
      </w:pPr>
    </w:p>
    <w:p w:rsidR="007B0A2A" w:rsidRPr="009F2077" w:rsidRDefault="007B0A2A" w:rsidP="007B0A2A">
      <w:pPr>
        <w:jc w:val="center"/>
        <w:outlineLvl w:val="2"/>
      </w:pPr>
      <w:r w:rsidRPr="009F2077">
        <w:t>Оборудование для конструирования</w:t>
      </w:r>
    </w:p>
    <w:p w:rsidR="007B0A2A" w:rsidRPr="009F2077" w:rsidRDefault="007B0A2A" w:rsidP="007B0A2A">
      <w:pPr>
        <w:jc w:val="both"/>
      </w:pPr>
    </w:p>
    <w:tbl>
      <w:tblPr>
        <w:tblW w:w="0" w:type="auto"/>
        <w:tblInd w:w="70" w:type="dxa"/>
        <w:tblLayout w:type="fixed"/>
        <w:tblCellMar>
          <w:left w:w="70" w:type="dxa"/>
          <w:right w:w="70" w:type="dxa"/>
        </w:tblCellMar>
        <w:tblLook w:val="04A0"/>
      </w:tblPr>
      <w:tblGrid>
        <w:gridCol w:w="2700"/>
        <w:gridCol w:w="5130"/>
        <w:gridCol w:w="2160"/>
      </w:tblGrid>
      <w:tr w:rsidR="007B0A2A" w:rsidRPr="009F2077">
        <w:trPr>
          <w:cantSplit/>
          <w:trHeight w:val="360"/>
        </w:trPr>
        <w:tc>
          <w:tcPr>
            <w:tcW w:w="270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Тип оборудования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Основной набор материалов и     </w:t>
            </w:r>
            <w:r w:rsidRPr="009F2077">
              <w:br/>
              <w:t xml:space="preserve">оборудования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Количество на </w:t>
            </w:r>
            <w:r w:rsidRPr="009F2077">
              <w:br/>
              <w:t xml:space="preserve">группу     </w:t>
            </w:r>
          </w:p>
        </w:tc>
      </w:tr>
      <w:tr w:rsidR="007B0A2A" w:rsidRPr="009F2077">
        <w:trPr>
          <w:cantSplit/>
          <w:trHeight w:val="360"/>
        </w:trPr>
        <w:tc>
          <w:tcPr>
            <w:tcW w:w="2700" w:type="dxa"/>
            <w:vMerge w:val="restart"/>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Строительный    </w:t>
            </w:r>
            <w:r w:rsidRPr="009F2077">
              <w:br/>
              <w:t xml:space="preserve">материал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B22BD9" w:rsidP="0086203D">
            <w:r>
              <w:t>Конструктор «Строитель»</w:t>
            </w:r>
            <w:r w:rsidR="007B0A2A"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1 - 2     </w:t>
            </w:r>
          </w:p>
        </w:tc>
      </w:tr>
      <w:tr w:rsidR="007B0A2A" w:rsidRPr="009F2077">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557DED" w:rsidRDefault="006C3F4A" w:rsidP="0086203D">
            <w:r>
              <w:t xml:space="preserve"> Мягкий модуль «Карандаш»</w:t>
            </w:r>
          </w:p>
          <w:p w:rsidR="00557DED" w:rsidRDefault="00557DED" w:rsidP="0086203D">
            <w:r>
              <w:t>Мягкий модуль «Цифры»</w:t>
            </w:r>
          </w:p>
          <w:p w:rsidR="00557DED" w:rsidRDefault="00557DED" w:rsidP="0086203D">
            <w:r>
              <w:t>Набор мягких модулей «Дорожное движение»</w:t>
            </w:r>
            <w:r w:rsidR="007B0A2A" w:rsidRPr="009F2077">
              <w:t xml:space="preserve">   </w:t>
            </w:r>
          </w:p>
          <w:p w:rsidR="007B0A2A" w:rsidRPr="009F2077" w:rsidRDefault="00557DED" w:rsidP="0086203D">
            <w:r>
              <w:t>Мягкий модуль тренажер «Волна»</w:t>
            </w:r>
            <w:r w:rsidR="007B0A2A"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557DED" w:rsidRDefault="00557DED" w:rsidP="0086203D">
            <w:r>
              <w:t>2</w:t>
            </w:r>
          </w:p>
          <w:p w:rsidR="00557DED" w:rsidRDefault="00557DED" w:rsidP="0086203D">
            <w:r>
              <w:t>2</w:t>
            </w:r>
            <w:r w:rsidR="007B0A2A" w:rsidRPr="009F2077">
              <w:t xml:space="preserve">  </w:t>
            </w:r>
          </w:p>
          <w:p w:rsidR="00557DED" w:rsidRDefault="00557DED" w:rsidP="0086203D">
            <w:r>
              <w:t>1</w:t>
            </w:r>
          </w:p>
          <w:p w:rsidR="007B0A2A" w:rsidRPr="009F2077" w:rsidRDefault="00557DED" w:rsidP="0086203D">
            <w:r>
              <w:t>2</w:t>
            </w:r>
            <w:r w:rsidR="007B0A2A" w:rsidRPr="009F2077">
              <w:t xml:space="preserve">   </w:t>
            </w:r>
          </w:p>
        </w:tc>
      </w:tr>
      <w:tr w:rsidR="007B0A2A" w:rsidRPr="009F2077">
        <w:trPr>
          <w:cantSplit/>
          <w:trHeight w:val="72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Крупногабаритные пластмассовые       </w:t>
            </w:r>
            <w:r w:rsidRPr="009F2077">
              <w:br/>
              <w:t xml:space="preserve">напольные конструкторы (с элементами </w:t>
            </w:r>
            <w:r w:rsidRPr="009F2077">
              <w:br/>
              <w:t xml:space="preserve">без конструктивных возможностей      </w:t>
            </w:r>
            <w:r w:rsidRPr="009F2077">
              <w:br/>
              <w:t xml:space="preserve">соединения и с элементами,           </w:t>
            </w:r>
            <w:r w:rsidRPr="009F2077">
              <w:br/>
              <w:t xml:space="preserve">соединяющимися по принципу ЛЕГО)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8E40DE" w:rsidP="0086203D">
            <w:r>
              <w:t>1</w:t>
            </w:r>
          </w:p>
        </w:tc>
      </w:tr>
      <w:tr w:rsidR="007B0A2A" w:rsidRPr="009F2077">
        <w:trPr>
          <w:cantSplit/>
          <w:trHeight w:val="1200"/>
        </w:trPr>
        <w:tc>
          <w:tcPr>
            <w:tcW w:w="2700" w:type="dxa"/>
            <w:vMerge w:val="restart"/>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Конструкторы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557DED" w:rsidRDefault="00937C3F" w:rsidP="0086203D">
            <w:r>
              <w:t>Конструктор 70 деталей</w:t>
            </w:r>
            <w:r w:rsidR="007B0A2A" w:rsidRPr="009F2077">
              <w:t xml:space="preserve">  </w:t>
            </w:r>
          </w:p>
          <w:p w:rsidR="00557DED" w:rsidRDefault="00557DED" w:rsidP="0086203D">
            <w:r>
              <w:t>Конструктор 8 элементов</w:t>
            </w:r>
            <w:r w:rsidR="007B0A2A" w:rsidRPr="009F2077">
              <w:t xml:space="preserve">  </w:t>
            </w:r>
          </w:p>
          <w:p w:rsidR="00557DED" w:rsidRDefault="00557DED" w:rsidP="0086203D">
            <w:r>
              <w:t>Конструктор «Пароход»</w:t>
            </w:r>
          </w:p>
          <w:p w:rsidR="00B22BD9" w:rsidRDefault="00557DED" w:rsidP="0086203D">
            <w:r>
              <w:t>Конструктор «Башня»</w:t>
            </w:r>
            <w:r w:rsidR="007B0A2A" w:rsidRPr="009F2077">
              <w:t xml:space="preserve"> </w:t>
            </w:r>
          </w:p>
          <w:p w:rsidR="00B22BD9" w:rsidRDefault="00B22BD9" w:rsidP="0086203D">
            <w:r>
              <w:t>Конструктор «Фермер»</w:t>
            </w:r>
          </w:p>
          <w:p w:rsidR="007B0A2A" w:rsidRPr="009F2077" w:rsidRDefault="00B22BD9" w:rsidP="0086203D">
            <w:r>
              <w:t>Конструктор «Юниор»</w:t>
            </w:r>
            <w:r w:rsidR="007B0A2A"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Default="005F147D" w:rsidP="0086203D">
            <w:r>
              <w:t>1</w:t>
            </w:r>
          </w:p>
          <w:p w:rsidR="00557DED" w:rsidRDefault="005F147D" w:rsidP="0086203D">
            <w:r>
              <w:t>1</w:t>
            </w:r>
          </w:p>
          <w:p w:rsidR="00557DED" w:rsidRDefault="005F147D" w:rsidP="0086203D">
            <w:r>
              <w:t>1</w:t>
            </w:r>
          </w:p>
          <w:p w:rsidR="00557DED" w:rsidRDefault="005F147D" w:rsidP="0086203D">
            <w:r>
              <w:t>1</w:t>
            </w:r>
          </w:p>
          <w:p w:rsidR="005F147D" w:rsidRDefault="005F147D" w:rsidP="0086203D">
            <w:r>
              <w:t>1</w:t>
            </w:r>
          </w:p>
          <w:p w:rsidR="005F147D" w:rsidRPr="009F2077" w:rsidRDefault="005F147D" w:rsidP="0086203D">
            <w:r>
              <w:t>1</w:t>
            </w:r>
          </w:p>
        </w:tc>
      </w:tr>
      <w:tr w:rsidR="007B0A2A" w:rsidRPr="009F2077">
        <w:trPr>
          <w:cantSplit/>
          <w:trHeight w:val="840"/>
        </w:trPr>
        <w:tc>
          <w:tcPr>
            <w:tcW w:w="2700" w:type="dxa"/>
            <w:vMerge/>
            <w:tcBorders>
              <w:top w:val="single" w:sz="6" w:space="0" w:color="auto"/>
              <w:left w:val="single" w:sz="6" w:space="0" w:color="auto"/>
              <w:bottom w:val="single" w:sz="6" w:space="0" w:color="auto"/>
              <w:right w:val="single" w:sz="6" w:space="0" w:color="auto"/>
            </w:tcBorders>
            <w:vAlign w:val="center"/>
          </w:tcPr>
          <w:p w:rsidR="007B0A2A" w:rsidRPr="009F2077" w:rsidRDefault="007B0A2A" w:rsidP="0086203D"/>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Конструкторы, развивающие            </w:t>
            </w:r>
            <w:r w:rsidRPr="009F2077">
              <w:br/>
              <w:t xml:space="preserve">воображение: для сборки конструкций  </w:t>
            </w:r>
            <w:r w:rsidRPr="009F2077">
              <w:br/>
              <w:t xml:space="preserve">для прокатывания шаров, для сборки   </w:t>
            </w:r>
            <w:r w:rsidRPr="009F2077">
              <w:br/>
              <w:t xml:space="preserve">человечков с разными настроениями,   </w:t>
            </w:r>
            <w:r w:rsidRPr="009F2077">
              <w:br/>
              <w:t xml:space="preserve">для сборки фантастических животных и </w:t>
            </w:r>
            <w:r w:rsidRPr="009F2077">
              <w:br/>
              <w:t xml:space="preserve">т.п.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2 - 3 набора  </w:t>
            </w:r>
            <w:r w:rsidRPr="009F2077">
              <w:br/>
              <w:t xml:space="preserve">на группу   </w:t>
            </w:r>
          </w:p>
        </w:tc>
      </w:tr>
      <w:tr w:rsidR="007B0A2A" w:rsidRPr="009F2077">
        <w:trPr>
          <w:cantSplit/>
          <w:trHeight w:val="2280"/>
        </w:trPr>
        <w:tc>
          <w:tcPr>
            <w:tcW w:w="270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lastRenderedPageBreak/>
              <w:t xml:space="preserve">Бумага, природные </w:t>
            </w:r>
            <w:r w:rsidRPr="009F2077">
              <w:br/>
              <w:t xml:space="preserve">и бросовые     </w:t>
            </w:r>
            <w:r w:rsidRPr="009F2077">
              <w:br/>
              <w:t xml:space="preserve">материалы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r w:rsidRPr="009F2077">
              <w:t xml:space="preserve">Наборы цветных бумаг и тонкого       </w:t>
            </w:r>
            <w:r w:rsidRPr="009F2077">
              <w:br/>
              <w:t>картона с разной фактурой поверхности</w:t>
            </w:r>
            <w:r w:rsidRPr="009F2077">
              <w:br/>
              <w:t xml:space="preserve">(глянцевая, матовая, с тиснением,    </w:t>
            </w:r>
            <w:r w:rsidRPr="009F2077">
              <w:br/>
              <w:t xml:space="preserve">гофрированная, прозрачная,           </w:t>
            </w:r>
            <w:r w:rsidRPr="009F2077">
              <w:br/>
              <w:t xml:space="preserve">шероховатая, блестящая и т.п.)       </w:t>
            </w:r>
            <w:r w:rsidRPr="009F2077">
              <w:br/>
            </w:r>
            <w:proofErr w:type="gramStart"/>
            <w:r w:rsidRPr="009F2077">
              <w:t xml:space="preserve">Подборка из бросового материала:     </w:t>
            </w:r>
            <w:r w:rsidRPr="009F2077">
              <w:br/>
              <w:t xml:space="preserve">бумажные коробки, цилиндры, катушки, </w:t>
            </w:r>
            <w:r w:rsidRPr="009F2077">
              <w:br/>
              <w:t>конусы, пластиковые бутылки, пробки и</w:t>
            </w:r>
            <w:r w:rsidRPr="009F2077">
              <w:br/>
              <w:t>т.п.</w:t>
            </w:r>
            <w:proofErr w:type="gramEnd"/>
            <w:r w:rsidRPr="009F2077">
              <w:t xml:space="preserve"> Подборка из фантиков от конфет и</w:t>
            </w:r>
            <w:r w:rsidRPr="009F2077">
              <w:br/>
              <w:t xml:space="preserve">других кондитерских изделий и        </w:t>
            </w:r>
            <w:r w:rsidRPr="009F2077">
              <w:br/>
              <w:t xml:space="preserve">упаковочных материалов (фольга,      </w:t>
            </w:r>
            <w:r w:rsidRPr="009F2077">
              <w:br/>
              <w:t xml:space="preserve">бантики, ленты и т.п.) </w:t>
            </w:r>
            <w:proofErr w:type="gramStart"/>
            <w:r w:rsidRPr="009F2077">
              <w:t xml:space="preserve">Подборка из   </w:t>
            </w:r>
            <w:r w:rsidRPr="009F2077">
              <w:br/>
              <w:t xml:space="preserve">природного материала (шишки, мох,    </w:t>
            </w:r>
            <w:r w:rsidRPr="009F2077">
              <w:br/>
              <w:t>желуди, морс</w:t>
            </w:r>
            <w:r w:rsidR="00B877F1">
              <w:t xml:space="preserve">кие камешки, семена подсолнечника, арбуза, </w:t>
            </w:r>
            <w:r w:rsidRPr="009F2077">
              <w:t xml:space="preserve">дыни, </w:t>
            </w:r>
            <w:r w:rsidR="00B877F1">
              <w:t xml:space="preserve">остатки цветных ниток, кусочки </w:t>
            </w:r>
            <w:r w:rsidRPr="009F2077">
              <w:t xml:space="preserve">меха, ткани, пробки, сухоцветы,      </w:t>
            </w:r>
            <w:r w:rsidRPr="009F2077">
              <w:br/>
              <w:t xml:space="preserve">орехи)                               </w:t>
            </w:r>
            <w:proofErr w:type="gramEnd"/>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7B0A2A" w:rsidRPr="009F2077" w:rsidRDefault="007B0A2A" w:rsidP="0086203D"/>
        </w:tc>
      </w:tr>
    </w:tbl>
    <w:p w:rsidR="00B46AC9" w:rsidRDefault="00B46AC9" w:rsidP="007B0A2A">
      <w:pPr>
        <w:jc w:val="center"/>
        <w:outlineLvl w:val="2"/>
      </w:pPr>
    </w:p>
    <w:p w:rsidR="00B46AC9" w:rsidRDefault="00B46AC9" w:rsidP="007B0A2A">
      <w:pPr>
        <w:jc w:val="center"/>
        <w:outlineLvl w:val="2"/>
      </w:pPr>
    </w:p>
    <w:p w:rsidR="00B46AC9" w:rsidRPr="009F2077" w:rsidRDefault="00B46AC9" w:rsidP="00B46AC9">
      <w:pPr>
        <w:jc w:val="center"/>
        <w:outlineLvl w:val="2"/>
      </w:pPr>
      <w:r w:rsidRPr="009F2077">
        <w:t>Оборудование</w:t>
      </w:r>
    </w:p>
    <w:p w:rsidR="00B46AC9" w:rsidRPr="009F2077" w:rsidRDefault="00B46AC9" w:rsidP="00B46AC9">
      <w:pPr>
        <w:jc w:val="center"/>
      </w:pPr>
      <w:r w:rsidRPr="009F2077">
        <w:t>для познавательно-исследовательской деятельности</w:t>
      </w:r>
    </w:p>
    <w:p w:rsidR="00B46AC9" w:rsidRPr="009F2077" w:rsidRDefault="00B46AC9" w:rsidP="00B46AC9">
      <w:pPr>
        <w:jc w:val="both"/>
      </w:pPr>
    </w:p>
    <w:tbl>
      <w:tblPr>
        <w:tblW w:w="0" w:type="auto"/>
        <w:tblInd w:w="70" w:type="dxa"/>
        <w:tblLayout w:type="fixed"/>
        <w:tblCellMar>
          <w:left w:w="70" w:type="dxa"/>
          <w:right w:w="70" w:type="dxa"/>
        </w:tblCellMar>
        <w:tblLook w:val="04A0"/>
      </w:tblPr>
      <w:tblGrid>
        <w:gridCol w:w="2700"/>
        <w:gridCol w:w="5130"/>
        <w:gridCol w:w="2160"/>
      </w:tblGrid>
      <w:tr w:rsidR="00B46AC9" w:rsidRPr="009F2077">
        <w:trPr>
          <w:cantSplit/>
          <w:trHeight w:val="360"/>
        </w:trPr>
        <w:tc>
          <w:tcPr>
            <w:tcW w:w="270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Тип оборудования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Наименование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Количество на </w:t>
            </w:r>
            <w:r w:rsidRPr="009F2077">
              <w:br/>
              <w:t xml:space="preserve">группу     </w:t>
            </w:r>
          </w:p>
        </w:tc>
      </w:tr>
      <w:tr w:rsidR="00B46AC9" w:rsidRPr="009F2077">
        <w:trPr>
          <w:cantSplit/>
          <w:trHeight w:val="480"/>
        </w:trPr>
        <w:tc>
          <w:tcPr>
            <w:tcW w:w="2700" w:type="dxa"/>
            <w:vMerge w:val="restart"/>
            <w:tcBorders>
              <w:top w:val="single" w:sz="6" w:space="0" w:color="auto"/>
              <w:left w:val="single" w:sz="6" w:space="0" w:color="auto"/>
              <w:bottom w:val="single" w:sz="6" w:space="0" w:color="auto"/>
              <w:right w:val="single" w:sz="6" w:space="0" w:color="auto"/>
            </w:tcBorders>
            <w:shd w:val="clear" w:color="auto" w:fill="auto"/>
          </w:tcPr>
          <w:p w:rsidR="00D04633" w:rsidRDefault="00D04633" w:rsidP="007B7694"/>
          <w:p w:rsidR="00B46AC9" w:rsidRPr="009F2077" w:rsidRDefault="00B46AC9" w:rsidP="007B7694">
            <w:r w:rsidRPr="009F2077">
              <w:t xml:space="preserve">Объекты для    </w:t>
            </w:r>
            <w:r w:rsidRPr="009F2077">
              <w:br/>
              <w:t xml:space="preserve">исследования в   </w:t>
            </w:r>
            <w:r w:rsidRPr="009F2077">
              <w:br/>
              <w:t xml:space="preserve">действии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Набор геометрических фигур для       </w:t>
            </w:r>
            <w:r w:rsidRPr="009F2077">
              <w:br/>
              <w:t>группировки по цвету, форме, величине</w:t>
            </w:r>
            <w:r w:rsidRPr="009F2077">
              <w:br/>
              <w:t xml:space="preserve">(7 форм разных цветов и размеров)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1       </w:t>
            </w:r>
          </w:p>
        </w:tc>
      </w:tr>
      <w:tr w:rsidR="00B46AC9"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Набор объемных геометрических тел    </w:t>
            </w:r>
            <w:r w:rsidRPr="009F2077">
              <w:br/>
              <w:t xml:space="preserve">(разного цвета и величины)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1       </w:t>
            </w:r>
          </w:p>
        </w:tc>
      </w:tr>
      <w:tr w:rsidR="00B46AC9"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Доски с вкладышами (с основными      </w:t>
            </w:r>
            <w:r w:rsidRPr="009F2077">
              <w:br/>
              <w:t xml:space="preserve">формами, составными из 4 - 5 частей)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D6711" w:rsidP="007B7694">
            <w:r>
              <w:t>2-4</w:t>
            </w:r>
            <w:r w:rsidR="00B46AC9" w:rsidRPr="009F2077">
              <w:t xml:space="preserve"> разные  </w:t>
            </w:r>
          </w:p>
        </w:tc>
      </w:tr>
      <w:tr w:rsidR="00B46AC9"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Рамки-вкладыши с цветными (7 и более </w:t>
            </w:r>
            <w:r w:rsidRPr="009F2077">
              <w:br/>
              <w:t xml:space="preserve">цветов с оттенками) составными       </w:t>
            </w:r>
            <w:r w:rsidRPr="009F2077">
              <w:br/>
              <w:t xml:space="preserve">формами (4 - 5 частей)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D6711" w:rsidP="007B7694">
            <w:r>
              <w:t>2</w:t>
            </w:r>
            <w:r w:rsidR="00B46AC9" w:rsidRPr="009F2077">
              <w:t xml:space="preserve"> разные  </w:t>
            </w:r>
          </w:p>
        </w:tc>
      </w:tr>
      <w:tr w:rsidR="00B46AC9"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350B5" w:rsidP="007B7694">
            <w:r>
              <w:t>Набор материалов Монтессори</w:t>
            </w:r>
            <w:r w:rsidR="00B46AC9"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D6711" w:rsidP="007B7694">
            <w:r>
              <w:t>1 набор</w:t>
            </w:r>
            <w:r w:rsidR="00B46AC9" w:rsidRPr="009F2077">
              <w:t xml:space="preserve">  </w:t>
            </w:r>
          </w:p>
        </w:tc>
      </w:tr>
      <w:tr w:rsidR="00B46AC9" w:rsidRPr="009F2077">
        <w:trPr>
          <w:cantSplit/>
          <w:trHeight w:val="60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Набор плоскостных геометрических     </w:t>
            </w:r>
            <w:r w:rsidRPr="009F2077">
              <w:br/>
              <w:t xml:space="preserve">фигур для составления изображений по </w:t>
            </w:r>
            <w:r w:rsidRPr="009F2077">
              <w:br/>
              <w:t>графическим образцам (</w:t>
            </w:r>
            <w:r w:rsidR="00D04633">
              <w:t>танграм</w:t>
            </w:r>
            <w:r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D6711" w:rsidP="007B7694">
            <w:r>
              <w:t>1</w:t>
            </w:r>
            <w:r w:rsidR="00B46AC9" w:rsidRPr="009F2077">
              <w:t xml:space="preserve">   </w:t>
            </w:r>
          </w:p>
        </w:tc>
      </w:tr>
      <w:tr w:rsidR="00B46AC9"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Мозаика разных форм и цвета (мелкая) </w:t>
            </w:r>
            <w:r w:rsidRPr="009F2077">
              <w:br/>
              <w:t xml:space="preserve">с графическими образцами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2 - 3     </w:t>
            </w:r>
          </w:p>
        </w:tc>
      </w:tr>
      <w:tr w:rsidR="00B46AC9"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D04633" w:rsidP="007B7694">
            <w:r>
              <w:t>Набор «Первая лаборатория»</w:t>
            </w:r>
            <w:r w:rsidR="00B46AC9"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D04633" w:rsidP="007B7694">
            <w:r>
              <w:t>2</w:t>
            </w:r>
            <w:r w:rsidR="00BD6711">
              <w:t xml:space="preserve"> набора</w:t>
            </w:r>
            <w:r w:rsidR="00B46AC9" w:rsidRPr="009F2077">
              <w:t xml:space="preserve">       </w:t>
            </w:r>
          </w:p>
        </w:tc>
      </w:tr>
      <w:tr w:rsidR="00B46AC9" w:rsidRPr="009F2077">
        <w:trPr>
          <w:cantSplit/>
          <w:trHeight w:val="60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583D98" w:rsidP="007B7694">
            <w:r>
              <w:t>Игра «Радужные звучащие блоки»</w:t>
            </w:r>
            <w:r w:rsidR="00B46AC9"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D6711" w:rsidP="007B7694">
            <w:r>
              <w:t>1</w:t>
            </w:r>
            <w:r w:rsidR="00B46AC9" w:rsidRPr="009F2077">
              <w:t xml:space="preserve">   </w:t>
            </w:r>
          </w:p>
        </w:tc>
      </w:tr>
      <w:tr w:rsidR="00B46AC9"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D04633" w:rsidP="007B7694">
            <w:r>
              <w:t>Динамо-машина. Научно-познавательный прибор</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D04633" w:rsidP="007B7694">
            <w:r>
              <w:t xml:space="preserve">1 </w:t>
            </w:r>
            <w:r w:rsidR="00BD6711">
              <w:t>прибор</w:t>
            </w:r>
            <w:r w:rsidR="00B46AC9" w:rsidRPr="009F2077">
              <w:t xml:space="preserve">     </w:t>
            </w:r>
          </w:p>
        </w:tc>
      </w:tr>
      <w:tr w:rsidR="00B46AC9"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D04633" w:rsidP="007B7694">
            <w:r>
              <w:t>Календарь природы</w:t>
            </w:r>
            <w:r w:rsidR="00B46AC9"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1        </w:t>
            </w:r>
          </w:p>
        </w:tc>
      </w:tr>
      <w:tr w:rsidR="00B46AC9"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Часы с круглым циферблатом и         </w:t>
            </w:r>
            <w:r w:rsidRPr="009F2077">
              <w:br/>
              <w:t xml:space="preserve">стрелками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1        </w:t>
            </w:r>
          </w:p>
        </w:tc>
      </w:tr>
      <w:tr w:rsidR="00B46AC9"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Игрушки-забавы с зависимостью эффекта</w:t>
            </w:r>
            <w:r w:rsidRPr="009F2077">
              <w:br/>
              <w:t xml:space="preserve">от действия (механические заводные и </w:t>
            </w:r>
            <w:r w:rsidRPr="009F2077">
              <w:br/>
              <w:t xml:space="preserve">электрифицированные)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C737DA" w:rsidP="007B7694">
            <w:r>
              <w:t>3</w:t>
            </w:r>
            <w:r w:rsidR="00B46AC9" w:rsidRPr="009F2077">
              <w:t xml:space="preserve"> разные   </w:t>
            </w:r>
          </w:p>
        </w:tc>
      </w:tr>
      <w:tr w:rsidR="00B46AC9" w:rsidRPr="009F2077">
        <w:trPr>
          <w:cantSplit/>
          <w:trHeight w:val="960"/>
        </w:trPr>
        <w:tc>
          <w:tcPr>
            <w:tcW w:w="2700" w:type="dxa"/>
            <w:vMerge w:val="restart"/>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Образн</w:t>
            </w:r>
            <w:proofErr w:type="gramStart"/>
            <w:r w:rsidRPr="009F2077">
              <w:t>о-</w:t>
            </w:r>
            <w:proofErr w:type="gramEnd"/>
            <w:r w:rsidRPr="009F2077">
              <w:t xml:space="preserve">     </w:t>
            </w:r>
            <w:r w:rsidRPr="009F2077">
              <w:br/>
              <w:t xml:space="preserve">символический   </w:t>
            </w:r>
            <w:r w:rsidRPr="009F2077">
              <w:br/>
              <w:t xml:space="preserve">материал      </w:t>
            </w:r>
          </w:p>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proofErr w:type="gramStart"/>
            <w:r w:rsidRPr="009F2077">
              <w:t xml:space="preserve">Наборы картинок для группировки и    </w:t>
            </w:r>
            <w:r w:rsidRPr="009F2077">
              <w:br/>
              <w:t xml:space="preserve">обобщения (до 8 - 10 в каждой        </w:t>
            </w:r>
            <w:r w:rsidRPr="009F2077">
              <w:br/>
              <w:t xml:space="preserve">группе): животные, птицы, рыбы,      </w:t>
            </w:r>
            <w:r w:rsidRPr="009F2077">
              <w:br/>
              <w:t xml:space="preserve">насекомые, растения, продукты        </w:t>
            </w:r>
            <w:r w:rsidRPr="009F2077">
              <w:br/>
              <w:t xml:space="preserve">питания, одежда, мебель, здания,     </w:t>
            </w:r>
            <w:r w:rsidRPr="009F2077">
              <w:br/>
              <w:t xml:space="preserve">транспорт, профессии, предметы       </w:t>
            </w:r>
            <w:r w:rsidRPr="009F2077">
              <w:br/>
              <w:t xml:space="preserve">обихода и др.                        </w:t>
            </w:r>
            <w:proofErr w:type="gramEnd"/>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по 1 наб.   </w:t>
            </w:r>
            <w:r w:rsidRPr="009F2077">
              <w:br/>
              <w:t xml:space="preserve">каждой     </w:t>
            </w:r>
            <w:r w:rsidRPr="009F2077">
              <w:br/>
              <w:t xml:space="preserve">тематики    </w:t>
            </w:r>
          </w:p>
        </w:tc>
      </w:tr>
      <w:tr w:rsidR="00B46AC9"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Наборы табличек и карточек для       </w:t>
            </w:r>
            <w:r w:rsidRPr="009F2077">
              <w:br/>
              <w:t xml:space="preserve">сравнения по 1 - 2 признакам         </w:t>
            </w:r>
            <w:r w:rsidRPr="009F2077">
              <w:br/>
              <w:t xml:space="preserve">(логические таблицы)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2 - 3 разные  </w:t>
            </w:r>
          </w:p>
        </w:tc>
      </w:tr>
      <w:tr w:rsidR="00B46AC9" w:rsidRPr="009F2077">
        <w:trPr>
          <w:cantSplit/>
          <w:trHeight w:val="60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Наборы предметных картинок для       </w:t>
            </w:r>
            <w:r w:rsidRPr="009F2077">
              <w:br/>
              <w:t xml:space="preserve">группировки по разным признакам (2 - </w:t>
            </w:r>
            <w:r w:rsidRPr="009F2077">
              <w:br/>
              <w:t xml:space="preserve">3) последовательно или одновременно  </w:t>
            </w:r>
            <w:r w:rsidRPr="009F2077">
              <w:br/>
              <w:t xml:space="preserve">(назначение, цвет, величина)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2-3 разные   </w:t>
            </w:r>
          </w:p>
        </w:tc>
      </w:tr>
      <w:tr w:rsidR="00B46AC9" w:rsidRPr="009F2077">
        <w:trPr>
          <w:cantSplit/>
          <w:trHeight w:val="60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Серии картинок (по 4 - 6) для        </w:t>
            </w:r>
            <w:r w:rsidRPr="009F2077">
              <w:br/>
              <w:t xml:space="preserve">установления последовательности      </w:t>
            </w:r>
            <w:r w:rsidRPr="009F2077">
              <w:br/>
              <w:t>событий (сказки, литературные сюжеты,</w:t>
            </w:r>
            <w:r w:rsidRPr="009F2077">
              <w:br/>
              <w:t xml:space="preserve">социобытовые ситуации)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10 - 15 разные </w:t>
            </w:r>
          </w:p>
        </w:tc>
      </w:tr>
      <w:tr w:rsidR="00B46AC9"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Серии картинок "Времена года"        </w:t>
            </w:r>
            <w:r w:rsidRPr="009F2077">
              <w:br/>
              <w:t xml:space="preserve">(сезонные явления и деятельность     </w:t>
            </w:r>
            <w:r w:rsidRPr="009F2077">
              <w:br/>
              <w:t xml:space="preserve">людей)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2 - 3 разные  </w:t>
            </w:r>
          </w:p>
        </w:tc>
      </w:tr>
      <w:tr w:rsidR="00B46AC9"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Сюжетные картинки с разной тематикой,</w:t>
            </w:r>
            <w:r w:rsidRPr="009F2077">
              <w:br/>
              <w:t xml:space="preserve">крупного и мелкого формата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20 - 30    </w:t>
            </w:r>
          </w:p>
        </w:tc>
      </w:tr>
      <w:tr w:rsidR="00B46AC9" w:rsidRPr="009F2077">
        <w:trPr>
          <w:cantSplit/>
          <w:trHeight w:val="36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Разрезные сюжетные картинки (6 - 8   </w:t>
            </w:r>
            <w:r w:rsidRPr="009F2077">
              <w:br/>
              <w:t xml:space="preserve">частей)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8 - 10 разные </w:t>
            </w:r>
          </w:p>
        </w:tc>
      </w:tr>
      <w:tr w:rsidR="00B46AC9" w:rsidRPr="009F2077">
        <w:trPr>
          <w:cantSplit/>
          <w:trHeight w:val="480"/>
        </w:trPr>
        <w:tc>
          <w:tcPr>
            <w:tcW w:w="2700" w:type="dxa"/>
            <w:vMerge/>
            <w:tcBorders>
              <w:top w:val="single" w:sz="6" w:space="0" w:color="auto"/>
              <w:left w:val="single" w:sz="6" w:space="0" w:color="auto"/>
              <w:bottom w:val="single" w:sz="6" w:space="0" w:color="auto"/>
              <w:right w:val="single" w:sz="6" w:space="0" w:color="auto"/>
            </w:tcBorders>
            <w:vAlign w:val="center"/>
          </w:tcPr>
          <w:p w:rsidR="00B46AC9" w:rsidRPr="009F2077" w:rsidRDefault="00B46AC9" w:rsidP="007B7694"/>
        </w:tc>
        <w:tc>
          <w:tcPr>
            <w:tcW w:w="513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Иллюстрирован</w:t>
            </w:r>
            <w:r w:rsidR="00AE23AD">
              <w:t xml:space="preserve">ные книги, альбомы,     </w:t>
            </w:r>
            <w:r w:rsidR="00AE23AD">
              <w:br/>
              <w:t>плакаты.</w:t>
            </w:r>
            <w:r w:rsidRPr="009F2077">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B46AC9" w:rsidRPr="009F2077" w:rsidRDefault="00B46AC9" w:rsidP="007B7694">
            <w:r w:rsidRPr="009F2077">
              <w:t xml:space="preserve">По       </w:t>
            </w:r>
            <w:r w:rsidRPr="009F2077">
              <w:br/>
              <w:t xml:space="preserve">возможностям  </w:t>
            </w:r>
            <w:r w:rsidRPr="009F2077">
              <w:br/>
              <w:t xml:space="preserve">детского сада </w:t>
            </w:r>
          </w:p>
        </w:tc>
      </w:tr>
    </w:tbl>
    <w:tbl>
      <w:tblPr>
        <w:tblpPr w:leftFromText="180" w:rightFromText="180" w:vertAnchor="page" w:horzAnchor="margin" w:tblpY="324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509"/>
        <w:gridCol w:w="1039"/>
        <w:gridCol w:w="2382"/>
      </w:tblGrid>
      <w:tr w:rsidR="00D04633" w:rsidRPr="002975A6" w:rsidTr="0064538E">
        <w:tc>
          <w:tcPr>
            <w:tcW w:w="9889" w:type="dxa"/>
            <w:gridSpan w:val="4"/>
          </w:tcPr>
          <w:p w:rsidR="0064538E" w:rsidRDefault="0064538E" w:rsidP="0064538E">
            <w:pPr>
              <w:rPr>
                <w:b/>
                <w:color w:val="000000"/>
              </w:rPr>
            </w:pPr>
          </w:p>
          <w:p w:rsidR="008B6755" w:rsidRDefault="008B6755" w:rsidP="0064538E">
            <w:pPr>
              <w:jc w:val="center"/>
              <w:rPr>
                <w:b/>
                <w:color w:val="000000"/>
              </w:rPr>
            </w:pPr>
          </w:p>
          <w:p w:rsidR="00D04633" w:rsidRPr="007A6F67" w:rsidRDefault="00D04633" w:rsidP="0064538E">
            <w:pPr>
              <w:jc w:val="center"/>
              <w:rPr>
                <w:b/>
                <w:color w:val="000000"/>
              </w:rPr>
            </w:pPr>
            <w:r w:rsidRPr="007A6F67">
              <w:rPr>
                <w:b/>
                <w:color w:val="000000"/>
              </w:rPr>
              <w:t>Настольно-печатные игры</w:t>
            </w:r>
          </w:p>
          <w:p w:rsidR="00D04633" w:rsidRPr="004D6944" w:rsidRDefault="00D04633" w:rsidP="0064538E">
            <w:pPr>
              <w:jc w:val="center"/>
            </w:pPr>
          </w:p>
        </w:tc>
      </w:tr>
      <w:tr w:rsidR="00D04633" w:rsidRPr="002975A6"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rsidRPr="004D6944">
              <w:t>Лото «</w:t>
            </w:r>
            <w:r>
              <w:t>Лето в деревне</w:t>
            </w:r>
            <w:r w:rsidRPr="004D6944">
              <w:t>»</w:t>
            </w:r>
          </w:p>
        </w:tc>
        <w:tc>
          <w:tcPr>
            <w:tcW w:w="1039" w:type="dxa"/>
          </w:tcPr>
          <w:p w:rsidR="00D04633" w:rsidRPr="004D6944" w:rsidRDefault="00D04633" w:rsidP="0064538E"/>
        </w:tc>
        <w:tc>
          <w:tcPr>
            <w:tcW w:w="2382" w:type="dxa"/>
          </w:tcPr>
          <w:p w:rsidR="00D04633" w:rsidRDefault="00D04633" w:rsidP="0064538E">
            <w:pPr>
              <w:jc w:val="center"/>
            </w:pPr>
            <w:r w:rsidRPr="00D84372">
              <w:t xml:space="preserve"> гр.</w:t>
            </w:r>
          </w:p>
        </w:tc>
      </w:tr>
      <w:tr w:rsidR="00D04633" w:rsidRPr="002975A6"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t>Лото «Геометрические фигуры»</w:t>
            </w:r>
          </w:p>
        </w:tc>
        <w:tc>
          <w:tcPr>
            <w:tcW w:w="1039" w:type="dxa"/>
          </w:tcPr>
          <w:p w:rsidR="00D04633" w:rsidRPr="004D6944" w:rsidRDefault="00D04633" w:rsidP="0064538E"/>
        </w:tc>
        <w:tc>
          <w:tcPr>
            <w:tcW w:w="2382" w:type="dxa"/>
          </w:tcPr>
          <w:p w:rsidR="00D04633" w:rsidRDefault="00D04633" w:rsidP="0064538E">
            <w:pPr>
              <w:jc w:val="center"/>
            </w:pPr>
            <w:r w:rsidRPr="00D84372">
              <w:t xml:space="preserve"> гр.</w:t>
            </w:r>
          </w:p>
        </w:tc>
      </w:tr>
      <w:tr w:rsidR="00D04633" w:rsidRPr="002975A6"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t>Лото «Последовательные числа»</w:t>
            </w:r>
          </w:p>
        </w:tc>
        <w:tc>
          <w:tcPr>
            <w:tcW w:w="1039" w:type="dxa"/>
          </w:tcPr>
          <w:p w:rsidR="00D04633" w:rsidRPr="004D6944" w:rsidRDefault="00D04633" w:rsidP="0064538E"/>
        </w:tc>
        <w:tc>
          <w:tcPr>
            <w:tcW w:w="2382" w:type="dxa"/>
          </w:tcPr>
          <w:p w:rsidR="00D04633" w:rsidRDefault="00D04633" w:rsidP="0064538E">
            <w:pPr>
              <w:jc w:val="center"/>
            </w:pPr>
            <w:r w:rsidRPr="00D84372">
              <w:t xml:space="preserve"> гр.</w:t>
            </w:r>
          </w:p>
        </w:tc>
      </w:tr>
      <w:tr w:rsidR="00D04633" w:rsidRPr="002975A6"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rsidRPr="004D6944">
              <w:t>Лото «</w:t>
            </w:r>
            <w:r>
              <w:t>Растительный мир</w:t>
            </w:r>
            <w:r w:rsidRPr="004D6944">
              <w:t>»</w:t>
            </w:r>
          </w:p>
        </w:tc>
        <w:tc>
          <w:tcPr>
            <w:tcW w:w="1039" w:type="dxa"/>
          </w:tcPr>
          <w:p w:rsidR="00D04633" w:rsidRPr="004D6944" w:rsidRDefault="00D04633" w:rsidP="0064538E"/>
        </w:tc>
        <w:tc>
          <w:tcPr>
            <w:tcW w:w="2382" w:type="dxa"/>
          </w:tcPr>
          <w:p w:rsidR="00D04633" w:rsidRDefault="00D04633" w:rsidP="0064538E">
            <w:pPr>
              <w:jc w:val="center"/>
            </w:pPr>
            <w:r w:rsidRPr="00D84372">
              <w:t xml:space="preserve"> гр.</w:t>
            </w:r>
          </w:p>
        </w:tc>
      </w:tr>
      <w:tr w:rsidR="00D04633" w:rsidRPr="002975A6"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t>НПИ</w:t>
            </w:r>
            <w:proofErr w:type="gramStart"/>
            <w:r>
              <w:t xml:space="preserve"> У</w:t>
            </w:r>
            <w:proofErr w:type="gramEnd"/>
            <w:r>
              <w:t>чимся читать. Сложи слово.</w:t>
            </w:r>
          </w:p>
        </w:tc>
        <w:tc>
          <w:tcPr>
            <w:tcW w:w="1039" w:type="dxa"/>
          </w:tcPr>
          <w:p w:rsidR="00D04633" w:rsidRPr="004D6944" w:rsidRDefault="00D04633" w:rsidP="0064538E"/>
        </w:tc>
        <w:tc>
          <w:tcPr>
            <w:tcW w:w="2382" w:type="dxa"/>
          </w:tcPr>
          <w:p w:rsidR="00D04633" w:rsidRDefault="00D04633" w:rsidP="0064538E">
            <w:pPr>
              <w:jc w:val="center"/>
            </w:pPr>
            <w:r w:rsidRPr="00D84372">
              <w:t>гр.</w:t>
            </w:r>
          </w:p>
        </w:tc>
      </w:tr>
      <w:tr w:rsidR="00D04633" w:rsidRPr="002975A6"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t>НИ</w:t>
            </w:r>
            <w:proofErr w:type="gramStart"/>
            <w:r>
              <w:t xml:space="preserve"> Г</w:t>
            </w:r>
            <w:proofErr w:type="gramEnd"/>
            <w:r>
              <w:t>руппируем по признакам</w:t>
            </w:r>
          </w:p>
        </w:tc>
        <w:tc>
          <w:tcPr>
            <w:tcW w:w="1039" w:type="dxa"/>
          </w:tcPr>
          <w:p w:rsidR="00D04633" w:rsidRPr="004D6944" w:rsidRDefault="00D04633" w:rsidP="0064538E"/>
        </w:tc>
        <w:tc>
          <w:tcPr>
            <w:tcW w:w="2382" w:type="dxa"/>
          </w:tcPr>
          <w:p w:rsidR="00D04633" w:rsidRDefault="00D04633" w:rsidP="0064538E">
            <w:pPr>
              <w:jc w:val="center"/>
            </w:pPr>
            <w:r w:rsidRPr="00D84372">
              <w:t xml:space="preserve"> гр.</w:t>
            </w:r>
          </w:p>
        </w:tc>
      </w:tr>
      <w:tr w:rsidR="00D04633" w:rsidRPr="002975A6"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rsidRPr="004D6944">
              <w:t>Лото «</w:t>
            </w:r>
            <w:r>
              <w:t>Животный мир</w:t>
            </w:r>
            <w:r w:rsidRPr="004D6944">
              <w:t>»</w:t>
            </w:r>
          </w:p>
        </w:tc>
        <w:tc>
          <w:tcPr>
            <w:tcW w:w="1039" w:type="dxa"/>
          </w:tcPr>
          <w:p w:rsidR="00D04633" w:rsidRPr="004D6944" w:rsidRDefault="00D04633" w:rsidP="0064538E"/>
        </w:tc>
        <w:tc>
          <w:tcPr>
            <w:tcW w:w="2382" w:type="dxa"/>
          </w:tcPr>
          <w:p w:rsidR="00D04633" w:rsidRDefault="00D04633" w:rsidP="0064538E">
            <w:pPr>
              <w:jc w:val="center"/>
            </w:pPr>
            <w:r w:rsidRPr="00D84372">
              <w:t xml:space="preserve"> гр.</w:t>
            </w:r>
          </w:p>
        </w:tc>
      </w:tr>
      <w:tr w:rsidR="00D04633" w:rsidRPr="002975A6"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t>НПИ Профессии</w:t>
            </w:r>
            <w:r w:rsidRPr="004D6944">
              <w:t>.</w:t>
            </w:r>
          </w:p>
        </w:tc>
        <w:tc>
          <w:tcPr>
            <w:tcW w:w="1039" w:type="dxa"/>
          </w:tcPr>
          <w:p w:rsidR="00D04633" w:rsidRPr="004D6944" w:rsidRDefault="00D04633" w:rsidP="0064538E"/>
        </w:tc>
        <w:tc>
          <w:tcPr>
            <w:tcW w:w="2382" w:type="dxa"/>
          </w:tcPr>
          <w:p w:rsidR="00D04633" w:rsidRDefault="00D04633" w:rsidP="0064538E">
            <w:pPr>
              <w:jc w:val="center"/>
            </w:pPr>
            <w:r w:rsidRPr="00D84372">
              <w:t xml:space="preserve"> гр.</w:t>
            </w:r>
          </w:p>
        </w:tc>
      </w:tr>
      <w:tr w:rsidR="00D04633" w:rsidRPr="002975A6"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t xml:space="preserve">Лото </w:t>
            </w:r>
            <w:r w:rsidRPr="004D6944">
              <w:t>«</w:t>
            </w:r>
            <w:r>
              <w:t>Предметы</w:t>
            </w:r>
            <w:r w:rsidRPr="004D6944">
              <w:t>»</w:t>
            </w:r>
          </w:p>
        </w:tc>
        <w:tc>
          <w:tcPr>
            <w:tcW w:w="1039" w:type="dxa"/>
          </w:tcPr>
          <w:p w:rsidR="00D04633" w:rsidRPr="004D6944" w:rsidRDefault="00D04633" w:rsidP="0064538E"/>
        </w:tc>
        <w:tc>
          <w:tcPr>
            <w:tcW w:w="2382" w:type="dxa"/>
          </w:tcPr>
          <w:p w:rsidR="00D04633" w:rsidRDefault="00D04633" w:rsidP="0064538E">
            <w:pPr>
              <w:jc w:val="center"/>
            </w:pPr>
            <w:r w:rsidRPr="00D84372">
              <w:t xml:space="preserve"> гр.</w:t>
            </w:r>
          </w:p>
        </w:tc>
      </w:tr>
      <w:tr w:rsidR="00D04633" w:rsidRPr="00E37F13"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t>НПИ Дорожные знаки</w:t>
            </w:r>
          </w:p>
        </w:tc>
        <w:tc>
          <w:tcPr>
            <w:tcW w:w="1039" w:type="dxa"/>
          </w:tcPr>
          <w:p w:rsidR="00D04633" w:rsidRPr="004D6944" w:rsidRDefault="00D04633" w:rsidP="0064538E"/>
        </w:tc>
        <w:tc>
          <w:tcPr>
            <w:tcW w:w="2382" w:type="dxa"/>
          </w:tcPr>
          <w:p w:rsidR="00D04633" w:rsidRDefault="00D04633" w:rsidP="0064538E">
            <w:pPr>
              <w:jc w:val="center"/>
            </w:pPr>
            <w:r w:rsidRPr="00D84372">
              <w:t xml:space="preserve"> гр.</w:t>
            </w:r>
          </w:p>
        </w:tc>
      </w:tr>
      <w:tr w:rsidR="00D04633" w:rsidRPr="00E37F13"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t>НПИ Мои первые часы</w:t>
            </w:r>
          </w:p>
        </w:tc>
        <w:tc>
          <w:tcPr>
            <w:tcW w:w="1039" w:type="dxa"/>
          </w:tcPr>
          <w:p w:rsidR="00D04633" w:rsidRPr="004D6944" w:rsidRDefault="00D04633" w:rsidP="0064538E"/>
        </w:tc>
        <w:tc>
          <w:tcPr>
            <w:tcW w:w="2382" w:type="dxa"/>
          </w:tcPr>
          <w:p w:rsidR="00D04633" w:rsidRDefault="00D04633" w:rsidP="0064538E">
            <w:pPr>
              <w:jc w:val="center"/>
            </w:pPr>
            <w:r w:rsidRPr="00D84372">
              <w:t>гр.</w:t>
            </w:r>
          </w:p>
        </w:tc>
      </w:tr>
      <w:tr w:rsidR="00D04633" w:rsidRPr="00E37F13"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rsidRPr="004D6944">
              <w:t>Лото «Поиграем в магазин»</w:t>
            </w:r>
          </w:p>
        </w:tc>
        <w:tc>
          <w:tcPr>
            <w:tcW w:w="1039" w:type="dxa"/>
          </w:tcPr>
          <w:p w:rsidR="00D04633" w:rsidRPr="004D6944" w:rsidRDefault="00D04633" w:rsidP="0064538E"/>
        </w:tc>
        <w:tc>
          <w:tcPr>
            <w:tcW w:w="2382" w:type="dxa"/>
          </w:tcPr>
          <w:p w:rsidR="00D04633" w:rsidRDefault="00D04633" w:rsidP="0064538E">
            <w:pPr>
              <w:jc w:val="center"/>
            </w:pPr>
            <w:r w:rsidRPr="00D84372">
              <w:t>гр.</w:t>
            </w:r>
          </w:p>
        </w:tc>
      </w:tr>
      <w:tr w:rsidR="00D04633" w:rsidRPr="00E37F13"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t>НПИ Геометрические формы</w:t>
            </w:r>
          </w:p>
        </w:tc>
        <w:tc>
          <w:tcPr>
            <w:tcW w:w="1039" w:type="dxa"/>
          </w:tcPr>
          <w:p w:rsidR="00D04633" w:rsidRPr="004D6944" w:rsidRDefault="00D04633" w:rsidP="0064538E"/>
        </w:tc>
        <w:tc>
          <w:tcPr>
            <w:tcW w:w="2382" w:type="dxa"/>
          </w:tcPr>
          <w:p w:rsidR="00D04633" w:rsidRDefault="00D04633" w:rsidP="0064538E">
            <w:pPr>
              <w:jc w:val="center"/>
            </w:pPr>
            <w:r w:rsidRPr="00D84372">
              <w:t xml:space="preserve"> гр.</w:t>
            </w:r>
          </w:p>
        </w:tc>
      </w:tr>
      <w:tr w:rsidR="00D04633" w:rsidRPr="00E37F13"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t>НПИ Трафареты. Овощи и фрукты.</w:t>
            </w:r>
          </w:p>
        </w:tc>
        <w:tc>
          <w:tcPr>
            <w:tcW w:w="1039" w:type="dxa"/>
          </w:tcPr>
          <w:p w:rsidR="00D04633" w:rsidRPr="004D6944" w:rsidRDefault="00D04633" w:rsidP="0064538E"/>
        </w:tc>
        <w:tc>
          <w:tcPr>
            <w:tcW w:w="2382" w:type="dxa"/>
          </w:tcPr>
          <w:p w:rsidR="00D04633" w:rsidRDefault="00D04633" w:rsidP="0064538E">
            <w:pPr>
              <w:jc w:val="center"/>
            </w:pPr>
            <w:r w:rsidRPr="00D84372">
              <w:t>гр.</w:t>
            </w:r>
          </w:p>
        </w:tc>
      </w:tr>
      <w:tr w:rsidR="00D04633" w:rsidRPr="00E37F13" w:rsidTr="00E218A9">
        <w:tc>
          <w:tcPr>
            <w:tcW w:w="959" w:type="dxa"/>
          </w:tcPr>
          <w:p w:rsidR="00D04633" w:rsidRPr="004D6944" w:rsidRDefault="00D04633" w:rsidP="0064538E">
            <w:pPr>
              <w:pStyle w:val="aa"/>
              <w:numPr>
                <w:ilvl w:val="0"/>
                <w:numId w:val="32"/>
              </w:numPr>
              <w:jc w:val="center"/>
            </w:pPr>
          </w:p>
        </w:tc>
        <w:tc>
          <w:tcPr>
            <w:tcW w:w="5509" w:type="dxa"/>
          </w:tcPr>
          <w:p w:rsidR="00D04633" w:rsidRPr="004D6944" w:rsidRDefault="00D04633" w:rsidP="0064538E">
            <w:r>
              <w:t>НПИ Ассоциации</w:t>
            </w:r>
            <w:proofErr w:type="gramStart"/>
            <w:r>
              <w:t>.Ц</w:t>
            </w:r>
            <w:proofErr w:type="gramEnd"/>
            <w:r>
              <w:t>вета.</w:t>
            </w:r>
          </w:p>
        </w:tc>
        <w:tc>
          <w:tcPr>
            <w:tcW w:w="1039" w:type="dxa"/>
          </w:tcPr>
          <w:p w:rsidR="00D04633" w:rsidRPr="004D6944" w:rsidRDefault="00D04633" w:rsidP="0064538E"/>
        </w:tc>
        <w:tc>
          <w:tcPr>
            <w:tcW w:w="2382" w:type="dxa"/>
          </w:tcPr>
          <w:p w:rsidR="00D04633" w:rsidRDefault="00D04633" w:rsidP="0064538E">
            <w:pPr>
              <w:jc w:val="center"/>
            </w:pPr>
            <w:r w:rsidRPr="00D84372">
              <w:t xml:space="preserve"> гр.</w:t>
            </w:r>
          </w:p>
        </w:tc>
      </w:tr>
    </w:tbl>
    <w:p w:rsidR="00B46AC9" w:rsidRDefault="00B46AC9" w:rsidP="00B46AC9">
      <w:pPr>
        <w:jc w:val="both"/>
      </w:pPr>
    </w:p>
    <w:p w:rsidR="008E40DE" w:rsidRDefault="008E40DE" w:rsidP="00B46AC9">
      <w:pPr>
        <w:jc w:val="both"/>
      </w:pPr>
    </w:p>
    <w:p w:rsidR="00F122F0" w:rsidRDefault="00F122F0" w:rsidP="00B46AC9">
      <w:pPr>
        <w:jc w:val="both"/>
      </w:pPr>
    </w:p>
    <w:p w:rsidR="00B46AC9" w:rsidRDefault="00B46AC9" w:rsidP="00B46AC9">
      <w:pPr>
        <w:jc w:val="center"/>
        <w:outlineLvl w:val="2"/>
      </w:pPr>
    </w:p>
    <w:p w:rsidR="00F122F0" w:rsidRDefault="00F122F0" w:rsidP="00B46AC9">
      <w:pPr>
        <w:jc w:val="center"/>
        <w:outlineLvl w:val="2"/>
      </w:pPr>
    </w:p>
    <w:p w:rsidR="008E40DE" w:rsidRDefault="008E40DE" w:rsidP="008E40DE">
      <w:pPr>
        <w:pStyle w:val="aa"/>
        <w:spacing w:after="200" w:line="276" w:lineRule="auto"/>
        <w:ind w:left="360"/>
      </w:pPr>
    </w:p>
    <w:p w:rsidR="008E40DE" w:rsidRDefault="008E40DE" w:rsidP="008E40DE">
      <w:pPr>
        <w:pStyle w:val="aa"/>
        <w:spacing w:after="200" w:line="276" w:lineRule="auto"/>
        <w:ind w:left="360"/>
      </w:pPr>
    </w:p>
    <w:p w:rsidR="008E40DE" w:rsidRDefault="008E40DE" w:rsidP="008E40DE">
      <w:pPr>
        <w:pStyle w:val="aa"/>
        <w:spacing w:after="200" w:line="276" w:lineRule="auto"/>
        <w:ind w:left="360"/>
      </w:pPr>
      <w:r>
        <w:t>Дидактический материал</w:t>
      </w:r>
    </w:p>
    <w:p w:rsidR="008E40DE" w:rsidRDefault="008E40DE" w:rsidP="008E40DE">
      <w:pPr>
        <w:pStyle w:val="aa"/>
        <w:spacing w:after="200" w:line="276" w:lineRule="auto"/>
        <w:ind w:left="360"/>
      </w:pPr>
    </w:p>
    <w:p w:rsidR="008E40DE" w:rsidRDefault="008E40DE" w:rsidP="008E40DE">
      <w:pPr>
        <w:pStyle w:val="aa"/>
        <w:numPr>
          <w:ilvl w:val="0"/>
          <w:numId w:val="74"/>
        </w:numPr>
        <w:spacing w:after="200" w:line="276" w:lineRule="auto"/>
      </w:pPr>
      <w:r>
        <w:t>Воронкевич О.А. Добро пожаловать в экологию! Дидактический материал для работы с детьми 4 -5 лет. Средняя группа. Коллажи, мнемотаблицы, модели, пиктограммы. – СПб</w:t>
      </w:r>
      <w:proofErr w:type="gramStart"/>
      <w:r>
        <w:t xml:space="preserve">. : </w:t>
      </w:r>
      <w:proofErr w:type="gramEnd"/>
      <w:r>
        <w:t>ООО «ИЗДАТЕЛЬСТВО «ДЕТСТВО – ПРЕСС», 2011. - +14 цв. ил. – (Библиотека программы «Детство».)</w:t>
      </w:r>
    </w:p>
    <w:p w:rsidR="008E40DE" w:rsidRDefault="008E40DE" w:rsidP="008E40DE">
      <w:pPr>
        <w:pStyle w:val="aa"/>
        <w:numPr>
          <w:ilvl w:val="0"/>
          <w:numId w:val="74"/>
        </w:numPr>
        <w:spacing w:after="200" w:line="276" w:lineRule="auto"/>
      </w:pPr>
      <w:r>
        <w:t>В.П.Новикова. Математика в детском саду 3 -7 лет. Демонстрационный материал. – «Мозаика – Синтез», 2014.</w:t>
      </w:r>
    </w:p>
    <w:p w:rsidR="008E40DE" w:rsidRDefault="008E40DE" w:rsidP="008E40DE">
      <w:pPr>
        <w:pStyle w:val="aa"/>
        <w:numPr>
          <w:ilvl w:val="0"/>
          <w:numId w:val="74"/>
        </w:numPr>
        <w:spacing w:after="200" w:line="276" w:lineRule="auto"/>
      </w:pPr>
      <w:r>
        <w:t>О.Е. Громова, Г.Н. Соломатина Развитие речи детей 4 – 5 лет</w:t>
      </w:r>
      <w:proofErr w:type="gramStart"/>
      <w:r>
        <w:t xml:space="preserve"> .</w:t>
      </w:r>
      <w:proofErr w:type="gramEnd"/>
      <w:r>
        <w:t xml:space="preserve"> Осень – зима. Демонстрационный материал</w:t>
      </w:r>
    </w:p>
    <w:p w:rsidR="008E40DE" w:rsidRDefault="008E40DE" w:rsidP="008E40DE">
      <w:pPr>
        <w:pStyle w:val="aa"/>
        <w:numPr>
          <w:ilvl w:val="0"/>
          <w:numId w:val="74"/>
        </w:numPr>
        <w:spacing w:after="200" w:line="276" w:lineRule="auto"/>
      </w:pPr>
      <w:r>
        <w:t>О.Е. Громова, Г.Н. Соломатина Развитие речи детей 4 – 5 лет</w:t>
      </w:r>
      <w:proofErr w:type="gramStart"/>
      <w:r>
        <w:t xml:space="preserve"> .</w:t>
      </w:r>
      <w:proofErr w:type="gramEnd"/>
      <w:r>
        <w:t xml:space="preserve"> Зима - весна. Демонстрационный материал.</w:t>
      </w:r>
    </w:p>
    <w:p w:rsidR="008E40DE" w:rsidRPr="003029B7" w:rsidRDefault="008E40DE" w:rsidP="008E40DE">
      <w:pPr>
        <w:pStyle w:val="aa"/>
        <w:numPr>
          <w:ilvl w:val="0"/>
          <w:numId w:val="74"/>
        </w:numPr>
        <w:spacing w:after="200" w:line="276" w:lineRule="auto"/>
      </w:pPr>
      <w:r>
        <w:t xml:space="preserve"> Светлана Вохринцева. ПРОЕКТ «ПЛАНЕТА ЗЕМЛЯ». Демонстрационный материал для педагогов и родителей. Деревня.  Для детей дошкольного и младшего школьного возраста. Тема «Деревня» - Издательство «Страна фантазий». 2009.</w:t>
      </w:r>
    </w:p>
    <w:p w:rsidR="008E40DE" w:rsidRDefault="008E40DE" w:rsidP="008E40DE">
      <w:pPr>
        <w:pStyle w:val="aa"/>
        <w:numPr>
          <w:ilvl w:val="0"/>
          <w:numId w:val="74"/>
        </w:numPr>
        <w:spacing w:after="200" w:line="276" w:lineRule="auto"/>
      </w:pPr>
      <w:r>
        <w:t>Светлана Вохринцева. ПРОЕКТ «ПЛАНЕТА ЗЕМЛЯ». Демонстрационный материал для педагогов и родителей. Пожарная безопасность.  Для детей дошкольного и младшего школьного возраста. Тема «Безопасность» - Издательство «Страна фантазий». 2009.</w:t>
      </w:r>
    </w:p>
    <w:p w:rsidR="008E40DE" w:rsidRPr="003029B7" w:rsidRDefault="008E40DE" w:rsidP="008E40DE">
      <w:pPr>
        <w:pStyle w:val="aa"/>
        <w:numPr>
          <w:ilvl w:val="0"/>
          <w:numId w:val="74"/>
        </w:numPr>
        <w:spacing w:after="200" w:line="276" w:lineRule="auto"/>
      </w:pPr>
      <w:r>
        <w:t xml:space="preserve">Светлана Вохринцева. ПРОЕКТ «ПЛАНЕТА ЗЕМЛЯ». Демонстрационный материал для педагогов и родителей. Всестороннее развитие детей от 0 до 14 лет.  Для детей </w:t>
      </w:r>
      <w:r>
        <w:lastRenderedPageBreak/>
        <w:t>дошкольного и младшего школьного возраста. Тема «Поиграй и сосчитай. Лето» - Издательство «Страна фантазий». 2009.</w:t>
      </w:r>
    </w:p>
    <w:p w:rsidR="008E40DE" w:rsidRPr="003029B7" w:rsidRDefault="008E40DE" w:rsidP="008E40DE">
      <w:pPr>
        <w:pStyle w:val="aa"/>
        <w:numPr>
          <w:ilvl w:val="0"/>
          <w:numId w:val="74"/>
        </w:numPr>
        <w:spacing w:after="200" w:line="276" w:lineRule="auto"/>
      </w:pPr>
      <w:r>
        <w:t>Светлана Вохринцева. ПРОЕКТ «ПЛАНЕТА ЗЕМЛЯ». Демонстрационный материал для педагогов и родителей. Всестороннее развитие детей от 0 до 14 лет.  Для детей дошкольного и младшего школьного возраста. Тема «Поиграй и сосчитай. Зима» - Издательство «Страна фантазий». 2009.</w:t>
      </w:r>
    </w:p>
    <w:p w:rsidR="008E40DE" w:rsidRDefault="008E40DE" w:rsidP="008E40DE">
      <w:pPr>
        <w:pStyle w:val="aa"/>
        <w:numPr>
          <w:ilvl w:val="0"/>
          <w:numId w:val="74"/>
        </w:numPr>
        <w:spacing w:after="200" w:line="276" w:lineRule="auto"/>
      </w:pPr>
      <w:r>
        <w:t>Светлана Вохринцева. ПРОЕКТ «ПЛАНЕТА ЗЕМЛЯ». Демонстрационный материал для педагогов и родителей. Дорожная  безопасность.  Для детей дошкольного и младшего школьного возраста. Тема «Безопасность» - Издательство «Страна фантазий». 2009.</w:t>
      </w:r>
    </w:p>
    <w:p w:rsidR="008E40DE" w:rsidRPr="003029B7" w:rsidRDefault="008E40DE" w:rsidP="008E40DE">
      <w:pPr>
        <w:pStyle w:val="aa"/>
        <w:numPr>
          <w:ilvl w:val="0"/>
          <w:numId w:val="74"/>
        </w:numPr>
        <w:spacing w:after="200" w:line="276" w:lineRule="auto"/>
      </w:pPr>
      <w:r>
        <w:t>Светлана Вохринцева. ПРОЕКТ «ПЛАНЕТА ЗЕМЛЯ». Демонстрационный материал для педагогов и родителей.  Демонстрационный материал для организации игр и занятий с детьми дошкольного и младшего школьного возраста по обучению счету и развитию речи.  Для детей дошкольного и младшего школьного возраста. Тема «Поиграй и сосчитай. Корзинка» - Издательство «Страна фантазий». 2009.</w:t>
      </w:r>
    </w:p>
    <w:p w:rsidR="008E40DE" w:rsidRPr="003029B7" w:rsidRDefault="008E40DE" w:rsidP="008E40DE">
      <w:pPr>
        <w:pStyle w:val="aa"/>
        <w:numPr>
          <w:ilvl w:val="0"/>
          <w:numId w:val="74"/>
        </w:numPr>
        <w:spacing w:after="200" w:line="276" w:lineRule="auto"/>
      </w:pPr>
      <w:r>
        <w:t>Светлана Вохринцева. ПРОЕКТ «ПЛАНЕТА ЗЕМЛЯ». Демонстрационный материал для педагогов и родителей. Осень.  Для детей дошкольного и младшего школьного возраста. Тема «Времена года» - Издательство «Страна фантазий». 2009.</w:t>
      </w:r>
    </w:p>
    <w:p w:rsidR="008E40DE" w:rsidRPr="003029B7" w:rsidRDefault="008E40DE" w:rsidP="008E40DE">
      <w:pPr>
        <w:pStyle w:val="aa"/>
        <w:numPr>
          <w:ilvl w:val="0"/>
          <w:numId w:val="74"/>
        </w:numPr>
        <w:spacing w:after="200" w:line="276" w:lineRule="auto"/>
      </w:pPr>
      <w:r>
        <w:t>Светлана Вохринцева. ПРОЕКТ «ПЛАНЕТА ЗЕМЛЯ». Демонстрационный материал для педагогов и родителей. Лето.  Для детей дошкольного и младшего школьного возраста. Тема «Времена года» - Издательство «Страна фантазий». 2009.</w:t>
      </w:r>
    </w:p>
    <w:p w:rsidR="008E40DE" w:rsidRDefault="008E40DE" w:rsidP="008E40DE">
      <w:pPr>
        <w:pStyle w:val="aa"/>
        <w:numPr>
          <w:ilvl w:val="0"/>
          <w:numId w:val="74"/>
        </w:numPr>
        <w:spacing w:after="200" w:line="276" w:lineRule="auto"/>
      </w:pPr>
      <w:r>
        <w:t>Светлана Вохринцева.  ПРОЕКТ «ПЛАНЕТА ЗЕМЛЯ». Демонстрационный материал для педагогов и родителей. Весна.  Для детей дошкольного и младшего школьного возраста. Тема «Времена года» - Издательство «Страна фантазий». 2009.</w:t>
      </w:r>
    </w:p>
    <w:p w:rsidR="008E40DE" w:rsidRPr="003029B7" w:rsidRDefault="008E40DE" w:rsidP="008E40DE">
      <w:pPr>
        <w:pStyle w:val="aa"/>
        <w:numPr>
          <w:ilvl w:val="0"/>
          <w:numId w:val="74"/>
        </w:numPr>
        <w:spacing w:after="200" w:line="276" w:lineRule="auto"/>
      </w:pPr>
      <w:r>
        <w:t>Светлана Вохринцева.  ПРОЕКТ «ПЛАНЕТА ЗЕМЛЯ». Настольный театр «Сказка за сказкой»: «Бычок, смоляной бочок».  Для детей дошкольного и младшего школьного возраста.  - Издательство «Страна фантазий», 2000.</w:t>
      </w:r>
    </w:p>
    <w:p w:rsidR="008E40DE" w:rsidRPr="003029B7" w:rsidRDefault="008E40DE" w:rsidP="008E40DE">
      <w:pPr>
        <w:pStyle w:val="aa"/>
        <w:numPr>
          <w:ilvl w:val="0"/>
          <w:numId w:val="74"/>
        </w:numPr>
        <w:spacing w:after="200" w:line="276" w:lineRule="auto"/>
      </w:pPr>
      <w:r>
        <w:t>Светлана Вохринцева.  ПРОЕКТ «ПЛАНЕТА ЗЕМЛЯ». Настольный театр «Сказка за сказкой»: «Лиса и волк».  Для детей дошкольного и младшего школьного возраста.  - Издательство «Страна фантазий», 2000.</w:t>
      </w:r>
    </w:p>
    <w:p w:rsidR="008E40DE" w:rsidRPr="003029B7" w:rsidRDefault="008E40DE" w:rsidP="008E40DE">
      <w:pPr>
        <w:pStyle w:val="aa"/>
        <w:numPr>
          <w:ilvl w:val="0"/>
          <w:numId w:val="74"/>
        </w:numPr>
        <w:spacing w:after="200" w:line="276" w:lineRule="auto"/>
      </w:pPr>
      <w:r>
        <w:t>Светлана Вохринцева.  ПРОЕКТ «ПЛАНЕТА ЗЕМЛЯ». Настольный театр «Сказка за сказкой»: «Кот и петух».  Для детей дошкольного и младшего школьного возраста.  - Издательство «Страна фантазий», 2000.</w:t>
      </w:r>
    </w:p>
    <w:p w:rsidR="008E40DE" w:rsidRPr="003029B7" w:rsidRDefault="008E40DE" w:rsidP="008E40DE">
      <w:pPr>
        <w:pStyle w:val="aa"/>
        <w:numPr>
          <w:ilvl w:val="0"/>
          <w:numId w:val="74"/>
        </w:numPr>
        <w:spacing w:after="200" w:line="276" w:lineRule="auto"/>
      </w:pPr>
      <w:r>
        <w:t>Светлана Вохринцева.  ПРОЕКТ «ПЛАНЕТА ЗЕМЛЯ». Настольный театр «Сказка за сказкой»: «Маша и медведь».  Для детей дошкольного и младшего школьного возраста.  - Издательство «Страна фантазий», 2000.</w:t>
      </w:r>
    </w:p>
    <w:p w:rsidR="008E40DE" w:rsidRPr="003029B7" w:rsidRDefault="008E40DE" w:rsidP="008E40DE">
      <w:pPr>
        <w:pStyle w:val="aa"/>
        <w:numPr>
          <w:ilvl w:val="0"/>
          <w:numId w:val="74"/>
        </w:numPr>
        <w:spacing w:after="200" w:line="276" w:lineRule="auto"/>
      </w:pPr>
      <w:r>
        <w:t>Светлана Вохринцева.  ПРОЕКТ «ПЛАНЕТА ЗЕМЛЯ». Настольный театр «Сказка за сказкой»: «Волк и семеро козлят».  Для детей дошкольного и младшего школьного возраста.  - Издательство «Страна фантазий», 2000.</w:t>
      </w:r>
    </w:p>
    <w:p w:rsidR="008E40DE" w:rsidRPr="00077DEC" w:rsidRDefault="008E40DE" w:rsidP="008E40DE">
      <w:pPr>
        <w:pStyle w:val="aa"/>
        <w:numPr>
          <w:ilvl w:val="0"/>
          <w:numId w:val="74"/>
        </w:numPr>
        <w:spacing w:after="200" w:line="276" w:lineRule="auto"/>
      </w:pPr>
      <w:r>
        <w:t>Светлана Вохринцева.  ПРОЕКТ «ПЛАНЕТА ЗЕМЛЯ». Настольный театр «Сказка за сказкой»: «Курочка Ряба».  Для детей дошкольного и младшего школьного возраста.  - Издательство «Страна фантазий», 2000.</w:t>
      </w:r>
    </w:p>
    <w:p w:rsidR="008E40DE" w:rsidRDefault="008E40DE" w:rsidP="008E40DE">
      <w:pPr>
        <w:pStyle w:val="aa"/>
        <w:numPr>
          <w:ilvl w:val="0"/>
          <w:numId w:val="74"/>
        </w:numPr>
        <w:spacing w:after="200" w:line="276" w:lineRule="auto"/>
      </w:pPr>
      <w:r>
        <w:t>Станислав Вохринцев, Светлана Вохринцева. ПРОЕКТ «ПЛАНЕТА ЗЕМЛЯ». Демонстрационный материал для педагогов и родителей. Осень.  Для подготовки детей к обучению грамоте. Для детей дошкольного и младшего школьного возраста. Лесная азбука «Полянка»  - Издательство «Страна фантазий». 2000.</w:t>
      </w:r>
    </w:p>
    <w:p w:rsidR="008E40DE" w:rsidRDefault="008E40DE" w:rsidP="008E40DE">
      <w:pPr>
        <w:pStyle w:val="aa"/>
        <w:numPr>
          <w:ilvl w:val="0"/>
          <w:numId w:val="74"/>
        </w:numPr>
        <w:spacing w:after="200" w:line="276" w:lineRule="auto"/>
      </w:pPr>
      <w:r>
        <w:lastRenderedPageBreak/>
        <w:t>Станислав Вохринцев, Светлана Вохринцева. ПРОЕКТ «ПЛАНЕТА ЗЕМЛЯ». Демонстрационный материал для педагогов и родителей. Осень.  Для подготовки детей к обучению грамоте. Для детей дошкольного и младшего школьного возраста. Веселая азбука «Паровозик»  - Издательство «Страна фантазий». 2000.</w:t>
      </w:r>
    </w:p>
    <w:p w:rsidR="008E40DE" w:rsidRPr="00D56C71" w:rsidRDefault="008E40DE" w:rsidP="008E40DE">
      <w:pPr>
        <w:pStyle w:val="aa"/>
        <w:numPr>
          <w:ilvl w:val="0"/>
          <w:numId w:val="74"/>
        </w:numPr>
        <w:spacing w:after="200" w:line="276" w:lineRule="auto"/>
      </w:pPr>
      <w:r>
        <w:t>Круглый год. Серия демонстрационных картин с методическими рекомендациями по обучению дошкольников рассказыванию. Учебно – наглядное пособие. - СПб</w:t>
      </w:r>
      <w:proofErr w:type="gramStart"/>
      <w:r>
        <w:t>. :  «</w:t>
      </w:r>
      <w:proofErr w:type="gramEnd"/>
      <w:r>
        <w:t>ДЕТСТВО -  ПРЕСС» , 2014.  (библиотека журнала «Дошкольная педагогика»)</w:t>
      </w:r>
    </w:p>
    <w:p w:rsidR="008E40DE" w:rsidRDefault="008E40DE" w:rsidP="008E40DE">
      <w:pPr>
        <w:pStyle w:val="aa"/>
        <w:numPr>
          <w:ilvl w:val="0"/>
          <w:numId w:val="74"/>
        </w:numPr>
        <w:spacing w:after="200" w:line="276" w:lineRule="auto"/>
      </w:pPr>
      <w:r>
        <w:t>Нищева Н.В., Каратай В.М. Кем быть? Детям о профессиях. Серия демонстрационных картин с методическими рекомендациями педагогу дошкольного образовательного учреждения. Учебно – наглядное пособие. - СПб</w:t>
      </w:r>
      <w:proofErr w:type="gramStart"/>
      <w:r>
        <w:t>. : «</w:t>
      </w:r>
      <w:proofErr w:type="gramEnd"/>
      <w:r>
        <w:t>ДЕТСТВО -  ПРЕСС» , 2014 (библиотека журнала «Дошкольная педагогика»)</w:t>
      </w:r>
    </w:p>
    <w:p w:rsidR="008E40DE" w:rsidRDefault="008E40DE" w:rsidP="008E40DE">
      <w:pPr>
        <w:pStyle w:val="aa"/>
        <w:numPr>
          <w:ilvl w:val="0"/>
          <w:numId w:val="74"/>
        </w:numPr>
        <w:spacing w:after="200" w:line="276" w:lineRule="auto"/>
      </w:pPr>
      <w:r>
        <w:t>Картины русских художников: репродукции и описания. Ф.Васильев, И. Шишкин. Демонстрационные материалы.</w:t>
      </w:r>
    </w:p>
    <w:p w:rsidR="008E40DE" w:rsidRDefault="008E40DE" w:rsidP="008E40DE">
      <w:pPr>
        <w:pStyle w:val="aa"/>
        <w:numPr>
          <w:ilvl w:val="0"/>
          <w:numId w:val="74"/>
        </w:numPr>
        <w:spacing w:after="200" w:line="276" w:lineRule="auto"/>
      </w:pPr>
      <w:r>
        <w:t>Картины русских художников: репродукции и описания. В. Васнецов, И. Билибин. Демонстрационные материалы.</w:t>
      </w:r>
    </w:p>
    <w:p w:rsidR="008E40DE" w:rsidRPr="00F5798B" w:rsidRDefault="008E40DE" w:rsidP="008E40DE">
      <w:pPr>
        <w:pStyle w:val="aa"/>
        <w:numPr>
          <w:ilvl w:val="0"/>
          <w:numId w:val="74"/>
        </w:numPr>
        <w:spacing w:after="200" w:line="276" w:lineRule="auto"/>
      </w:pPr>
      <w:r>
        <w:t>Картины русских художников: репродукции и описания. В. Поленов, М. Нестеров. Демонстрационные материалы.</w:t>
      </w:r>
    </w:p>
    <w:p w:rsidR="008E40DE" w:rsidRPr="003029B7" w:rsidRDefault="008E40DE" w:rsidP="008E40DE">
      <w:pPr>
        <w:pStyle w:val="aa"/>
        <w:numPr>
          <w:ilvl w:val="0"/>
          <w:numId w:val="74"/>
        </w:numPr>
        <w:spacing w:after="200" w:line="276" w:lineRule="auto"/>
      </w:pPr>
      <w:r>
        <w:t>Картины русских художников: репродукции и описания. К.Брюллов, А. Венецианов. Демонстрационные материалы.</w:t>
      </w:r>
    </w:p>
    <w:p w:rsidR="008E40DE" w:rsidRDefault="008E40DE" w:rsidP="008E40DE">
      <w:pPr>
        <w:pStyle w:val="aa"/>
        <w:numPr>
          <w:ilvl w:val="0"/>
          <w:numId w:val="74"/>
        </w:numPr>
        <w:spacing w:after="200" w:line="276" w:lineRule="auto"/>
      </w:pPr>
      <w:r>
        <w:t>Петерсон Л.Г., Кочемасова Е.Е. ИГРАЛОЧКА – ступенька к школе. Математика для детей 5 – 6 лет. Демонстрационный материал. –  Издательство «Ювента»</w:t>
      </w:r>
      <w:r w:rsidRPr="00FA1599">
        <w:t xml:space="preserve"> </w:t>
      </w:r>
      <w:r>
        <w:t xml:space="preserve">2008, -  </w:t>
      </w:r>
      <w:smartTag w:uri="urn:schemas-microsoft-com:office:smarttags" w:element="metricconverter">
        <w:smartTagPr>
          <w:attr w:name="ProductID" w:val="50 л"/>
        </w:smartTagPr>
        <w:r>
          <w:t>50 л</w:t>
        </w:r>
      </w:smartTag>
      <w:r>
        <w:t>.</w:t>
      </w:r>
    </w:p>
    <w:p w:rsidR="008E40DE" w:rsidRPr="00FA1599" w:rsidRDefault="008E40DE" w:rsidP="008E40DE">
      <w:pPr>
        <w:pStyle w:val="aa"/>
        <w:numPr>
          <w:ilvl w:val="0"/>
          <w:numId w:val="74"/>
        </w:numPr>
        <w:spacing w:after="200" w:line="276" w:lineRule="auto"/>
      </w:pPr>
      <w:r>
        <w:t>Петерсон Л.Г., Кочемасова Е.Е. ИГРАЛОЧКА – ступенька к школе. Математика для детей 4- 5  лет. Демонстрационный материал.</w:t>
      </w:r>
      <w:r w:rsidRPr="00FA1599">
        <w:t xml:space="preserve"> </w:t>
      </w:r>
      <w:r>
        <w:t>–  Издательство «Ювента»</w:t>
      </w:r>
      <w:r w:rsidRPr="00FA1599">
        <w:t xml:space="preserve"> </w:t>
      </w:r>
      <w:r>
        <w:t xml:space="preserve">2008, -  </w:t>
      </w:r>
      <w:smartTag w:uri="urn:schemas-microsoft-com:office:smarttags" w:element="metricconverter">
        <w:smartTagPr>
          <w:attr w:name="ProductID" w:val="49 л"/>
        </w:smartTagPr>
        <w:r>
          <w:t>49 л</w:t>
        </w:r>
      </w:smartTag>
      <w:r>
        <w:t>.</w:t>
      </w:r>
    </w:p>
    <w:p w:rsidR="008E40DE" w:rsidRDefault="008E40DE" w:rsidP="008E40DE">
      <w:pPr>
        <w:pStyle w:val="aa"/>
        <w:numPr>
          <w:ilvl w:val="0"/>
          <w:numId w:val="74"/>
        </w:numPr>
        <w:spacing w:after="200" w:line="276" w:lineRule="auto"/>
      </w:pPr>
      <w:r>
        <w:t>Петерсон Л.Г., Кочемасова Е.Е. ИГРАЛОЧКА – ступенька к школе. Математика для детей 3 - 4  лет. Демонстрационный материал.</w:t>
      </w:r>
      <w:r w:rsidRPr="00FA1599">
        <w:t xml:space="preserve"> </w:t>
      </w:r>
      <w:r>
        <w:t>–  Издательство «Ювента»</w:t>
      </w:r>
      <w:r w:rsidRPr="00FA1599">
        <w:t xml:space="preserve"> </w:t>
      </w:r>
      <w:r>
        <w:t xml:space="preserve">2015, -  </w:t>
      </w:r>
      <w:smartTag w:uri="urn:schemas-microsoft-com:office:smarttags" w:element="metricconverter">
        <w:smartTagPr>
          <w:attr w:name="ProductID" w:val="44 л"/>
        </w:smartTagPr>
        <w:r>
          <w:t>44 л</w:t>
        </w:r>
      </w:smartTag>
      <w:r>
        <w:t>.</w:t>
      </w:r>
    </w:p>
    <w:p w:rsidR="008E40DE" w:rsidRDefault="008E40DE" w:rsidP="008E40DE">
      <w:pPr>
        <w:pStyle w:val="aa"/>
        <w:numPr>
          <w:ilvl w:val="0"/>
          <w:numId w:val="74"/>
        </w:numPr>
        <w:spacing w:after="200" w:line="276" w:lineRule="auto"/>
      </w:pPr>
      <w:r>
        <w:t>Транспорт: наземный, воздушный, водный. Самолет. Демонстрационный материал для занятий в группах детских садов и индивидуально.</w:t>
      </w:r>
    </w:p>
    <w:p w:rsidR="008E40DE" w:rsidRDefault="008E40DE" w:rsidP="008E40DE">
      <w:pPr>
        <w:pStyle w:val="aa"/>
        <w:numPr>
          <w:ilvl w:val="0"/>
          <w:numId w:val="74"/>
        </w:numPr>
        <w:spacing w:after="200" w:line="276" w:lineRule="auto"/>
      </w:pPr>
      <w:r>
        <w:t>Полхов – майданская роспись. Демонстрационный материал для детей дошкольного возраста. – Издательство «АЙРИСпресс», 2007.</w:t>
      </w:r>
    </w:p>
    <w:p w:rsidR="008E40DE" w:rsidRDefault="008E40DE" w:rsidP="008E40DE">
      <w:pPr>
        <w:pStyle w:val="aa"/>
        <w:numPr>
          <w:ilvl w:val="0"/>
          <w:numId w:val="74"/>
        </w:numPr>
        <w:spacing w:after="200" w:line="276" w:lineRule="auto"/>
      </w:pPr>
      <w:r>
        <w:t>Колесникова Е.В.  Звуки и буквы. Демонстрационный материал и учебно – методическое пособие.</w:t>
      </w:r>
      <w:r w:rsidRPr="00FA1599">
        <w:t xml:space="preserve"> </w:t>
      </w:r>
      <w:r>
        <w:t>–  Издательство «Ювента»</w:t>
      </w:r>
      <w:r w:rsidRPr="00FA1599">
        <w:t xml:space="preserve"> </w:t>
      </w:r>
      <w:r>
        <w:t xml:space="preserve">2013, -  </w:t>
      </w:r>
      <w:smartTag w:uri="urn:schemas-microsoft-com:office:smarttags" w:element="metricconverter">
        <w:smartTagPr>
          <w:attr w:name="ProductID" w:val="40 л"/>
        </w:smartTagPr>
        <w:r>
          <w:t>40 л</w:t>
        </w:r>
      </w:smartTag>
      <w:r>
        <w:t>.</w:t>
      </w:r>
    </w:p>
    <w:p w:rsidR="008E40DE" w:rsidRPr="00FA1599" w:rsidRDefault="008E40DE" w:rsidP="008E40DE">
      <w:pPr>
        <w:pStyle w:val="aa"/>
        <w:numPr>
          <w:ilvl w:val="0"/>
          <w:numId w:val="74"/>
        </w:numPr>
        <w:spacing w:after="200" w:line="276" w:lineRule="auto"/>
      </w:pPr>
      <w:r>
        <w:t>Фесюкова Л.Б.  Беседы по картинкам. Воспитываем сказкой. Демонстрационный материал. Наглядное пособие для воспитателей, учителей и родителей. – Издательство «ТЦ Сфера», 2014. - 12 рис.+12 сх.</w:t>
      </w:r>
    </w:p>
    <w:p w:rsidR="008E40DE" w:rsidRDefault="008E40DE" w:rsidP="008E40DE">
      <w:pPr>
        <w:pStyle w:val="aa"/>
        <w:numPr>
          <w:ilvl w:val="0"/>
          <w:numId w:val="74"/>
        </w:numPr>
        <w:spacing w:after="200" w:line="276" w:lineRule="auto"/>
      </w:pPr>
      <w:r>
        <w:t>Фесюкова Л.Б.  Беседы по картинкам. Моя семья. Демонстрационный материал. Наглядное пособие для воспитателей, учителей и родителей. – Издательство «ТЦ Сфера», 2014. -12 рис.+12 сх.</w:t>
      </w:r>
    </w:p>
    <w:p w:rsidR="008E40DE" w:rsidRDefault="008E40DE" w:rsidP="008E40DE">
      <w:pPr>
        <w:pStyle w:val="aa"/>
        <w:numPr>
          <w:ilvl w:val="0"/>
          <w:numId w:val="74"/>
        </w:numPr>
        <w:spacing w:after="200" w:line="276" w:lineRule="auto"/>
      </w:pPr>
      <w:r>
        <w:t>Фесюкова Л.Б.  Беседы по картинкам. Уроки экологии. Демонстрационный материал. Наглядное пособие для воспитателей, учителей и родителей. – Издательство «ТЦ Сфера», 2014. -16 рис.+8 сх.</w:t>
      </w:r>
    </w:p>
    <w:p w:rsidR="008E40DE" w:rsidRDefault="008E40DE" w:rsidP="008E40DE">
      <w:pPr>
        <w:pStyle w:val="aa"/>
        <w:numPr>
          <w:ilvl w:val="0"/>
          <w:numId w:val="74"/>
        </w:numPr>
        <w:spacing w:after="200" w:line="276" w:lineRule="auto"/>
      </w:pPr>
      <w:r>
        <w:t>Фесюкова Л.Б.  Беседы по картинкам. Чувства. Эмоции. Демонстрационный материал. Наглядное пособие для воспитателей, учителей и родителей. – Издательство «ТЦ Сфера», 2014. -20 кар.</w:t>
      </w:r>
    </w:p>
    <w:p w:rsidR="008E40DE" w:rsidRDefault="008E40DE" w:rsidP="008E40DE">
      <w:pPr>
        <w:pStyle w:val="aa"/>
        <w:numPr>
          <w:ilvl w:val="0"/>
          <w:numId w:val="74"/>
        </w:numPr>
        <w:spacing w:after="200" w:line="276" w:lineRule="auto"/>
      </w:pPr>
      <w:r>
        <w:lastRenderedPageBreak/>
        <w:t>Фесюкова Л.Б.  Беседы по картинкам. Я и другие. Демонстрационный материал. Наглядное пособие для воспитателей, учителей, психологов и родителей. – Издательство «ТЦ Сфера», 2014. -12 рис.</w:t>
      </w:r>
    </w:p>
    <w:p w:rsidR="008E40DE" w:rsidRDefault="008E40DE" w:rsidP="008E40DE">
      <w:pPr>
        <w:pStyle w:val="aa"/>
        <w:numPr>
          <w:ilvl w:val="0"/>
          <w:numId w:val="74"/>
        </w:numPr>
        <w:spacing w:after="200" w:line="276" w:lineRule="auto"/>
      </w:pPr>
      <w:r>
        <w:t>Фесюкова Л.Б.  Беседы по картинкам. Я и мое поведение. Демонстрационный материал. Наглядное пособие для воспитателей, учителей и родителей. – Издательство «ТЦ Сфера», 2014. -12 рис.+12 сх.</w:t>
      </w:r>
    </w:p>
    <w:p w:rsidR="008E40DE" w:rsidRDefault="008E40DE" w:rsidP="008E40DE">
      <w:pPr>
        <w:pStyle w:val="aa"/>
        <w:numPr>
          <w:ilvl w:val="0"/>
          <w:numId w:val="74"/>
        </w:numPr>
        <w:spacing w:after="200" w:line="276" w:lineRule="auto"/>
      </w:pPr>
      <w:r>
        <w:t>Фесюкова Л.Б.  Беседы по картинкам. Я расту.  Демонстрационный материал. Наглядное пособие для воспитателей, учителей и психологов. – Издательство «ТЦ Сфера», 2014. -14 рис.+8 сх.</w:t>
      </w:r>
    </w:p>
    <w:p w:rsidR="008E40DE" w:rsidRDefault="008E40DE" w:rsidP="008E40DE">
      <w:pPr>
        <w:pStyle w:val="aa"/>
        <w:numPr>
          <w:ilvl w:val="0"/>
          <w:numId w:val="74"/>
        </w:numPr>
        <w:spacing w:after="200" w:line="276" w:lineRule="auto"/>
      </w:pPr>
      <w:r>
        <w:t>Колесникова Е.В. Математика для детей 4- 5 лет. Демонстрационный материал по формированию элементарных математических представлений. – Издательств</w:t>
      </w:r>
      <w:proofErr w:type="gramStart"/>
      <w:r>
        <w:t>о ООО</w:t>
      </w:r>
      <w:proofErr w:type="gramEnd"/>
      <w:r>
        <w:t xml:space="preserve"> «Творческий Центр Сфера», 2012. </w:t>
      </w:r>
    </w:p>
    <w:p w:rsidR="008E40DE" w:rsidRDefault="008E40DE" w:rsidP="008E40DE">
      <w:pPr>
        <w:pStyle w:val="aa"/>
        <w:numPr>
          <w:ilvl w:val="0"/>
          <w:numId w:val="74"/>
        </w:numPr>
        <w:spacing w:after="200" w:line="276" w:lineRule="auto"/>
      </w:pPr>
      <w:r>
        <w:t>Воронкевич  О.А. Добро пожаловать в экологию! Демонстрационные картины и динамические модели для занятий с детьми 6 -7- лет (Подготовительная к школе группа).</w:t>
      </w:r>
      <w:r w:rsidRPr="008C608C">
        <w:t xml:space="preserve"> </w:t>
      </w:r>
      <w:r>
        <w:t xml:space="preserve"> – СПб</w:t>
      </w:r>
      <w:proofErr w:type="gramStart"/>
      <w:r>
        <w:t xml:space="preserve">. : </w:t>
      </w:r>
      <w:proofErr w:type="gramEnd"/>
      <w:r>
        <w:t xml:space="preserve">ООО «ИЗДАТЕЛЬСТВО «ДЕТСТВО – ПРЕСС», 2015. </w:t>
      </w:r>
    </w:p>
    <w:p w:rsidR="008E40DE" w:rsidRDefault="008E40DE" w:rsidP="008E40DE">
      <w:pPr>
        <w:pStyle w:val="aa"/>
        <w:numPr>
          <w:ilvl w:val="0"/>
          <w:numId w:val="74"/>
        </w:numPr>
        <w:spacing w:after="200" w:line="276" w:lineRule="auto"/>
      </w:pPr>
      <w:r>
        <w:t xml:space="preserve"> Воронкевич  О.А. Добро пожаловать в экологию! Демонстрационные картины и динамические модели для занятий с детьми 5 -6- лет (старшая группа).</w:t>
      </w:r>
      <w:r w:rsidRPr="008C608C">
        <w:t xml:space="preserve"> </w:t>
      </w:r>
      <w:r>
        <w:t xml:space="preserve"> – СПб</w:t>
      </w:r>
      <w:proofErr w:type="gramStart"/>
      <w:r>
        <w:t xml:space="preserve">. : </w:t>
      </w:r>
      <w:proofErr w:type="gramEnd"/>
      <w:r>
        <w:t xml:space="preserve">ООО «ИЗДАТЕЛЬСТВО «ДЕТСТВО – ПРЕСС», 2011. </w:t>
      </w:r>
    </w:p>
    <w:p w:rsidR="008E40DE" w:rsidRDefault="008E40DE" w:rsidP="008E40DE">
      <w:pPr>
        <w:pStyle w:val="aa"/>
        <w:numPr>
          <w:ilvl w:val="0"/>
          <w:numId w:val="74"/>
        </w:numPr>
        <w:spacing w:after="200" w:line="276" w:lineRule="auto"/>
      </w:pPr>
      <w:r>
        <w:t>Воронкевич  О.А. Добро пожаловать в экологию! Демонстрационные картины и динамические модели для занятий с детьми 4 -5- лет (средняя группа).</w:t>
      </w:r>
      <w:r w:rsidRPr="008C608C">
        <w:t xml:space="preserve"> </w:t>
      </w:r>
      <w:r>
        <w:t xml:space="preserve"> – СПб</w:t>
      </w:r>
      <w:proofErr w:type="gramStart"/>
      <w:r>
        <w:t xml:space="preserve">. : </w:t>
      </w:r>
      <w:proofErr w:type="gramEnd"/>
      <w:r>
        <w:t xml:space="preserve">ООО «ИЗДАТЕЛЬСТВО «ДЕТСТВО – ПРЕСС», 2011. </w:t>
      </w:r>
    </w:p>
    <w:p w:rsidR="008E40DE" w:rsidRDefault="008E40DE" w:rsidP="008E40DE">
      <w:pPr>
        <w:pStyle w:val="aa"/>
        <w:numPr>
          <w:ilvl w:val="0"/>
          <w:numId w:val="74"/>
        </w:numPr>
        <w:spacing w:after="200" w:line="276" w:lineRule="auto"/>
      </w:pPr>
      <w:r>
        <w:t>Лыкова И.А. Художественный труд в детском саду. Подготовительная группа. Наглядно – методическое пособие. – Издательский дом «Цветной мир», 2010.</w:t>
      </w:r>
    </w:p>
    <w:p w:rsidR="008E40DE" w:rsidRPr="00FA1599" w:rsidRDefault="008E40DE" w:rsidP="008E40DE">
      <w:pPr>
        <w:pStyle w:val="aa"/>
        <w:numPr>
          <w:ilvl w:val="0"/>
          <w:numId w:val="74"/>
        </w:numPr>
        <w:spacing w:after="200" w:line="276" w:lineRule="auto"/>
      </w:pPr>
      <w:r>
        <w:t>Лыкова И.А. Художественный труд в детском саду. Средняя  группа. Наглядно – методическое пособие. – Издательский дом «Цветной мир», 2010.</w:t>
      </w:r>
    </w:p>
    <w:p w:rsidR="008E40DE" w:rsidRPr="00FA1599" w:rsidRDefault="008E40DE" w:rsidP="008E40DE">
      <w:pPr>
        <w:pStyle w:val="aa"/>
        <w:numPr>
          <w:ilvl w:val="0"/>
          <w:numId w:val="74"/>
        </w:numPr>
        <w:spacing w:after="200" w:line="276" w:lineRule="auto"/>
      </w:pPr>
      <w:r>
        <w:t>Лыкова И.А. Художественный труд в детском саду. Старшая  группа. Наглядно – методическое пособие. – Издательский дом «Цветной мир», 2010.</w:t>
      </w:r>
    </w:p>
    <w:p w:rsidR="008E40DE" w:rsidRDefault="008E40DE" w:rsidP="008E40DE">
      <w:pPr>
        <w:pStyle w:val="aa"/>
        <w:numPr>
          <w:ilvl w:val="0"/>
          <w:numId w:val="74"/>
        </w:numPr>
        <w:spacing w:after="200" w:line="276" w:lineRule="auto"/>
      </w:pPr>
      <w:r>
        <w:t>Гербова В.В. Развитие речи в детском саду. Наглядно – дидактическое пособие. Для занятий с детьми 4 -6 лет. – М.: Мозаика-Синтез, 2014.</w:t>
      </w:r>
    </w:p>
    <w:p w:rsidR="008E40DE" w:rsidRDefault="008E40DE" w:rsidP="008E40DE">
      <w:pPr>
        <w:pStyle w:val="aa"/>
        <w:numPr>
          <w:ilvl w:val="0"/>
          <w:numId w:val="74"/>
        </w:numPr>
        <w:spacing w:after="200" w:line="276" w:lineRule="auto"/>
      </w:pPr>
      <w:r>
        <w:t xml:space="preserve">Дурова И.В. Тематический словарь в картинках. Мир животных: </w:t>
      </w:r>
      <w:proofErr w:type="gramStart"/>
      <w:r>
        <w:t>Домашние животные, «Дикие животные (звери) средней полосы»,  «Дикие животные (звери) и птицы жарких и холодных стран», «Домашние птицы», «Дикие птицы средней полосы», «Насекомые», «Земноводные и пресмыкающиеся», «Рыбы».</w:t>
      </w:r>
      <w:proofErr w:type="gramEnd"/>
      <w:r>
        <w:t xml:space="preserve">  Для занятий с детьми 5 – 7 лет. – Программа «Счастливый ребенок». – М.: Школьная Книга, 2012. -92 с.: цв. ил.</w:t>
      </w:r>
    </w:p>
    <w:p w:rsidR="008E40DE" w:rsidRPr="00FA1599" w:rsidRDefault="008E40DE" w:rsidP="008E40DE">
      <w:pPr>
        <w:pStyle w:val="aa"/>
        <w:numPr>
          <w:ilvl w:val="0"/>
          <w:numId w:val="74"/>
        </w:numPr>
        <w:spacing w:after="200" w:line="276" w:lineRule="auto"/>
      </w:pPr>
      <w:r>
        <w:t>Вильшанская А.Д. Тематический словарь в картинках. Мир человека: Я и мои чувства, настроение, эмоции. – М.: Школьная Книга, 2015. -20 с.: цв. ил</w:t>
      </w:r>
      <w:proofErr w:type="gramStart"/>
      <w:r>
        <w:t>.</w:t>
      </w:r>
      <w:proofErr w:type="gramEnd"/>
      <w:r>
        <w:t xml:space="preserve"> +</w:t>
      </w:r>
      <w:proofErr w:type="gramStart"/>
      <w:r>
        <w:t>в</w:t>
      </w:r>
      <w:proofErr w:type="gramEnd"/>
      <w:r>
        <w:t>кл.</w:t>
      </w:r>
    </w:p>
    <w:p w:rsidR="008E40DE" w:rsidRDefault="008E40DE" w:rsidP="008E40DE">
      <w:pPr>
        <w:pStyle w:val="aa"/>
        <w:numPr>
          <w:ilvl w:val="0"/>
          <w:numId w:val="74"/>
        </w:numPr>
        <w:spacing w:after="200" w:line="276" w:lineRule="auto"/>
      </w:pPr>
      <w:r>
        <w:t>Дурова И.В.</w:t>
      </w:r>
      <w:r w:rsidRPr="00384078">
        <w:t xml:space="preserve"> </w:t>
      </w:r>
      <w:r>
        <w:t xml:space="preserve">Тематический словарь в картинках. Мир растений и грибов: Фрукты. Овощи. Ягоды. Грибы. Цветы. Деревья. Для занятий с детьми 5-7 лет. – Программа «Счастливый ребенок».  – М.: Школьная Книга, 2016. -64 с.: цв. ил. </w:t>
      </w:r>
    </w:p>
    <w:p w:rsidR="008E40DE" w:rsidRDefault="008E40DE" w:rsidP="008E40DE">
      <w:pPr>
        <w:pStyle w:val="aa"/>
        <w:numPr>
          <w:ilvl w:val="0"/>
          <w:numId w:val="74"/>
        </w:numPr>
        <w:spacing w:after="200" w:line="276" w:lineRule="auto"/>
      </w:pPr>
      <w:r>
        <w:t>Любимые герои сказок. «Колобок», «Репка» / Тематический словарь в картинках. – Программа «Я – человек». – М.: Школьная пресса, 2010. – 24 с.: цв. ил</w:t>
      </w:r>
      <w:proofErr w:type="gramStart"/>
      <w:r>
        <w:t>.</w:t>
      </w:r>
      <w:proofErr w:type="gramEnd"/>
      <w:r>
        <w:t xml:space="preserve"> +</w:t>
      </w:r>
      <w:proofErr w:type="gramStart"/>
      <w:r>
        <w:t>в</w:t>
      </w:r>
      <w:proofErr w:type="gramEnd"/>
      <w:r>
        <w:t xml:space="preserve">кл. – (Дошкольное воспитание и обучение –  приложение к журналу «Воспитание школьников»; Вып. 227). </w:t>
      </w:r>
    </w:p>
    <w:p w:rsidR="008E40DE" w:rsidRPr="00FA1599" w:rsidRDefault="008E40DE" w:rsidP="008E40DE">
      <w:pPr>
        <w:pStyle w:val="aa"/>
        <w:numPr>
          <w:ilvl w:val="0"/>
          <w:numId w:val="74"/>
        </w:numPr>
        <w:spacing w:after="200" w:line="276" w:lineRule="auto"/>
      </w:pPr>
      <w:r>
        <w:t>Любимые герои сказок. «Тараканище», «Федорино горе»/ Тематический словарь в картинках. – Программа «Я – человек». – М.: Школьная пресса, 2014. – 24 с.: цв. ил</w:t>
      </w:r>
      <w:proofErr w:type="gramStart"/>
      <w:r>
        <w:t>.</w:t>
      </w:r>
      <w:proofErr w:type="gramEnd"/>
      <w:r>
        <w:t xml:space="preserve"> +</w:t>
      </w:r>
      <w:proofErr w:type="gramStart"/>
      <w:r>
        <w:t>в</w:t>
      </w:r>
      <w:proofErr w:type="gramEnd"/>
      <w:r>
        <w:t xml:space="preserve">кл. </w:t>
      </w:r>
    </w:p>
    <w:p w:rsidR="008E40DE" w:rsidRDefault="008E40DE" w:rsidP="008E40DE">
      <w:pPr>
        <w:pStyle w:val="aa"/>
        <w:numPr>
          <w:ilvl w:val="0"/>
          <w:numId w:val="74"/>
        </w:numPr>
        <w:spacing w:after="200" w:line="276" w:lineRule="auto"/>
      </w:pPr>
      <w:r>
        <w:lastRenderedPageBreak/>
        <w:t>Любимые герои сказок. «Айболит» / Тематический словарь в картинках. – Программа «Я – человек». – М.: Школьная пресса, 2012. – 24 с.: цв. ил</w:t>
      </w:r>
      <w:proofErr w:type="gramStart"/>
      <w:r>
        <w:t>.</w:t>
      </w:r>
      <w:proofErr w:type="gramEnd"/>
      <w:r>
        <w:t xml:space="preserve"> +</w:t>
      </w:r>
      <w:proofErr w:type="gramStart"/>
      <w:r>
        <w:t>в</w:t>
      </w:r>
      <w:proofErr w:type="gramEnd"/>
      <w:r>
        <w:t xml:space="preserve">кл. – (Дошкольное воспитание и обучение –  приложение к журналу «Воспитание школьников»; Вып. 292). </w:t>
      </w:r>
    </w:p>
    <w:p w:rsidR="008E40DE" w:rsidRDefault="008E40DE" w:rsidP="008E40DE">
      <w:pPr>
        <w:pStyle w:val="aa"/>
        <w:numPr>
          <w:ilvl w:val="0"/>
          <w:numId w:val="74"/>
        </w:numPr>
        <w:spacing w:after="200" w:line="276" w:lineRule="auto"/>
      </w:pPr>
      <w:r>
        <w:t>Любимые герои сказок. «Муха - Цокотуха», «Мойдодыр» / Тематический словарь в картинках. – Программа «Я – человек». – М.: Школьная пресса, 2012. – 24 с.: цв. ил</w:t>
      </w:r>
      <w:proofErr w:type="gramStart"/>
      <w:r>
        <w:t>.</w:t>
      </w:r>
      <w:proofErr w:type="gramEnd"/>
      <w:r>
        <w:t xml:space="preserve"> +</w:t>
      </w:r>
      <w:proofErr w:type="gramStart"/>
      <w:r>
        <w:t>в</w:t>
      </w:r>
      <w:proofErr w:type="gramEnd"/>
      <w:r>
        <w:t xml:space="preserve">кл. – (Дошкольное воспитание и обучение –  приложение к журналу «Воспитание школьников»; Вып. 286). </w:t>
      </w:r>
    </w:p>
    <w:p w:rsidR="008E40DE" w:rsidRDefault="008E40DE" w:rsidP="008E40DE">
      <w:pPr>
        <w:pStyle w:val="aa"/>
        <w:numPr>
          <w:ilvl w:val="0"/>
          <w:numId w:val="74"/>
        </w:numPr>
        <w:spacing w:after="200" w:line="276" w:lineRule="auto"/>
      </w:pPr>
      <w:r>
        <w:t>Любимые герои сказок. «Маша и</w:t>
      </w:r>
      <w:r w:rsidR="007D7ADD">
        <w:t xml:space="preserve"> </w:t>
      </w:r>
      <w:r>
        <w:t>медведь», «Мужик и медведь»/ Тематический словарь в картинках. – Программа «Я – человек». – М.: Школьная пресса, 2011. – 24 с.: цв. ил</w:t>
      </w:r>
      <w:proofErr w:type="gramStart"/>
      <w:r>
        <w:t>.</w:t>
      </w:r>
      <w:proofErr w:type="gramEnd"/>
      <w:r>
        <w:t xml:space="preserve"> +</w:t>
      </w:r>
      <w:proofErr w:type="gramStart"/>
      <w:r>
        <w:t>в</w:t>
      </w:r>
      <w:proofErr w:type="gramEnd"/>
      <w:r>
        <w:t xml:space="preserve">кл. – (Дошкольное воспитание и обучение –  приложение к журналу «Воспитание школьников»; Вып. 265). </w:t>
      </w:r>
    </w:p>
    <w:p w:rsidR="008E40DE" w:rsidRDefault="008E40DE" w:rsidP="008E40DE">
      <w:pPr>
        <w:pStyle w:val="aa"/>
        <w:numPr>
          <w:ilvl w:val="0"/>
          <w:numId w:val="74"/>
        </w:numPr>
        <w:spacing w:after="200" w:line="276" w:lineRule="auto"/>
      </w:pPr>
      <w:r>
        <w:t>Любимые герои сказок. «Лиса и журавль», «Журавль и цапля» / Тематический словарь в картинках. – Программа «Я – человек». – М.: Школьная пресса, 2011. – 24 с.: цв. ил</w:t>
      </w:r>
      <w:proofErr w:type="gramStart"/>
      <w:r>
        <w:t>.</w:t>
      </w:r>
      <w:proofErr w:type="gramEnd"/>
      <w:r>
        <w:t xml:space="preserve"> +</w:t>
      </w:r>
      <w:proofErr w:type="gramStart"/>
      <w:r>
        <w:t>в</w:t>
      </w:r>
      <w:proofErr w:type="gramEnd"/>
      <w:r>
        <w:t xml:space="preserve">кл. – (Дошкольное воспитание и обучение –  приложение к журналу «Воспитание школьников»; Вып. 275). </w:t>
      </w:r>
    </w:p>
    <w:p w:rsidR="008E40DE" w:rsidRPr="00336ABD" w:rsidRDefault="008E40DE" w:rsidP="008E40DE">
      <w:pPr>
        <w:pStyle w:val="aa"/>
        <w:numPr>
          <w:ilvl w:val="0"/>
          <w:numId w:val="74"/>
        </w:numPr>
        <w:spacing w:after="200" w:line="276" w:lineRule="auto"/>
      </w:pPr>
      <w:r w:rsidRPr="00336ABD">
        <w:t xml:space="preserve">Главные герои любимых писателей / Тематический словарь в картинках. – Программа «Я – человек». – М.: Школьная книга, 2014. – 40 с.: цв. ил. + Портреты и биографии писателей (64 с.) </w:t>
      </w:r>
      <w:r>
        <w:t xml:space="preserve"> + Методические рекомендации (96 </w:t>
      </w:r>
      <w:proofErr w:type="gramStart"/>
      <w:r>
        <w:t>с</w:t>
      </w:r>
      <w:proofErr w:type="gramEnd"/>
      <w:r>
        <w:t>.)</w:t>
      </w:r>
    </w:p>
    <w:p w:rsidR="008E40DE" w:rsidRPr="00FA1599" w:rsidRDefault="008E40DE" w:rsidP="008E40DE">
      <w:pPr>
        <w:pStyle w:val="aa"/>
      </w:pPr>
    </w:p>
    <w:p w:rsidR="0064538E" w:rsidRDefault="0064538E" w:rsidP="00B46AC9">
      <w:pPr>
        <w:jc w:val="center"/>
        <w:outlineLvl w:val="2"/>
      </w:pPr>
    </w:p>
    <w:p w:rsidR="0064538E" w:rsidRDefault="0064538E" w:rsidP="00B46AC9">
      <w:pPr>
        <w:jc w:val="center"/>
        <w:outlineLvl w:val="2"/>
      </w:pPr>
    </w:p>
    <w:p w:rsidR="0064538E" w:rsidRDefault="0064538E" w:rsidP="008E40DE">
      <w:pPr>
        <w:outlineLvl w:val="2"/>
      </w:pPr>
    </w:p>
    <w:p w:rsidR="0064538E" w:rsidRDefault="0064538E" w:rsidP="00B46AC9">
      <w:pPr>
        <w:jc w:val="center"/>
        <w:outlineLvl w:val="2"/>
      </w:pPr>
    </w:p>
    <w:p w:rsidR="0064538E" w:rsidRDefault="0064538E" w:rsidP="00B46AC9">
      <w:pPr>
        <w:jc w:val="center"/>
        <w:outlineLvl w:val="2"/>
      </w:pPr>
    </w:p>
    <w:p w:rsidR="0064538E" w:rsidRDefault="0064538E" w:rsidP="00B46AC9">
      <w:pPr>
        <w:jc w:val="center"/>
        <w:outlineLvl w:val="2"/>
      </w:pPr>
    </w:p>
    <w:p w:rsidR="007A6F67" w:rsidRDefault="007A6F67" w:rsidP="007A6F67">
      <w:bookmarkStart w:id="6" w:name="_GoBack"/>
      <w:bookmarkEnd w:id="6"/>
    </w:p>
    <w:p w:rsidR="0064538E" w:rsidRDefault="0064538E" w:rsidP="007A6F67"/>
    <w:p w:rsidR="0064538E" w:rsidRDefault="0064538E" w:rsidP="007A6F67"/>
    <w:p w:rsidR="0064538E" w:rsidRDefault="0064538E" w:rsidP="007A6F67"/>
    <w:p w:rsidR="0064538E" w:rsidRDefault="0064538E" w:rsidP="007A6F67"/>
    <w:p w:rsidR="0064538E" w:rsidRDefault="0064538E" w:rsidP="007A6F67"/>
    <w:p w:rsidR="0064538E" w:rsidRDefault="0064538E" w:rsidP="007A6F67"/>
    <w:p w:rsidR="0064538E" w:rsidRDefault="0064538E" w:rsidP="007A6F67"/>
    <w:p w:rsidR="0064538E" w:rsidRDefault="0064538E" w:rsidP="007A6F67"/>
    <w:p w:rsidR="0064538E" w:rsidRDefault="0064538E" w:rsidP="007A6F67"/>
    <w:p w:rsidR="0064538E" w:rsidRDefault="0064538E" w:rsidP="007A6F67"/>
    <w:p w:rsidR="0064538E" w:rsidRDefault="0064538E" w:rsidP="007A6F67"/>
    <w:p w:rsidR="0064538E" w:rsidRDefault="0064538E" w:rsidP="007A6F67"/>
    <w:p w:rsidR="0064538E" w:rsidRDefault="0064538E" w:rsidP="007A6F67"/>
    <w:p w:rsidR="00E218A9" w:rsidRDefault="00E218A9" w:rsidP="007A6F67"/>
    <w:p w:rsidR="00E218A9" w:rsidRDefault="00E218A9" w:rsidP="007A6F67"/>
    <w:p w:rsidR="00E218A9" w:rsidRDefault="00E218A9" w:rsidP="007A6F67"/>
    <w:p w:rsidR="00E218A9" w:rsidRDefault="00E218A9" w:rsidP="007A6F67"/>
    <w:p w:rsidR="00E218A9" w:rsidRDefault="00E218A9" w:rsidP="007A6F67"/>
    <w:p w:rsidR="00E218A9" w:rsidRDefault="00E218A9" w:rsidP="007A6F67"/>
    <w:p w:rsidR="00E218A9" w:rsidRDefault="00E218A9" w:rsidP="007A6F67"/>
    <w:p w:rsidR="0064538E" w:rsidRDefault="0064538E" w:rsidP="007A6F67"/>
    <w:p w:rsidR="0064538E" w:rsidRDefault="0064538E" w:rsidP="007A6F67"/>
    <w:p w:rsidR="0064538E" w:rsidRDefault="0064538E" w:rsidP="007A6F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6480"/>
        <w:gridCol w:w="2726"/>
      </w:tblGrid>
      <w:tr w:rsidR="00807173" w:rsidRPr="009E15E5">
        <w:tc>
          <w:tcPr>
            <w:tcW w:w="10420" w:type="dxa"/>
            <w:gridSpan w:val="3"/>
          </w:tcPr>
          <w:p w:rsidR="00807173" w:rsidRDefault="00807173" w:rsidP="00937C3F">
            <w:pPr>
              <w:jc w:val="center"/>
            </w:pPr>
          </w:p>
          <w:p w:rsidR="0064538E" w:rsidRDefault="0064538E" w:rsidP="00937C3F">
            <w:pPr>
              <w:jc w:val="center"/>
            </w:pPr>
          </w:p>
          <w:p w:rsidR="0064538E" w:rsidRDefault="0064538E" w:rsidP="00937C3F">
            <w:pPr>
              <w:jc w:val="center"/>
            </w:pPr>
          </w:p>
          <w:p w:rsidR="00807173" w:rsidRPr="009E15E5" w:rsidRDefault="00807173" w:rsidP="00937C3F">
            <w:pPr>
              <w:jc w:val="center"/>
            </w:pPr>
            <w:r w:rsidRPr="009E15E5">
              <w:t>ОБОРУДОВАНИЕ ФИЗКУЛЬТУРНОГО ЗАЛА</w:t>
            </w:r>
            <w:r>
              <w:t xml:space="preserve"> ДЛЯ ДЕТЕЙ ЯСЕЛЬНЫХ ГРУПП</w:t>
            </w:r>
          </w:p>
          <w:p w:rsidR="00807173" w:rsidRPr="009E15E5" w:rsidRDefault="00807173" w:rsidP="00937C3F">
            <w:pPr>
              <w:jc w:val="center"/>
            </w:pPr>
          </w:p>
        </w:tc>
      </w:tr>
      <w:tr w:rsidR="00807173" w:rsidRPr="009E15E5">
        <w:tc>
          <w:tcPr>
            <w:tcW w:w="1214" w:type="dxa"/>
          </w:tcPr>
          <w:p w:rsidR="00807173" w:rsidRPr="009E15E5" w:rsidRDefault="00807173" w:rsidP="00937C3F">
            <w:pPr>
              <w:jc w:val="center"/>
            </w:pPr>
            <w:r w:rsidRPr="009E15E5">
              <w:t>№</w:t>
            </w:r>
          </w:p>
          <w:p w:rsidR="00807173" w:rsidRPr="009E15E5" w:rsidRDefault="00807173" w:rsidP="00937C3F">
            <w:pPr>
              <w:jc w:val="center"/>
            </w:pPr>
          </w:p>
        </w:tc>
        <w:tc>
          <w:tcPr>
            <w:tcW w:w="6480" w:type="dxa"/>
          </w:tcPr>
          <w:p w:rsidR="00807173" w:rsidRPr="009E15E5" w:rsidRDefault="00807173" w:rsidP="00937C3F">
            <w:pPr>
              <w:jc w:val="center"/>
            </w:pPr>
            <w:r w:rsidRPr="009E15E5">
              <w:t>Наименование</w:t>
            </w:r>
          </w:p>
        </w:tc>
        <w:tc>
          <w:tcPr>
            <w:tcW w:w="2726" w:type="dxa"/>
          </w:tcPr>
          <w:p w:rsidR="00807173" w:rsidRPr="009E15E5" w:rsidRDefault="00807173" w:rsidP="00937C3F">
            <w:pPr>
              <w:jc w:val="center"/>
            </w:pPr>
            <w:r w:rsidRPr="009E15E5">
              <w:t xml:space="preserve">Количество </w:t>
            </w:r>
          </w:p>
        </w:tc>
      </w:tr>
      <w:tr w:rsidR="00807173" w:rsidRPr="009E15E5">
        <w:tc>
          <w:tcPr>
            <w:tcW w:w="1214" w:type="dxa"/>
          </w:tcPr>
          <w:p w:rsidR="00807173" w:rsidRPr="009E15E5" w:rsidRDefault="00807173" w:rsidP="00937C3F">
            <w:pPr>
              <w:pStyle w:val="aa"/>
              <w:numPr>
                <w:ilvl w:val="0"/>
                <w:numId w:val="34"/>
              </w:numPr>
              <w:jc w:val="center"/>
            </w:pPr>
          </w:p>
        </w:tc>
        <w:tc>
          <w:tcPr>
            <w:tcW w:w="6480" w:type="dxa"/>
          </w:tcPr>
          <w:p w:rsidR="00807173" w:rsidRPr="00AA63E5" w:rsidRDefault="00807173" w:rsidP="00937C3F">
            <w:r>
              <w:t>Лесенка-манеж</w:t>
            </w:r>
          </w:p>
        </w:tc>
        <w:tc>
          <w:tcPr>
            <w:tcW w:w="2726" w:type="dxa"/>
          </w:tcPr>
          <w:p w:rsidR="00807173" w:rsidRPr="009E15E5" w:rsidRDefault="00807173" w:rsidP="00937C3F">
            <w:pPr>
              <w:jc w:val="center"/>
            </w:pPr>
            <w:r w:rsidRPr="009E15E5">
              <w:t>2</w:t>
            </w:r>
          </w:p>
        </w:tc>
      </w:tr>
      <w:tr w:rsidR="00807173" w:rsidRPr="009E15E5">
        <w:tc>
          <w:tcPr>
            <w:tcW w:w="1214" w:type="dxa"/>
          </w:tcPr>
          <w:p w:rsidR="00807173" w:rsidRPr="009E15E5" w:rsidRDefault="00807173" w:rsidP="00937C3F">
            <w:pPr>
              <w:pStyle w:val="aa"/>
              <w:numPr>
                <w:ilvl w:val="0"/>
                <w:numId w:val="34"/>
              </w:numPr>
              <w:jc w:val="center"/>
            </w:pPr>
          </w:p>
        </w:tc>
        <w:tc>
          <w:tcPr>
            <w:tcW w:w="6480" w:type="dxa"/>
          </w:tcPr>
          <w:p w:rsidR="00807173" w:rsidRPr="009E15E5" w:rsidRDefault="00807173" w:rsidP="00937C3F">
            <w:r>
              <w:t>Горка</w:t>
            </w:r>
          </w:p>
        </w:tc>
        <w:tc>
          <w:tcPr>
            <w:tcW w:w="2726" w:type="dxa"/>
          </w:tcPr>
          <w:p w:rsidR="00807173" w:rsidRPr="009E15E5" w:rsidRDefault="00807173" w:rsidP="00937C3F">
            <w:pPr>
              <w:jc w:val="center"/>
            </w:pPr>
            <w:r>
              <w:t>2</w:t>
            </w:r>
          </w:p>
        </w:tc>
      </w:tr>
      <w:tr w:rsidR="00807173" w:rsidRPr="009E15E5">
        <w:trPr>
          <w:trHeight w:val="386"/>
        </w:trPr>
        <w:tc>
          <w:tcPr>
            <w:tcW w:w="1214" w:type="dxa"/>
          </w:tcPr>
          <w:p w:rsidR="00807173" w:rsidRPr="009E15E5" w:rsidRDefault="00807173" w:rsidP="00937C3F">
            <w:pPr>
              <w:pStyle w:val="aa"/>
              <w:numPr>
                <w:ilvl w:val="0"/>
                <w:numId w:val="34"/>
              </w:numPr>
              <w:jc w:val="center"/>
            </w:pPr>
          </w:p>
        </w:tc>
        <w:tc>
          <w:tcPr>
            <w:tcW w:w="6480" w:type="dxa"/>
          </w:tcPr>
          <w:p w:rsidR="00807173" w:rsidRPr="00AA63E5" w:rsidRDefault="00807173" w:rsidP="00937C3F">
            <w:r>
              <w:t>Гимнастическая стенка 1500х1300, расстояние между перекладинами 150мм</w:t>
            </w:r>
          </w:p>
        </w:tc>
        <w:tc>
          <w:tcPr>
            <w:tcW w:w="2726" w:type="dxa"/>
          </w:tcPr>
          <w:p w:rsidR="00807173" w:rsidRPr="009E15E5" w:rsidRDefault="00EF57F5" w:rsidP="00937C3F">
            <w:pPr>
              <w:jc w:val="center"/>
            </w:pPr>
            <w:r>
              <w:t>2</w:t>
            </w:r>
          </w:p>
        </w:tc>
      </w:tr>
      <w:tr w:rsidR="00807173">
        <w:tc>
          <w:tcPr>
            <w:tcW w:w="1214" w:type="dxa"/>
          </w:tcPr>
          <w:p w:rsidR="00807173" w:rsidRPr="009E15E5" w:rsidRDefault="00EF57F5" w:rsidP="00937C3F">
            <w:pPr>
              <w:pStyle w:val="aa"/>
              <w:ind w:left="0"/>
              <w:jc w:val="center"/>
            </w:pPr>
            <w:r>
              <w:t>4</w:t>
            </w:r>
            <w:r w:rsidR="00807173">
              <w:t>.</w:t>
            </w:r>
          </w:p>
        </w:tc>
        <w:tc>
          <w:tcPr>
            <w:tcW w:w="6480" w:type="dxa"/>
          </w:tcPr>
          <w:p w:rsidR="00807173" w:rsidRDefault="00807173" w:rsidP="00937C3F">
            <w:r>
              <w:t>Дуга малая высота -300мм, ширина -500мм</w:t>
            </w:r>
          </w:p>
        </w:tc>
        <w:tc>
          <w:tcPr>
            <w:tcW w:w="2726" w:type="dxa"/>
          </w:tcPr>
          <w:p w:rsidR="00807173" w:rsidRDefault="00807173" w:rsidP="00937C3F">
            <w:pPr>
              <w:jc w:val="center"/>
            </w:pPr>
            <w:r>
              <w:t>2</w:t>
            </w:r>
          </w:p>
        </w:tc>
      </w:tr>
      <w:tr w:rsidR="00807173">
        <w:tc>
          <w:tcPr>
            <w:tcW w:w="1214" w:type="dxa"/>
          </w:tcPr>
          <w:p w:rsidR="00807173" w:rsidRPr="009E15E5" w:rsidRDefault="00EF57F5" w:rsidP="00937C3F">
            <w:pPr>
              <w:pStyle w:val="aa"/>
              <w:ind w:left="0"/>
              <w:jc w:val="center"/>
            </w:pPr>
            <w:r>
              <w:t>5</w:t>
            </w:r>
            <w:r w:rsidR="00807173">
              <w:t>.</w:t>
            </w:r>
          </w:p>
        </w:tc>
        <w:tc>
          <w:tcPr>
            <w:tcW w:w="6480" w:type="dxa"/>
          </w:tcPr>
          <w:p w:rsidR="00807173" w:rsidRDefault="00EF57F5" w:rsidP="00937C3F">
            <w:r>
              <w:t>Доска с ребристой поверхностью 1500х200х30</w:t>
            </w:r>
          </w:p>
        </w:tc>
        <w:tc>
          <w:tcPr>
            <w:tcW w:w="2726" w:type="dxa"/>
          </w:tcPr>
          <w:p w:rsidR="00807173" w:rsidRDefault="00807173" w:rsidP="00937C3F">
            <w:pPr>
              <w:jc w:val="center"/>
            </w:pPr>
            <w:r>
              <w:t>1</w:t>
            </w:r>
          </w:p>
        </w:tc>
      </w:tr>
    </w:tbl>
    <w:p w:rsidR="0061090D" w:rsidRDefault="0061090D" w:rsidP="00E81E2E">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6480"/>
        <w:gridCol w:w="2726"/>
      </w:tblGrid>
      <w:tr w:rsidR="00C72D5D" w:rsidRPr="009E15E5">
        <w:tc>
          <w:tcPr>
            <w:tcW w:w="10420" w:type="dxa"/>
            <w:gridSpan w:val="3"/>
          </w:tcPr>
          <w:p w:rsidR="00C72D5D" w:rsidRDefault="00C72D5D" w:rsidP="00C72D5D">
            <w:pPr>
              <w:jc w:val="center"/>
            </w:pPr>
          </w:p>
          <w:p w:rsidR="00C72D5D" w:rsidRPr="009E15E5" w:rsidRDefault="00C72D5D" w:rsidP="00C72D5D">
            <w:pPr>
              <w:jc w:val="center"/>
            </w:pPr>
            <w:r w:rsidRPr="009E15E5">
              <w:t>ОБОРУДОВАНИЕ ФИЗКУЛЬТУРНОГО ЗАЛА</w:t>
            </w:r>
          </w:p>
          <w:p w:rsidR="00C72D5D" w:rsidRPr="009E15E5" w:rsidRDefault="00C72D5D" w:rsidP="00C72D5D">
            <w:pPr>
              <w:jc w:val="center"/>
            </w:pPr>
          </w:p>
        </w:tc>
      </w:tr>
      <w:tr w:rsidR="00C72D5D" w:rsidRPr="009E15E5">
        <w:tc>
          <w:tcPr>
            <w:tcW w:w="1214" w:type="dxa"/>
          </w:tcPr>
          <w:p w:rsidR="00C72D5D" w:rsidRPr="009E15E5" w:rsidRDefault="00C72D5D" w:rsidP="00C72D5D">
            <w:pPr>
              <w:jc w:val="center"/>
            </w:pPr>
            <w:r w:rsidRPr="009E15E5">
              <w:t>№</w:t>
            </w:r>
          </w:p>
          <w:p w:rsidR="00C72D5D" w:rsidRPr="009E15E5" w:rsidRDefault="00C72D5D" w:rsidP="00C72D5D">
            <w:pPr>
              <w:jc w:val="center"/>
            </w:pPr>
          </w:p>
        </w:tc>
        <w:tc>
          <w:tcPr>
            <w:tcW w:w="6480" w:type="dxa"/>
          </w:tcPr>
          <w:p w:rsidR="00C72D5D" w:rsidRPr="009E15E5" w:rsidRDefault="00C72D5D" w:rsidP="00C72D5D">
            <w:pPr>
              <w:jc w:val="center"/>
            </w:pPr>
            <w:r w:rsidRPr="009E15E5">
              <w:t>Наименование</w:t>
            </w:r>
          </w:p>
        </w:tc>
        <w:tc>
          <w:tcPr>
            <w:tcW w:w="2726" w:type="dxa"/>
          </w:tcPr>
          <w:p w:rsidR="00C72D5D" w:rsidRPr="009E15E5" w:rsidRDefault="00C72D5D" w:rsidP="00C72D5D">
            <w:pPr>
              <w:jc w:val="center"/>
            </w:pPr>
            <w:r w:rsidRPr="009E15E5">
              <w:t xml:space="preserve">Количество </w:t>
            </w:r>
          </w:p>
        </w:tc>
      </w:tr>
      <w:tr w:rsidR="00C72D5D" w:rsidRPr="009E15E5">
        <w:tc>
          <w:tcPr>
            <w:tcW w:w="1214" w:type="dxa"/>
          </w:tcPr>
          <w:p w:rsidR="00C72D5D" w:rsidRPr="009E15E5" w:rsidRDefault="00C72D5D" w:rsidP="00045EA2">
            <w:pPr>
              <w:pStyle w:val="aa"/>
              <w:numPr>
                <w:ilvl w:val="0"/>
                <w:numId w:val="34"/>
              </w:numPr>
              <w:jc w:val="center"/>
            </w:pPr>
          </w:p>
        </w:tc>
        <w:tc>
          <w:tcPr>
            <w:tcW w:w="6480" w:type="dxa"/>
          </w:tcPr>
          <w:p w:rsidR="00C72D5D" w:rsidRPr="00AA63E5" w:rsidRDefault="00AA63E5" w:rsidP="00313C89">
            <w:r>
              <w:t xml:space="preserve">Батут детский </w:t>
            </w:r>
            <w:r>
              <w:rPr>
                <w:lang w:val="en-US"/>
              </w:rPr>
              <w:t>d</w:t>
            </w:r>
            <w:r>
              <w:t xml:space="preserve"> 1000-1200мм</w:t>
            </w:r>
          </w:p>
        </w:tc>
        <w:tc>
          <w:tcPr>
            <w:tcW w:w="2726" w:type="dxa"/>
          </w:tcPr>
          <w:p w:rsidR="00C72D5D" w:rsidRPr="009E15E5" w:rsidRDefault="00C72D5D" w:rsidP="00C72D5D">
            <w:pPr>
              <w:jc w:val="center"/>
            </w:pPr>
            <w:r w:rsidRPr="009E15E5">
              <w:t>2</w:t>
            </w:r>
          </w:p>
        </w:tc>
      </w:tr>
      <w:tr w:rsidR="00C72D5D" w:rsidRPr="009E15E5">
        <w:tc>
          <w:tcPr>
            <w:tcW w:w="1214" w:type="dxa"/>
          </w:tcPr>
          <w:p w:rsidR="00C72D5D" w:rsidRPr="009E15E5" w:rsidRDefault="00C72D5D" w:rsidP="00045EA2">
            <w:pPr>
              <w:pStyle w:val="aa"/>
              <w:numPr>
                <w:ilvl w:val="0"/>
                <w:numId w:val="34"/>
              </w:numPr>
              <w:jc w:val="center"/>
            </w:pPr>
          </w:p>
        </w:tc>
        <w:tc>
          <w:tcPr>
            <w:tcW w:w="6480" w:type="dxa"/>
          </w:tcPr>
          <w:p w:rsidR="00C72D5D" w:rsidRPr="009E15E5" w:rsidRDefault="00AA63E5" w:rsidP="00313C89">
            <w:r>
              <w:t>Беговая дорожка (детский тренажер)</w:t>
            </w:r>
          </w:p>
        </w:tc>
        <w:tc>
          <w:tcPr>
            <w:tcW w:w="2726" w:type="dxa"/>
          </w:tcPr>
          <w:p w:rsidR="00C72D5D" w:rsidRPr="009E15E5" w:rsidRDefault="00AA63E5" w:rsidP="00C72D5D">
            <w:pPr>
              <w:jc w:val="center"/>
            </w:pPr>
            <w:r>
              <w:t>2</w:t>
            </w:r>
          </w:p>
        </w:tc>
      </w:tr>
      <w:tr w:rsidR="00C72D5D" w:rsidRPr="009E15E5">
        <w:trPr>
          <w:trHeight w:val="386"/>
        </w:trPr>
        <w:tc>
          <w:tcPr>
            <w:tcW w:w="1214" w:type="dxa"/>
          </w:tcPr>
          <w:p w:rsidR="00C72D5D" w:rsidRPr="009E15E5" w:rsidRDefault="00C72D5D" w:rsidP="00045EA2">
            <w:pPr>
              <w:pStyle w:val="aa"/>
              <w:numPr>
                <w:ilvl w:val="0"/>
                <w:numId w:val="34"/>
              </w:numPr>
              <w:jc w:val="center"/>
            </w:pPr>
          </w:p>
        </w:tc>
        <w:tc>
          <w:tcPr>
            <w:tcW w:w="6480" w:type="dxa"/>
          </w:tcPr>
          <w:p w:rsidR="00C72D5D" w:rsidRPr="00AA63E5" w:rsidRDefault="00AA63E5" w:rsidP="00313C89">
            <w:r>
              <w:t xml:space="preserve">Бревно гимнастическое напольное </w:t>
            </w:r>
            <w:r>
              <w:rPr>
                <w:lang w:val="en-US"/>
              </w:rPr>
              <w:t>L</w:t>
            </w:r>
            <w:r w:rsidRPr="00AA63E5">
              <w:t>=2400</w:t>
            </w:r>
            <w:r>
              <w:t xml:space="preserve">мм, </w:t>
            </w:r>
            <w:r w:rsidRPr="00AA63E5">
              <w:t xml:space="preserve"> </w:t>
            </w:r>
            <w:r>
              <w:rPr>
                <w:lang w:val="en-US"/>
              </w:rPr>
              <w:t>B</w:t>
            </w:r>
            <w:r>
              <w:t xml:space="preserve">=100мм, </w:t>
            </w:r>
            <w:r w:rsidRPr="00AA63E5">
              <w:t xml:space="preserve"> </w:t>
            </w:r>
            <w:r>
              <w:rPr>
                <w:lang w:val="en-US"/>
              </w:rPr>
              <w:t>H</w:t>
            </w:r>
            <w:r>
              <w:t>=150мм</w:t>
            </w:r>
          </w:p>
        </w:tc>
        <w:tc>
          <w:tcPr>
            <w:tcW w:w="2726" w:type="dxa"/>
          </w:tcPr>
          <w:p w:rsidR="00C72D5D" w:rsidRPr="009E15E5" w:rsidRDefault="00AA63E5" w:rsidP="00C72D5D">
            <w:pPr>
              <w:jc w:val="center"/>
            </w:pPr>
            <w:r>
              <w:t>1</w:t>
            </w:r>
          </w:p>
        </w:tc>
      </w:tr>
      <w:tr w:rsidR="00C72D5D" w:rsidRPr="009E15E5">
        <w:tc>
          <w:tcPr>
            <w:tcW w:w="1214" w:type="dxa"/>
          </w:tcPr>
          <w:p w:rsidR="00C72D5D" w:rsidRPr="009E15E5" w:rsidRDefault="00C72D5D" w:rsidP="00045EA2">
            <w:pPr>
              <w:pStyle w:val="aa"/>
              <w:numPr>
                <w:ilvl w:val="0"/>
                <w:numId w:val="34"/>
              </w:numPr>
              <w:jc w:val="center"/>
            </w:pPr>
          </w:p>
        </w:tc>
        <w:tc>
          <w:tcPr>
            <w:tcW w:w="6480" w:type="dxa"/>
          </w:tcPr>
          <w:p w:rsidR="00C72D5D" w:rsidRPr="009E15E5" w:rsidRDefault="00AA63E5" w:rsidP="00313C89">
            <w:r>
              <w:t>Велотренажер детский</w:t>
            </w:r>
          </w:p>
        </w:tc>
        <w:tc>
          <w:tcPr>
            <w:tcW w:w="2726" w:type="dxa"/>
          </w:tcPr>
          <w:p w:rsidR="00C72D5D" w:rsidRPr="009E15E5" w:rsidRDefault="00AA63E5" w:rsidP="00C72D5D">
            <w:pPr>
              <w:jc w:val="center"/>
            </w:pPr>
            <w:r>
              <w:t>2</w:t>
            </w:r>
          </w:p>
        </w:tc>
      </w:tr>
      <w:tr w:rsidR="00C72D5D" w:rsidRPr="009E15E5">
        <w:tc>
          <w:tcPr>
            <w:tcW w:w="1214" w:type="dxa"/>
          </w:tcPr>
          <w:p w:rsidR="00C72D5D" w:rsidRPr="009E15E5" w:rsidRDefault="00C72D5D" w:rsidP="00045EA2">
            <w:pPr>
              <w:pStyle w:val="aa"/>
              <w:numPr>
                <w:ilvl w:val="0"/>
                <w:numId w:val="34"/>
              </w:numPr>
              <w:jc w:val="center"/>
            </w:pPr>
          </w:p>
        </w:tc>
        <w:tc>
          <w:tcPr>
            <w:tcW w:w="6480" w:type="dxa"/>
          </w:tcPr>
          <w:p w:rsidR="00C72D5D" w:rsidRPr="009E15E5" w:rsidRDefault="00AA63E5" w:rsidP="00313C89">
            <w:r>
              <w:t>Диск «Здоровье» детский</w:t>
            </w:r>
          </w:p>
        </w:tc>
        <w:tc>
          <w:tcPr>
            <w:tcW w:w="2726" w:type="dxa"/>
          </w:tcPr>
          <w:p w:rsidR="00C72D5D" w:rsidRPr="009E15E5" w:rsidRDefault="00AA63E5" w:rsidP="00C72D5D">
            <w:pPr>
              <w:jc w:val="center"/>
            </w:pPr>
            <w:r>
              <w:t>10</w:t>
            </w:r>
          </w:p>
        </w:tc>
      </w:tr>
      <w:tr w:rsidR="00C72D5D" w:rsidRPr="009E15E5">
        <w:tc>
          <w:tcPr>
            <w:tcW w:w="1214" w:type="dxa"/>
          </w:tcPr>
          <w:p w:rsidR="00C72D5D" w:rsidRPr="009E15E5" w:rsidRDefault="00C72D5D" w:rsidP="00045EA2">
            <w:pPr>
              <w:pStyle w:val="aa"/>
              <w:numPr>
                <w:ilvl w:val="0"/>
                <w:numId w:val="34"/>
              </w:numPr>
              <w:jc w:val="center"/>
            </w:pPr>
          </w:p>
        </w:tc>
        <w:tc>
          <w:tcPr>
            <w:tcW w:w="6480" w:type="dxa"/>
          </w:tcPr>
          <w:p w:rsidR="00C72D5D" w:rsidRPr="009E15E5" w:rsidRDefault="00AA63E5" w:rsidP="00313C89">
            <w:r>
              <w:t xml:space="preserve">Доска гладкая с зацепами </w:t>
            </w:r>
            <w:r>
              <w:rPr>
                <w:lang w:val="en-US"/>
              </w:rPr>
              <w:t>L</w:t>
            </w:r>
            <w:r>
              <w:t>=25</w:t>
            </w:r>
            <w:r w:rsidRPr="00AA63E5">
              <w:t>00</w:t>
            </w:r>
            <w:r>
              <w:t xml:space="preserve">мм, </w:t>
            </w:r>
            <w:r w:rsidRPr="00AA63E5">
              <w:t xml:space="preserve"> </w:t>
            </w:r>
            <w:r>
              <w:rPr>
                <w:lang w:val="en-US"/>
              </w:rPr>
              <w:t>B</w:t>
            </w:r>
            <w:r>
              <w:t xml:space="preserve">=200мм, </w:t>
            </w:r>
            <w:r w:rsidRPr="00AA63E5">
              <w:t xml:space="preserve"> </w:t>
            </w:r>
            <w:r>
              <w:rPr>
                <w:lang w:val="en-US"/>
              </w:rPr>
              <w:t>H</w:t>
            </w:r>
            <w:r>
              <w:t>=30мм</w:t>
            </w:r>
          </w:p>
        </w:tc>
        <w:tc>
          <w:tcPr>
            <w:tcW w:w="2726" w:type="dxa"/>
          </w:tcPr>
          <w:p w:rsidR="00C72D5D" w:rsidRPr="009E15E5" w:rsidRDefault="00AA63E5" w:rsidP="00C72D5D">
            <w:pPr>
              <w:jc w:val="center"/>
            </w:pPr>
            <w:r>
              <w:t>2</w:t>
            </w:r>
          </w:p>
        </w:tc>
      </w:tr>
      <w:tr w:rsidR="00C72D5D" w:rsidRPr="009E15E5">
        <w:tc>
          <w:tcPr>
            <w:tcW w:w="1214" w:type="dxa"/>
          </w:tcPr>
          <w:p w:rsidR="00C72D5D" w:rsidRPr="009E15E5" w:rsidRDefault="00C72D5D" w:rsidP="00045EA2">
            <w:pPr>
              <w:pStyle w:val="aa"/>
              <w:numPr>
                <w:ilvl w:val="0"/>
                <w:numId w:val="34"/>
              </w:numPr>
              <w:jc w:val="center"/>
            </w:pPr>
          </w:p>
        </w:tc>
        <w:tc>
          <w:tcPr>
            <w:tcW w:w="6480" w:type="dxa"/>
          </w:tcPr>
          <w:p w:rsidR="00C72D5D" w:rsidRPr="009E15E5" w:rsidRDefault="00AA63E5" w:rsidP="00313C89">
            <w:r>
              <w:t xml:space="preserve">Доска с ребристой поверхностью </w:t>
            </w:r>
            <w:r>
              <w:rPr>
                <w:lang w:val="en-US"/>
              </w:rPr>
              <w:t>L</w:t>
            </w:r>
            <w:r>
              <w:t>=15</w:t>
            </w:r>
            <w:r w:rsidRPr="00AA63E5">
              <w:t>00</w:t>
            </w:r>
            <w:r>
              <w:t xml:space="preserve">мм, </w:t>
            </w:r>
            <w:r w:rsidRPr="00AA63E5">
              <w:t xml:space="preserve"> </w:t>
            </w:r>
            <w:r>
              <w:rPr>
                <w:lang w:val="en-US"/>
              </w:rPr>
              <w:t>B</w:t>
            </w:r>
            <w:r>
              <w:t xml:space="preserve">=200мм, </w:t>
            </w:r>
            <w:r w:rsidRPr="00AA63E5">
              <w:t xml:space="preserve"> </w:t>
            </w:r>
            <w:r>
              <w:rPr>
                <w:lang w:val="en-US"/>
              </w:rPr>
              <w:t>H</w:t>
            </w:r>
            <w:r>
              <w:t>=30мм</w:t>
            </w:r>
          </w:p>
        </w:tc>
        <w:tc>
          <w:tcPr>
            <w:tcW w:w="2726" w:type="dxa"/>
          </w:tcPr>
          <w:p w:rsidR="00C72D5D" w:rsidRPr="009E15E5" w:rsidRDefault="00AA63E5" w:rsidP="00C72D5D">
            <w:pPr>
              <w:jc w:val="center"/>
            </w:pPr>
            <w:r>
              <w:t>2</w:t>
            </w:r>
          </w:p>
        </w:tc>
      </w:tr>
      <w:tr w:rsidR="00C72D5D" w:rsidRPr="009E15E5">
        <w:tc>
          <w:tcPr>
            <w:tcW w:w="1214" w:type="dxa"/>
          </w:tcPr>
          <w:p w:rsidR="00C72D5D" w:rsidRPr="009E15E5" w:rsidRDefault="00C72D5D" w:rsidP="00045EA2">
            <w:pPr>
              <w:pStyle w:val="aa"/>
              <w:numPr>
                <w:ilvl w:val="0"/>
                <w:numId w:val="34"/>
              </w:numPr>
              <w:jc w:val="center"/>
            </w:pPr>
          </w:p>
        </w:tc>
        <w:tc>
          <w:tcPr>
            <w:tcW w:w="6480" w:type="dxa"/>
          </w:tcPr>
          <w:p w:rsidR="00C72D5D" w:rsidRPr="009E15E5" w:rsidRDefault="00AA63E5" w:rsidP="00313C89">
            <w:r>
              <w:t xml:space="preserve">Дорожка-балансир (лестница веревочная напольная)  </w:t>
            </w:r>
            <w:r>
              <w:rPr>
                <w:lang w:val="en-US"/>
              </w:rPr>
              <w:t>L</w:t>
            </w:r>
            <w:r>
              <w:t>=</w:t>
            </w:r>
            <w:r w:rsidR="00021787">
              <w:t>23</w:t>
            </w:r>
            <w:r>
              <w:t>5</w:t>
            </w:r>
            <w:r w:rsidR="00021787">
              <w:t>0</w:t>
            </w:r>
            <w:r>
              <w:t xml:space="preserve">мм, </w:t>
            </w:r>
            <w:r w:rsidRPr="00AA63E5">
              <w:t xml:space="preserve"> </w:t>
            </w:r>
            <w:r>
              <w:rPr>
                <w:lang w:val="en-US"/>
              </w:rPr>
              <w:t>B</w:t>
            </w:r>
            <w:r>
              <w:t>=</w:t>
            </w:r>
            <w:r w:rsidR="00021787">
              <w:t>33</w:t>
            </w:r>
            <w:r>
              <w:t xml:space="preserve">0мм, </w:t>
            </w:r>
            <w:r w:rsidRPr="00AA63E5">
              <w:t xml:space="preserve"> </w:t>
            </w:r>
            <w:r w:rsidR="00021787">
              <w:t>диаметр реек 5-6мм</w:t>
            </w:r>
            <w:r>
              <w:t xml:space="preserve"> </w:t>
            </w:r>
          </w:p>
        </w:tc>
        <w:tc>
          <w:tcPr>
            <w:tcW w:w="2726" w:type="dxa"/>
          </w:tcPr>
          <w:p w:rsidR="00C72D5D" w:rsidRPr="009E15E5" w:rsidRDefault="00021787" w:rsidP="00C72D5D">
            <w:pPr>
              <w:jc w:val="center"/>
            </w:pPr>
            <w:r>
              <w:t>1</w:t>
            </w:r>
          </w:p>
        </w:tc>
      </w:tr>
      <w:tr w:rsidR="00C72D5D" w:rsidRPr="009E15E5">
        <w:tc>
          <w:tcPr>
            <w:tcW w:w="1214" w:type="dxa"/>
          </w:tcPr>
          <w:p w:rsidR="00C72D5D" w:rsidRPr="009E15E5" w:rsidRDefault="00C72D5D" w:rsidP="00045EA2">
            <w:pPr>
              <w:pStyle w:val="aa"/>
              <w:numPr>
                <w:ilvl w:val="0"/>
                <w:numId w:val="34"/>
              </w:numPr>
              <w:jc w:val="center"/>
            </w:pPr>
          </w:p>
        </w:tc>
        <w:tc>
          <w:tcPr>
            <w:tcW w:w="6480" w:type="dxa"/>
          </w:tcPr>
          <w:p w:rsidR="00C72D5D" w:rsidRPr="009E15E5" w:rsidRDefault="00021787" w:rsidP="00313C89">
            <w:r>
              <w:t xml:space="preserve">Дорожка </w:t>
            </w:r>
            <w:proofErr w:type="gramStart"/>
            <w:r>
              <w:t>–з</w:t>
            </w:r>
            <w:proofErr w:type="gramEnd"/>
            <w:r>
              <w:t xml:space="preserve">мейка (канат)  </w:t>
            </w:r>
            <w:r>
              <w:rPr>
                <w:lang w:val="en-US"/>
              </w:rPr>
              <w:t>L</w:t>
            </w:r>
            <w:r>
              <w:t xml:space="preserve">=2000мм, </w:t>
            </w:r>
            <w:r w:rsidRPr="00AA63E5">
              <w:t xml:space="preserve"> </w:t>
            </w:r>
            <w:r>
              <w:t xml:space="preserve">диаметр </w:t>
            </w:r>
            <w:smartTag w:uri="urn:schemas-microsoft-com:office:smarttags" w:element="metricconverter">
              <w:smartTagPr>
                <w:attr w:name="ProductID" w:val="60 мм"/>
              </w:smartTagPr>
              <w:r>
                <w:t>60 мм</w:t>
              </w:r>
            </w:smartTag>
          </w:p>
        </w:tc>
        <w:tc>
          <w:tcPr>
            <w:tcW w:w="2726" w:type="dxa"/>
          </w:tcPr>
          <w:p w:rsidR="00C72D5D" w:rsidRPr="009E15E5" w:rsidRDefault="00021787" w:rsidP="00C72D5D">
            <w:pPr>
              <w:jc w:val="center"/>
            </w:pPr>
            <w:r>
              <w:t>2</w:t>
            </w:r>
          </w:p>
        </w:tc>
      </w:tr>
      <w:tr w:rsidR="00021787" w:rsidRPr="009E15E5">
        <w:tc>
          <w:tcPr>
            <w:tcW w:w="1214" w:type="dxa"/>
          </w:tcPr>
          <w:p w:rsidR="00021787" w:rsidRPr="009E15E5" w:rsidRDefault="00021787" w:rsidP="00021787">
            <w:pPr>
              <w:pStyle w:val="aa"/>
              <w:ind w:left="0"/>
              <w:jc w:val="center"/>
            </w:pPr>
            <w:r>
              <w:t>10.</w:t>
            </w:r>
          </w:p>
        </w:tc>
        <w:tc>
          <w:tcPr>
            <w:tcW w:w="6480" w:type="dxa"/>
          </w:tcPr>
          <w:p w:rsidR="00021787" w:rsidRDefault="00021787" w:rsidP="00313C89">
            <w:r>
              <w:t>Дуга большая высота -500мм, ширина -500мм</w:t>
            </w:r>
          </w:p>
        </w:tc>
        <w:tc>
          <w:tcPr>
            <w:tcW w:w="2726" w:type="dxa"/>
          </w:tcPr>
          <w:p w:rsidR="00021787" w:rsidRDefault="00021787" w:rsidP="00C72D5D">
            <w:pPr>
              <w:jc w:val="center"/>
            </w:pPr>
            <w:r>
              <w:t>3</w:t>
            </w:r>
          </w:p>
        </w:tc>
      </w:tr>
      <w:tr w:rsidR="00021787" w:rsidRPr="009E15E5">
        <w:tc>
          <w:tcPr>
            <w:tcW w:w="1214" w:type="dxa"/>
          </w:tcPr>
          <w:p w:rsidR="00021787" w:rsidRPr="009E15E5" w:rsidRDefault="00021787" w:rsidP="00021787">
            <w:pPr>
              <w:pStyle w:val="aa"/>
              <w:ind w:left="0"/>
              <w:jc w:val="center"/>
            </w:pPr>
            <w:r>
              <w:t>11.</w:t>
            </w:r>
          </w:p>
        </w:tc>
        <w:tc>
          <w:tcPr>
            <w:tcW w:w="6480" w:type="dxa"/>
          </w:tcPr>
          <w:p w:rsidR="00021787" w:rsidRDefault="00021787" w:rsidP="00313C89">
            <w:r>
              <w:t>Дуга малая высота -300мм, ширина -500мм</w:t>
            </w:r>
          </w:p>
        </w:tc>
        <w:tc>
          <w:tcPr>
            <w:tcW w:w="2726" w:type="dxa"/>
          </w:tcPr>
          <w:p w:rsidR="00021787" w:rsidRDefault="00021787" w:rsidP="00C72D5D">
            <w:pPr>
              <w:jc w:val="center"/>
            </w:pPr>
            <w:r>
              <w:t>2</w:t>
            </w:r>
          </w:p>
        </w:tc>
      </w:tr>
      <w:tr w:rsidR="00021787" w:rsidRPr="009E15E5">
        <w:tc>
          <w:tcPr>
            <w:tcW w:w="1214" w:type="dxa"/>
          </w:tcPr>
          <w:p w:rsidR="00021787" w:rsidRPr="009E15E5" w:rsidRDefault="00021787" w:rsidP="00021787">
            <w:pPr>
              <w:pStyle w:val="aa"/>
              <w:ind w:left="0"/>
              <w:jc w:val="center"/>
            </w:pPr>
            <w:r>
              <w:t>12.</w:t>
            </w:r>
          </w:p>
        </w:tc>
        <w:tc>
          <w:tcPr>
            <w:tcW w:w="6480" w:type="dxa"/>
          </w:tcPr>
          <w:p w:rsidR="00021787" w:rsidRDefault="00021787" w:rsidP="00313C89">
            <w:r>
              <w:t>Мат большой</w:t>
            </w:r>
            <w:r w:rsidRPr="00021787">
              <w:t xml:space="preserve"> </w:t>
            </w:r>
            <w:r>
              <w:rPr>
                <w:lang w:val="en-US"/>
              </w:rPr>
              <w:t>L</w:t>
            </w:r>
            <w:r>
              <w:t>=20</w:t>
            </w:r>
            <w:r w:rsidRPr="00AA63E5">
              <w:t>00</w:t>
            </w:r>
            <w:r>
              <w:t xml:space="preserve">мм, </w:t>
            </w:r>
            <w:r w:rsidRPr="00AA63E5">
              <w:t xml:space="preserve"> </w:t>
            </w:r>
            <w:r>
              <w:rPr>
                <w:lang w:val="en-US"/>
              </w:rPr>
              <w:t>B</w:t>
            </w:r>
            <w:r>
              <w:t xml:space="preserve">=1380мм, </w:t>
            </w:r>
            <w:r w:rsidRPr="00AA63E5">
              <w:t xml:space="preserve"> </w:t>
            </w:r>
            <w:r>
              <w:rPr>
                <w:lang w:val="en-US"/>
              </w:rPr>
              <w:t>H</w:t>
            </w:r>
            <w:r>
              <w:t>=70мм</w:t>
            </w:r>
          </w:p>
        </w:tc>
        <w:tc>
          <w:tcPr>
            <w:tcW w:w="2726" w:type="dxa"/>
          </w:tcPr>
          <w:p w:rsidR="00021787" w:rsidRDefault="00021787" w:rsidP="00C72D5D">
            <w:pPr>
              <w:jc w:val="center"/>
            </w:pPr>
            <w:r>
              <w:t>1</w:t>
            </w:r>
          </w:p>
        </w:tc>
      </w:tr>
      <w:tr w:rsidR="00021787" w:rsidRPr="009E15E5">
        <w:tc>
          <w:tcPr>
            <w:tcW w:w="1214" w:type="dxa"/>
          </w:tcPr>
          <w:p w:rsidR="00021787" w:rsidRPr="009E15E5" w:rsidRDefault="00021787" w:rsidP="00021787">
            <w:pPr>
              <w:pStyle w:val="aa"/>
              <w:ind w:left="0"/>
              <w:jc w:val="center"/>
            </w:pPr>
            <w:r>
              <w:t>13.</w:t>
            </w:r>
          </w:p>
        </w:tc>
        <w:tc>
          <w:tcPr>
            <w:tcW w:w="6480" w:type="dxa"/>
          </w:tcPr>
          <w:p w:rsidR="00021787" w:rsidRDefault="00021787" w:rsidP="00937C3F">
            <w:r>
              <w:t>Мат малый</w:t>
            </w:r>
            <w:r w:rsidRPr="00021787">
              <w:t xml:space="preserve"> </w:t>
            </w:r>
            <w:r>
              <w:rPr>
                <w:lang w:val="en-US"/>
              </w:rPr>
              <w:t>L</w:t>
            </w:r>
            <w:r>
              <w:t>=10</w:t>
            </w:r>
            <w:r w:rsidRPr="00AA63E5">
              <w:t>00</w:t>
            </w:r>
            <w:r>
              <w:t xml:space="preserve">мм, </w:t>
            </w:r>
            <w:r w:rsidRPr="00AA63E5">
              <w:t xml:space="preserve"> </w:t>
            </w:r>
            <w:r>
              <w:rPr>
                <w:lang w:val="en-US"/>
              </w:rPr>
              <w:t>B</w:t>
            </w:r>
            <w:r>
              <w:t xml:space="preserve">=1000мм, </w:t>
            </w:r>
            <w:r w:rsidRPr="00AA63E5">
              <w:t xml:space="preserve"> </w:t>
            </w:r>
            <w:r>
              <w:rPr>
                <w:lang w:val="en-US"/>
              </w:rPr>
              <w:t>H</w:t>
            </w:r>
            <w:r>
              <w:t>=70мм</w:t>
            </w:r>
          </w:p>
        </w:tc>
        <w:tc>
          <w:tcPr>
            <w:tcW w:w="2726" w:type="dxa"/>
          </w:tcPr>
          <w:p w:rsidR="00021787" w:rsidRDefault="00021787" w:rsidP="00C72D5D">
            <w:pPr>
              <w:jc w:val="center"/>
            </w:pPr>
            <w:r>
              <w:t>2</w:t>
            </w:r>
          </w:p>
        </w:tc>
      </w:tr>
      <w:tr w:rsidR="00021787" w:rsidRPr="009E15E5">
        <w:tc>
          <w:tcPr>
            <w:tcW w:w="1214" w:type="dxa"/>
          </w:tcPr>
          <w:p w:rsidR="00021787" w:rsidRPr="009E15E5" w:rsidRDefault="00021787" w:rsidP="00021787">
            <w:pPr>
              <w:pStyle w:val="aa"/>
              <w:ind w:left="0"/>
              <w:jc w:val="center"/>
            </w:pPr>
            <w:r>
              <w:t>14.</w:t>
            </w:r>
          </w:p>
        </w:tc>
        <w:tc>
          <w:tcPr>
            <w:tcW w:w="6480" w:type="dxa"/>
          </w:tcPr>
          <w:p w:rsidR="00021787" w:rsidRDefault="00021787" w:rsidP="00313C89">
            <w:r>
              <w:t>Скамейка</w:t>
            </w:r>
            <w:r w:rsidRPr="00021787">
              <w:t xml:space="preserve"> </w:t>
            </w:r>
            <w:r>
              <w:rPr>
                <w:lang w:val="en-US"/>
              </w:rPr>
              <w:t>L</w:t>
            </w:r>
            <w:r>
              <w:t>=30</w:t>
            </w:r>
            <w:r w:rsidRPr="00AA63E5">
              <w:t>00</w:t>
            </w:r>
            <w:r>
              <w:t xml:space="preserve">мм, </w:t>
            </w:r>
            <w:r w:rsidRPr="00AA63E5">
              <w:t xml:space="preserve"> </w:t>
            </w:r>
            <w:r>
              <w:rPr>
                <w:lang w:val="en-US"/>
              </w:rPr>
              <w:t>B</w:t>
            </w:r>
            <w:r>
              <w:t xml:space="preserve">=240мм, </w:t>
            </w:r>
            <w:r w:rsidRPr="00AA63E5">
              <w:t xml:space="preserve"> </w:t>
            </w:r>
            <w:r>
              <w:rPr>
                <w:lang w:val="en-US"/>
              </w:rPr>
              <w:t>H</w:t>
            </w:r>
            <w:r>
              <w:t>=300мм</w:t>
            </w:r>
          </w:p>
        </w:tc>
        <w:tc>
          <w:tcPr>
            <w:tcW w:w="2726" w:type="dxa"/>
          </w:tcPr>
          <w:p w:rsidR="00021787" w:rsidRDefault="00021787" w:rsidP="00C72D5D">
            <w:pPr>
              <w:jc w:val="center"/>
            </w:pPr>
            <w:r>
              <w:t>3</w:t>
            </w:r>
          </w:p>
        </w:tc>
      </w:tr>
      <w:tr w:rsidR="00021787" w:rsidRPr="009E15E5">
        <w:tc>
          <w:tcPr>
            <w:tcW w:w="1214" w:type="dxa"/>
          </w:tcPr>
          <w:p w:rsidR="00021787" w:rsidRPr="009E15E5" w:rsidRDefault="00021787" w:rsidP="00021787">
            <w:pPr>
              <w:pStyle w:val="aa"/>
              <w:ind w:left="0"/>
              <w:jc w:val="center"/>
            </w:pPr>
            <w:r>
              <w:t>15.</w:t>
            </w:r>
          </w:p>
        </w:tc>
        <w:tc>
          <w:tcPr>
            <w:tcW w:w="6480" w:type="dxa"/>
          </w:tcPr>
          <w:p w:rsidR="00021787" w:rsidRDefault="00021787" w:rsidP="00313C89">
            <w:r>
              <w:t>Стойки переносные (для прыжков) высота 1300мм, диаметр 25-30мм, диаметр основания 240мм</w:t>
            </w:r>
          </w:p>
        </w:tc>
        <w:tc>
          <w:tcPr>
            <w:tcW w:w="2726" w:type="dxa"/>
          </w:tcPr>
          <w:p w:rsidR="00021787" w:rsidRDefault="00021787" w:rsidP="00C72D5D">
            <w:pPr>
              <w:jc w:val="center"/>
            </w:pPr>
            <w:r>
              <w:t>1</w:t>
            </w:r>
          </w:p>
        </w:tc>
      </w:tr>
      <w:tr w:rsidR="00021787" w:rsidRPr="009E15E5">
        <w:tc>
          <w:tcPr>
            <w:tcW w:w="1214" w:type="dxa"/>
          </w:tcPr>
          <w:p w:rsidR="00021787" w:rsidRPr="009E15E5" w:rsidRDefault="00021787" w:rsidP="00021787">
            <w:pPr>
              <w:pStyle w:val="aa"/>
              <w:ind w:left="0"/>
              <w:jc w:val="center"/>
            </w:pPr>
            <w:r>
              <w:t>16.</w:t>
            </w:r>
          </w:p>
        </w:tc>
        <w:tc>
          <w:tcPr>
            <w:tcW w:w="6480" w:type="dxa"/>
          </w:tcPr>
          <w:p w:rsidR="00021787" w:rsidRDefault="000D687A" w:rsidP="00313C89">
            <w:r>
              <w:t>Куб деревянный малый ребро 200мм</w:t>
            </w:r>
          </w:p>
        </w:tc>
        <w:tc>
          <w:tcPr>
            <w:tcW w:w="2726" w:type="dxa"/>
          </w:tcPr>
          <w:p w:rsidR="00021787" w:rsidRDefault="000D687A" w:rsidP="00C72D5D">
            <w:pPr>
              <w:jc w:val="center"/>
            </w:pPr>
            <w:r>
              <w:t>10</w:t>
            </w:r>
          </w:p>
        </w:tc>
      </w:tr>
      <w:tr w:rsidR="00021787" w:rsidRPr="009E15E5">
        <w:tc>
          <w:tcPr>
            <w:tcW w:w="1214" w:type="dxa"/>
          </w:tcPr>
          <w:p w:rsidR="00021787" w:rsidRPr="009E15E5" w:rsidRDefault="00021787" w:rsidP="00021787">
            <w:pPr>
              <w:pStyle w:val="aa"/>
              <w:ind w:left="0"/>
              <w:jc w:val="center"/>
            </w:pPr>
            <w:r>
              <w:t>17.</w:t>
            </w:r>
          </w:p>
        </w:tc>
        <w:tc>
          <w:tcPr>
            <w:tcW w:w="6480" w:type="dxa"/>
          </w:tcPr>
          <w:p w:rsidR="00021787" w:rsidRDefault="000D687A" w:rsidP="00313C89">
            <w:r>
              <w:t>Куб деревянный большой ребро 400мм</w:t>
            </w:r>
          </w:p>
        </w:tc>
        <w:tc>
          <w:tcPr>
            <w:tcW w:w="2726" w:type="dxa"/>
          </w:tcPr>
          <w:p w:rsidR="00021787" w:rsidRDefault="000D687A" w:rsidP="00C72D5D">
            <w:pPr>
              <w:jc w:val="center"/>
            </w:pPr>
            <w:r>
              <w:t>4</w:t>
            </w:r>
          </w:p>
        </w:tc>
      </w:tr>
      <w:tr w:rsidR="000D687A" w:rsidRPr="009E15E5">
        <w:tc>
          <w:tcPr>
            <w:tcW w:w="1214" w:type="dxa"/>
          </w:tcPr>
          <w:p w:rsidR="000D687A" w:rsidRDefault="000D687A" w:rsidP="00021787">
            <w:pPr>
              <w:pStyle w:val="aa"/>
              <w:ind w:left="0"/>
              <w:jc w:val="center"/>
            </w:pPr>
            <w:r>
              <w:t>18.</w:t>
            </w:r>
          </w:p>
        </w:tc>
        <w:tc>
          <w:tcPr>
            <w:tcW w:w="6480" w:type="dxa"/>
          </w:tcPr>
          <w:p w:rsidR="000D687A" w:rsidRDefault="000D687A" w:rsidP="00313C89">
            <w:r>
              <w:t>Мишень навесная 600х600х15</w:t>
            </w:r>
          </w:p>
        </w:tc>
        <w:tc>
          <w:tcPr>
            <w:tcW w:w="2726" w:type="dxa"/>
          </w:tcPr>
          <w:p w:rsidR="000D687A" w:rsidRDefault="000D687A" w:rsidP="00C72D5D">
            <w:pPr>
              <w:jc w:val="center"/>
            </w:pPr>
            <w:r>
              <w:t>2</w:t>
            </w:r>
          </w:p>
        </w:tc>
      </w:tr>
      <w:tr w:rsidR="000D687A" w:rsidRPr="009E15E5">
        <w:tc>
          <w:tcPr>
            <w:tcW w:w="1214" w:type="dxa"/>
          </w:tcPr>
          <w:p w:rsidR="000D687A" w:rsidRDefault="000D687A" w:rsidP="00021787">
            <w:pPr>
              <w:pStyle w:val="aa"/>
              <w:ind w:left="0"/>
              <w:jc w:val="center"/>
            </w:pPr>
            <w:r>
              <w:t>19.</w:t>
            </w:r>
          </w:p>
        </w:tc>
        <w:tc>
          <w:tcPr>
            <w:tcW w:w="6480" w:type="dxa"/>
          </w:tcPr>
          <w:p w:rsidR="000D687A" w:rsidRDefault="000D687A" w:rsidP="00313C89">
            <w:r>
              <w:t>Щит баскетбольный навесной длина 590мм, шир.450мм, с корзиной внутреннего диаметра корзины 450, длина сетки 400мм</w:t>
            </w:r>
          </w:p>
        </w:tc>
        <w:tc>
          <w:tcPr>
            <w:tcW w:w="2726" w:type="dxa"/>
          </w:tcPr>
          <w:p w:rsidR="000D687A" w:rsidRDefault="000D687A" w:rsidP="00C72D5D">
            <w:pPr>
              <w:jc w:val="center"/>
            </w:pPr>
            <w:r>
              <w:t>2 комплекта</w:t>
            </w:r>
          </w:p>
        </w:tc>
      </w:tr>
      <w:tr w:rsidR="000D687A" w:rsidRPr="009E15E5">
        <w:tc>
          <w:tcPr>
            <w:tcW w:w="1214" w:type="dxa"/>
          </w:tcPr>
          <w:p w:rsidR="000D687A" w:rsidRDefault="000D687A" w:rsidP="00021787">
            <w:pPr>
              <w:pStyle w:val="aa"/>
              <w:ind w:left="0"/>
              <w:jc w:val="center"/>
            </w:pPr>
            <w:r>
              <w:t>20.</w:t>
            </w:r>
          </w:p>
        </w:tc>
        <w:tc>
          <w:tcPr>
            <w:tcW w:w="6480" w:type="dxa"/>
          </w:tcPr>
          <w:p w:rsidR="000D687A" w:rsidRDefault="000D687A" w:rsidP="00313C89">
            <w:r>
              <w:t xml:space="preserve">Стенка гимнастическая деревянная 800х2800. диаметр рейки </w:t>
            </w:r>
            <w:smartTag w:uri="urn:schemas-microsoft-com:office:smarttags" w:element="metricconverter">
              <w:smartTagPr>
                <w:attr w:name="ProductID" w:val="30 мм"/>
              </w:smartTagPr>
              <w:r>
                <w:t>30 мм</w:t>
              </w:r>
            </w:smartTag>
            <w:r>
              <w:t>, расстояние между рейками 220мм</w:t>
            </w:r>
          </w:p>
        </w:tc>
        <w:tc>
          <w:tcPr>
            <w:tcW w:w="2726" w:type="dxa"/>
          </w:tcPr>
          <w:p w:rsidR="000D687A" w:rsidRDefault="000D687A" w:rsidP="00C72D5D">
            <w:pPr>
              <w:jc w:val="center"/>
            </w:pPr>
            <w:r>
              <w:t>Кол-во секций 6</w:t>
            </w:r>
          </w:p>
        </w:tc>
      </w:tr>
      <w:tr w:rsidR="000D687A" w:rsidRPr="009E15E5">
        <w:tc>
          <w:tcPr>
            <w:tcW w:w="1214" w:type="dxa"/>
          </w:tcPr>
          <w:p w:rsidR="000D687A" w:rsidRDefault="000D687A" w:rsidP="000D687A">
            <w:pPr>
              <w:pStyle w:val="aa"/>
              <w:ind w:left="0"/>
              <w:jc w:val="center"/>
            </w:pPr>
            <w:r>
              <w:t>21</w:t>
            </w:r>
          </w:p>
        </w:tc>
        <w:tc>
          <w:tcPr>
            <w:tcW w:w="6480" w:type="dxa"/>
          </w:tcPr>
          <w:p w:rsidR="000D687A" w:rsidRDefault="000D687A" w:rsidP="00313C89">
            <w:r>
              <w:t>Канат гладкий</w:t>
            </w:r>
            <w:r>
              <w:rPr>
                <w:lang w:val="en-US"/>
              </w:rPr>
              <w:t xml:space="preserve"> L</w:t>
            </w:r>
            <w:r>
              <w:t xml:space="preserve">=3мм </w:t>
            </w:r>
            <w:r w:rsidRPr="00AA63E5">
              <w:t xml:space="preserve"> </w:t>
            </w:r>
          </w:p>
        </w:tc>
        <w:tc>
          <w:tcPr>
            <w:tcW w:w="2726" w:type="dxa"/>
          </w:tcPr>
          <w:p w:rsidR="000D687A" w:rsidRDefault="00807173" w:rsidP="00C72D5D">
            <w:pPr>
              <w:jc w:val="center"/>
            </w:pPr>
            <w:r>
              <w:t>1</w:t>
            </w:r>
          </w:p>
        </w:tc>
      </w:tr>
      <w:tr w:rsidR="000D687A" w:rsidRPr="009E15E5">
        <w:tc>
          <w:tcPr>
            <w:tcW w:w="1214" w:type="dxa"/>
          </w:tcPr>
          <w:p w:rsidR="000D687A" w:rsidRDefault="000D687A" w:rsidP="000D687A">
            <w:pPr>
              <w:pStyle w:val="aa"/>
              <w:ind w:left="0"/>
              <w:jc w:val="center"/>
            </w:pPr>
            <w:r>
              <w:t>22.</w:t>
            </w:r>
          </w:p>
        </w:tc>
        <w:tc>
          <w:tcPr>
            <w:tcW w:w="6480" w:type="dxa"/>
          </w:tcPr>
          <w:p w:rsidR="000D687A" w:rsidRDefault="000D687A" w:rsidP="00313C89">
            <w:r>
              <w:t>Канат с узлами</w:t>
            </w:r>
            <w:r w:rsidRPr="000D687A">
              <w:t xml:space="preserve"> </w:t>
            </w:r>
            <w:r>
              <w:rPr>
                <w:lang w:val="en-US"/>
              </w:rPr>
              <w:t>L</w:t>
            </w:r>
            <w:r>
              <w:t xml:space="preserve">=3мм, </w:t>
            </w:r>
            <w:r w:rsidRPr="00AA63E5">
              <w:t xml:space="preserve"> </w:t>
            </w:r>
            <w:r>
              <w:t>диаметр 26мм. Расстояние между узлами 380мм</w:t>
            </w:r>
          </w:p>
        </w:tc>
        <w:tc>
          <w:tcPr>
            <w:tcW w:w="2726" w:type="dxa"/>
          </w:tcPr>
          <w:p w:rsidR="000D687A" w:rsidRDefault="00807173" w:rsidP="00C72D5D">
            <w:pPr>
              <w:jc w:val="center"/>
            </w:pPr>
            <w:r>
              <w:t>1</w:t>
            </w:r>
          </w:p>
        </w:tc>
      </w:tr>
      <w:tr w:rsidR="000D687A" w:rsidRPr="009E15E5">
        <w:tc>
          <w:tcPr>
            <w:tcW w:w="1214" w:type="dxa"/>
          </w:tcPr>
          <w:p w:rsidR="000D687A" w:rsidRDefault="00807173" w:rsidP="00807173">
            <w:pPr>
              <w:pStyle w:val="aa"/>
              <w:ind w:left="0"/>
              <w:jc w:val="center"/>
            </w:pPr>
            <w:r>
              <w:t>24</w:t>
            </w:r>
          </w:p>
        </w:tc>
        <w:tc>
          <w:tcPr>
            <w:tcW w:w="6480" w:type="dxa"/>
          </w:tcPr>
          <w:p w:rsidR="000D687A" w:rsidRPr="00807173" w:rsidRDefault="00807173" w:rsidP="00313C89">
            <w:r>
              <w:t xml:space="preserve">Корзина для спортинвентаря </w:t>
            </w:r>
            <w:r>
              <w:rPr>
                <w:lang w:val="en-US"/>
              </w:rPr>
              <w:t>d</w:t>
            </w:r>
            <w:r>
              <w:t>=800мм,</w:t>
            </w:r>
            <w:r w:rsidRPr="00807173">
              <w:t xml:space="preserve"> </w:t>
            </w:r>
            <w:r>
              <w:rPr>
                <w:lang w:val="en-US"/>
              </w:rPr>
              <w:t>h</w:t>
            </w:r>
            <w:r w:rsidRPr="00807173">
              <w:t>=1000</w:t>
            </w:r>
            <w:r>
              <w:t>мм</w:t>
            </w:r>
          </w:p>
        </w:tc>
        <w:tc>
          <w:tcPr>
            <w:tcW w:w="2726" w:type="dxa"/>
          </w:tcPr>
          <w:p w:rsidR="000D687A" w:rsidRDefault="00807173" w:rsidP="00C72D5D">
            <w:pPr>
              <w:jc w:val="center"/>
            </w:pPr>
            <w:r>
              <w:t>2</w:t>
            </w:r>
          </w:p>
        </w:tc>
      </w:tr>
    </w:tbl>
    <w:tbl>
      <w:tblPr>
        <w:tblpPr w:leftFromText="180" w:rightFromText="180" w:vertAnchor="page" w:horzAnchor="margin" w:tblpY="2548"/>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5528"/>
        <w:gridCol w:w="3941"/>
      </w:tblGrid>
      <w:tr w:rsidR="00B350B5" w:rsidRPr="00141675">
        <w:tc>
          <w:tcPr>
            <w:tcW w:w="10428" w:type="dxa"/>
            <w:gridSpan w:val="3"/>
          </w:tcPr>
          <w:p w:rsidR="00B350B5" w:rsidRPr="00141675" w:rsidRDefault="00B350B5" w:rsidP="00B350B5">
            <w:pPr>
              <w:rPr>
                <w:sz w:val="28"/>
                <w:szCs w:val="28"/>
              </w:rPr>
            </w:pPr>
          </w:p>
          <w:p w:rsidR="00B350B5" w:rsidRDefault="00B350B5" w:rsidP="00B350B5">
            <w:pPr>
              <w:rPr>
                <w:sz w:val="28"/>
                <w:szCs w:val="28"/>
              </w:rPr>
            </w:pPr>
          </w:p>
          <w:p w:rsidR="00BD7A35" w:rsidRDefault="00BD7A35" w:rsidP="00B350B5">
            <w:pPr>
              <w:rPr>
                <w:sz w:val="28"/>
                <w:szCs w:val="28"/>
              </w:rPr>
            </w:pPr>
          </w:p>
          <w:p w:rsidR="00BD7A35" w:rsidRPr="00141675" w:rsidRDefault="00BD7A35" w:rsidP="00B350B5">
            <w:pPr>
              <w:rPr>
                <w:sz w:val="28"/>
                <w:szCs w:val="28"/>
              </w:rPr>
            </w:pPr>
          </w:p>
          <w:p w:rsidR="00B350B5" w:rsidRPr="00141675" w:rsidRDefault="00B350B5" w:rsidP="00B350B5">
            <w:pPr>
              <w:jc w:val="center"/>
              <w:rPr>
                <w:sz w:val="28"/>
                <w:szCs w:val="28"/>
              </w:rPr>
            </w:pPr>
            <w:r w:rsidRPr="00141675">
              <w:rPr>
                <w:sz w:val="28"/>
                <w:szCs w:val="28"/>
              </w:rPr>
              <w:tab/>
              <w:t>ОБОРУДОВАНИЕ МУЗЫКАЛЬНОГО  ЗАЛА</w:t>
            </w:r>
          </w:p>
        </w:tc>
      </w:tr>
      <w:tr w:rsidR="00B350B5" w:rsidRPr="00141675">
        <w:tc>
          <w:tcPr>
            <w:tcW w:w="959" w:type="dxa"/>
          </w:tcPr>
          <w:p w:rsidR="00B350B5" w:rsidRPr="00141675" w:rsidRDefault="00B350B5" w:rsidP="00B350B5">
            <w:pPr>
              <w:jc w:val="center"/>
              <w:rPr>
                <w:sz w:val="28"/>
                <w:szCs w:val="28"/>
              </w:rPr>
            </w:pPr>
            <w:r w:rsidRPr="00141675">
              <w:rPr>
                <w:sz w:val="28"/>
                <w:szCs w:val="28"/>
              </w:rPr>
              <w:t>№</w:t>
            </w:r>
          </w:p>
        </w:tc>
        <w:tc>
          <w:tcPr>
            <w:tcW w:w="5528" w:type="dxa"/>
          </w:tcPr>
          <w:p w:rsidR="00B350B5" w:rsidRPr="00141675" w:rsidRDefault="00B350B5" w:rsidP="00B350B5">
            <w:pPr>
              <w:jc w:val="center"/>
              <w:rPr>
                <w:sz w:val="28"/>
                <w:szCs w:val="28"/>
              </w:rPr>
            </w:pPr>
            <w:r w:rsidRPr="00141675">
              <w:rPr>
                <w:sz w:val="28"/>
                <w:szCs w:val="28"/>
              </w:rPr>
              <w:t>НАИМЕНОВАНИЕ</w:t>
            </w:r>
          </w:p>
          <w:p w:rsidR="00B350B5" w:rsidRPr="00141675" w:rsidRDefault="00B350B5" w:rsidP="00B350B5">
            <w:pPr>
              <w:jc w:val="center"/>
              <w:rPr>
                <w:sz w:val="28"/>
                <w:szCs w:val="28"/>
              </w:rPr>
            </w:pPr>
          </w:p>
        </w:tc>
        <w:tc>
          <w:tcPr>
            <w:tcW w:w="3941" w:type="dxa"/>
          </w:tcPr>
          <w:p w:rsidR="00B350B5" w:rsidRPr="00141675" w:rsidRDefault="00B350B5" w:rsidP="00B350B5">
            <w:pPr>
              <w:jc w:val="center"/>
              <w:rPr>
                <w:sz w:val="28"/>
                <w:szCs w:val="28"/>
              </w:rPr>
            </w:pPr>
            <w:r w:rsidRPr="00141675">
              <w:rPr>
                <w:sz w:val="28"/>
                <w:szCs w:val="28"/>
              </w:rPr>
              <w:t>КОЛ-ВО на зал</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 xml:space="preserve">Бубен </w:t>
            </w:r>
          </w:p>
        </w:tc>
        <w:tc>
          <w:tcPr>
            <w:tcW w:w="3941" w:type="dxa"/>
          </w:tcPr>
          <w:p w:rsidR="00B350B5" w:rsidRPr="00141675" w:rsidRDefault="00B350B5" w:rsidP="00B350B5">
            <w:pPr>
              <w:rPr>
                <w:sz w:val="28"/>
                <w:szCs w:val="28"/>
              </w:rPr>
            </w:pPr>
            <w:r w:rsidRPr="00141675">
              <w:rPr>
                <w:sz w:val="28"/>
                <w:szCs w:val="28"/>
              </w:rPr>
              <w:t>4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 xml:space="preserve">Тамбурин </w:t>
            </w:r>
          </w:p>
        </w:tc>
        <w:tc>
          <w:tcPr>
            <w:tcW w:w="3941" w:type="dxa"/>
          </w:tcPr>
          <w:p w:rsidR="00B350B5" w:rsidRPr="00141675" w:rsidRDefault="00B350B5" w:rsidP="00B350B5">
            <w:pPr>
              <w:rPr>
                <w:sz w:val="28"/>
                <w:szCs w:val="28"/>
              </w:rPr>
            </w:pPr>
            <w:r w:rsidRPr="00141675">
              <w:rPr>
                <w:sz w:val="28"/>
                <w:szCs w:val="28"/>
              </w:rPr>
              <w:t>2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Барабан</w:t>
            </w:r>
          </w:p>
        </w:tc>
        <w:tc>
          <w:tcPr>
            <w:tcW w:w="3941" w:type="dxa"/>
          </w:tcPr>
          <w:p w:rsidR="00B350B5" w:rsidRPr="00141675" w:rsidRDefault="00B350B5" w:rsidP="00B350B5">
            <w:pPr>
              <w:rPr>
                <w:sz w:val="28"/>
                <w:szCs w:val="28"/>
              </w:rPr>
            </w:pPr>
            <w:r w:rsidRPr="00141675">
              <w:rPr>
                <w:sz w:val="28"/>
                <w:szCs w:val="28"/>
              </w:rPr>
              <w:t>6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Колокольчик валдайский с ручкой №5</w:t>
            </w:r>
          </w:p>
        </w:tc>
        <w:tc>
          <w:tcPr>
            <w:tcW w:w="3941" w:type="dxa"/>
          </w:tcPr>
          <w:p w:rsidR="00B350B5" w:rsidRPr="00141675" w:rsidRDefault="00B350B5" w:rsidP="00B350B5">
            <w:pPr>
              <w:rPr>
                <w:sz w:val="28"/>
                <w:szCs w:val="28"/>
              </w:rPr>
            </w:pPr>
            <w:r w:rsidRPr="00141675">
              <w:rPr>
                <w:sz w:val="28"/>
                <w:szCs w:val="28"/>
              </w:rPr>
              <w:t>1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Колокольца, большие</w:t>
            </w:r>
          </w:p>
        </w:tc>
        <w:tc>
          <w:tcPr>
            <w:tcW w:w="3941" w:type="dxa"/>
          </w:tcPr>
          <w:p w:rsidR="00B350B5" w:rsidRPr="00141675" w:rsidRDefault="00B350B5" w:rsidP="00B350B5">
            <w:pPr>
              <w:rPr>
                <w:sz w:val="28"/>
                <w:szCs w:val="28"/>
              </w:rPr>
            </w:pPr>
            <w:r w:rsidRPr="00141675">
              <w:rPr>
                <w:sz w:val="28"/>
                <w:szCs w:val="28"/>
              </w:rPr>
              <w:t>1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Румба</w:t>
            </w:r>
          </w:p>
        </w:tc>
        <w:tc>
          <w:tcPr>
            <w:tcW w:w="3941" w:type="dxa"/>
          </w:tcPr>
          <w:p w:rsidR="00B350B5" w:rsidRPr="00141675" w:rsidRDefault="00B350B5" w:rsidP="00B350B5">
            <w:pPr>
              <w:rPr>
                <w:sz w:val="28"/>
                <w:szCs w:val="28"/>
              </w:rPr>
            </w:pPr>
            <w:r w:rsidRPr="00141675">
              <w:rPr>
                <w:sz w:val="28"/>
                <w:szCs w:val="28"/>
              </w:rPr>
              <w:t>1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Трещетка пластинчатая хохлома</w:t>
            </w:r>
          </w:p>
        </w:tc>
        <w:tc>
          <w:tcPr>
            <w:tcW w:w="3941" w:type="dxa"/>
          </w:tcPr>
          <w:p w:rsidR="00B350B5" w:rsidRPr="00141675" w:rsidRDefault="00B350B5" w:rsidP="00B350B5">
            <w:pPr>
              <w:rPr>
                <w:sz w:val="28"/>
                <w:szCs w:val="28"/>
              </w:rPr>
            </w:pPr>
            <w:r w:rsidRPr="00141675">
              <w:rPr>
                <w:sz w:val="28"/>
                <w:szCs w:val="28"/>
              </w:rPr>
              <w:t>1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Губная гармошка дерево</w:t>
            </w:r>
          </w:p>
        </w:tc>
        <w:tc>
          <w:tcPr>
            <w:tcW w:w="3941" w:type="dxa"/>
          </w:tcPr>
          <w:p w:rsidR="00B350B5" w:rsidRPr="00141675" w:rsidRDefault="00B350B5" w:rsidP="00B350B5">
            <w:pPr>
              <w:rPr>
                <w:sz w:val="28"/>
                <w:szCs w:val="28"/>
              </w:rPr>
            </w:pPr>
            <w:r w:rsidRPr="00141675">
              <w:rPr>
                <w:sz w:val="28"/>
                <w:szCs w:val="28"/>
              </w:rPr>
              <w:t>3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Свистулька расписная</w:t>
            </w:r>
          </w:p>
        </w:tc>
        <w:tc>
          <w:tcPr>
            <w:tcW w:w="3941" w:type="dxa"/>
          </w:tcPr>
          <w:p w:rsidR="00B350B5" w:rsidRPr="00141675" w:rsidRDefault="00B350B5" w:rsidP="00B350B5">
            <w:pPr>
              <w:rPr>
                <w:sz w:val="28"/>
                <w:szCs w:val="28"/>
              </w:rPr>
            </w:pPr>
            <w:r w:rsidRPr="00141675">
              <w:rPr>
                <w:sz w:val="28"/>
                <w:szCs w:val="28"/>
              </w:rPr>
              <w:t>5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 xml:space="preserve">Набор браслетов с бубенцами на руку и лодыжку </w:t>
            </w:r>
          </w:p>
        </w:tc>
        <w:tc>
          <w:tcPr>
            <w:tcW w:w="3941" w:type="dxa"/>
          </w:tcPr>
          <w:p w:rsidR="00B350B5" w:rsidRPr="00141675" w:rsidRDefault="00B350B5" w:rsidP="00B350B5">
            <w:pPr>
              <w:rPr>
                <w:sz w:val="28"/>
                <w:szCs w:val="28"/>
              </w:rPr>
            </w:pPr>
            <w:r w:rsidRPr="00141675">
              <w:rPr>
                <w:sz w:val="28"/>
                <w:szCs w:val="28"/>
              </w:rPr>
              <w:t>1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Маракас средний</w:t>
            </w:r>
          </w:p>
        </w:tc>
        <w:tc>
          <w:tcPr>
            <w:tcW w:w="3941" w:type="dxa"/>
          </w:tcPr>
          <w:p w:rsidR="00B350B5" w:rsidRPr="00141675" w:rsidRDefault="00B350B5" w:rsidP="00B350B5">
            <w:pPr>
              <w:rPr>
                <w:sz w:val="28"/>
                <w:szCs w:val="28"/>
              </w:rPr>
            </w:pPr>
            <w:r w:rsidRPr="00141675">
              <w:rPr>
                <w:sz w:val="28"/>
                <w:szCs w:val="28"/>
              </w:rPr>
              <w:t>6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Молоточек музыкальный</w:t>
            </w:r>
          </w:p>
        </w:tc>
        <w:tc>
          <w:tcPr>
            <w:tcW w:w="3941" w:type="dxa"/>
          </w:tcPr>
          <w:p w:rsidR="00B350B5" w:rsidRPr="00141675" w:rsidRDefault="00B350B5" w:rsidP="00B350B5">
            <w:pPr>
              <w:rPr>
                <w:sz w:val="28"/>
                <w:szCs w:val="28"/>
              </w:rPr>
            </w:pPr>
            <w:r w:rsidRPr="00141675">
              <w:rPr>
                <w:sz w:val="28"/>
                <w:szCs w:val="28"/>
              </w:rPr>
              <w:t>6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Металлофон</w:t>
            </w:r>
          </w:p>
        </w:tc>
        <w:tc>
          <w:tcPr>
            <w:tcW w:w="3941" w:type="dxa"/>
          </w:tcPr>
          <w:p w:rsidR="00B350B5" w:rsidRPr="00141675" w:rsidRDefault="00B350B5" w:rsidP="00B350B5">
            <w:pPr>
              <w:rPr>
                <w:sz w:val="28"/>
                <w:szCs w:val="28"/>
              </w:rPr>
            </w:pPr>
            <w:r w:rsidRPr="00141675">
              <w:rPr>
                <w:sz w:val="28"/>
                <w:szCs w:val="28"/>
              </w:rPr>
              <w:t xml:space="preserve">1 </w:t>
            </w:r>
            <w:proofErr w:type="gramStart"/>
            <w:r w:rsidRPr="00141675">
              <w:rPr>
                <w:sz w:val="28"/>
                <w:szCs w:val="28"/>
              </w:rPr>
              <w:t>шт</w:t>
            </w:r>
            <w:proofErr w:type="gramEnd"/>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Медные колокольчики на ручке</w:t>
            </w:r>
          </w:p>
        </w:tc>
        <w:tc>
          <w:tcPr>
            <w:tcW w:w="3941" w:type="dxa"/>
          </w:tcPr>
          <w:p w:rsidR="00B350B5" w:rsidRPr="00141675" w:rsidRDefault="00B350B5" w:rsidP="00B350B5">
            <w:pPr>
              <w:rPr>
                <w:sz w:val="28"/>
                <w:szCs w:val="28"/>
              </w:rPr>
            </w:pPr>
            <w:r w:rsidRPr="00141675">
              <w:rPr>
                <w:sz w:val="28"/>
                <w:szCs w:val="28"/>
              </w:rPr>
              <w:t>3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 xml:space="preserve">Набор перчаточных кукол к </w:t>
            </w:r>
            <w:proofErr w:type="gramStart"/>
            <w:r w:rsidRPr="00141675">
              <w:rPr>
                <w:sz w:val="28"/>
                <w:szCs w:val="28"/>
              </w:rPr>
              <w:t>различным</w:t>
            </w:r>
            <w:proofErr w:type="gramEnd"/>
          </w:p>
          <w:p w:rsidR="00B350B5" w:rsidRPr="00141675" w:rsidRDefault="00B350B5" w:rsidP="00B350B5">
            <w:pPr>
              <w:rPr>
                <w:sz w:val="28"/>
                <w:szCs w:val="28"/>
              </w:rPr>
            </w:pPr>
            <w:r w:rsidRPr="00141675">
              <w:rPr>
                <w:sz w:val="28"/>
                <w:szCs w:val="28"/>
              </w:rPr>
              <w:t>сказкам (не менее 3 кукол)</w:t>
            </w:r>
          </w:p>
        </w:tc>
        <w:tc>
          <w:tcPr>
            <w:tcW w:w="3941" w:type="dxa"/>
          </w:tcPr>
          <w:p w:rsidR="00B350B5" w:rsidRPr="00141675" w:rsidRDefault="00B350B5" w:rsidP="00B350B5">
            <w:pPr>
              <w:rPr>
                <w:sz w:val="28"/>
                <w:szCs w:val="28"/>
              </w:rPr>
            </w:pPr>
            <w:r w:rsidRPr="00141675">
              <w:rPr>
                <w:sz w:val="28"/>
                <w:szCs w:val="28"/>
              </w:rPr>
              <w:t>10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Костюм Деда Мороза (для взрослого)</w:t>
            </w:r>
          </w:p>
        </w:tc>
        <w:tc>
          <w:tcPr>
            <w:tcW w:w="3941" w:type="dxa"/>
          </w:tcPr>
          <w:p w:rsidR="00B350B5" w:rsidRPr="00141675" w:rsidRDefault="00B350B5" w:rsidP="00B350B5">
            <w:pPr>
              <w:rPr>
                <w:sz w:val="28"/>
                <w:szCs w:val="28"/>
              </w:rPr>
            </w:pPr>
            <w:r w:rsidRPr="00141675">
              <w:rPr>
                <w:sz w:val="28"/>
                <w:szCs w:val="28"/>
              </w:rPr>
              <w:t>1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Костюм Снегурочки (для взрослого)</w:t>
            </w:r>
          </w:p>
        </w:tc>
        <w:tc>
          <w:tcPr>
            <w:tcW w:w="3941" w:type="dxa"/>
          </w:tcPr>
          <w:p w:rsidR="00B350B5" w:rsidRPr="00141675" w:rsidRDefault="00B350B5" w:rsidP="00B350B5">
            <w:pPr>
              <w:rPr>
                <w:sz w:val="28"/>
                <w:szCs w:val="28"/>
              </w:rPr>
            </w:pPr>
            <w:r w:rsidRPr="00141675">
              <w:rPr>
                <w:sz w:val="28"/>
                <w:szCs w:val="28"/>
              </w:rPr>
              <w:t>1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Костюм Пират (для взрослого)</w:t>
            </w:r>
          </w:p>
        </w:tc>
        <w:tc>
          <w:tcPr>
            <w:tcW w:w="3941" w:type="dxa"/>
          </w:tcPr>
          <w:p w:rsidR="00B350B5" w:rsidRPr="00141675" w:rsidRDefault="00B350B5" w:rsidP="00B350B5">
            <w:pPr>
              <w:rPr>
                <w:sz w:val="28"/>
                <w:szCs w:val="28"/>
              </w:rPr>
            </w:pPr>
            <w:r w:rsidRPr="00141675">
              <w:rPr>
                <w:sz w:val="28"/>
                <w:szCs w:val="28"/>
              </w:rPr>
              <w:t xml:space="preserve">1 шт. </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Костюм Снеговик (для взрослого)</w:t>
            </w:r>
          </w:p>
        </w:tc>
        <w:tc>
          <w:tcPr>
            <w:tcW w:w="3941" w:type="dxa"/>
          </w:tcPr>
          <w:p w:rsidR="00B350B5" w:rsidRPr="00141675" w:rsidRDefault="00B350B5" w:rsidP="00B350B5">
            <w:pPr>
              <w:rPr>
                <w:sz w:val="28"/>
                <w:szCs w:val="28"/>
              </w:rPr>
            </w:pPr>
            <w:r w:rsidRPr="00141675">
              <w:rPr>
                <w:sz w:val="28"/>
                <w:szCs w:val="28"/>
              </w:rPr>
              <w:t>1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Костюм Волшебник (для взрослого)</w:t>
            </w:r>
          </w:p>
        </w:tc>
        <w:tc>
          <w:tcPr>
            <w:tcW w:w="3941" w:type="dxa"/>
          </w:tcPr>
          <w:p w:rsidR="00B350B5" w:rsidRPr="00141675" w:rsidRDefault="00B350B5" w:rsidP="00B350B5">
            <w:pPr>
              <w:rPr>
                <w:sz w:val="28"/>
                <w:szCs w:val="28"/>
              </w:rPr>
            </w:pP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Костюм Бабы яги (для взрослого)</w:t>
            </w:r>
          </w:p>
        </w:tc>
        <w:tc>
          <w:tcPr>
            <w:tcW w:w="3941" w:type="dxa"/>
          </w:tcPr>
          <w:p w:rsidR="00B350B5" w:rsidRPr="00141675" w:rsidRDefault="00B350B5" w:rsidP="00B350B5">
            <w:pPr>
              <w:rPr>
                <w:sz w:val="28"/>
                <w:szCs w:val="28"/>
              </w:rPr>
            </w:pPr>
            <w:r w:rsidRPr="00141675">
              <w:rPr>
                <w:sz w:val="28"/>
                <w:szCs w:val="28"/>
              </w:rPr>
              <w:t>1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Костюм Карлсон (для взрослого)</w:t>
            </w:r>
          </w:p>
        </w:tc>
        <w:tc>
          <w:tcPr>
            <w:tcW w:w="3941" w:type="dxa"/>
          </w:tcPr>
          <w:p w:rsidR="00B350B5" w:rsidRPr="00141675" w:rsidRDefault="00B350B5" w:rsidP="00B350B5">
            <w:pPr>
              <w:rPr>
                <w:sz w:val="28"/>
                <w:szCs w:val="28"/>
              </w:rPr>
            </w:pP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 xml:space="preserve"> Елочные игрушки </w:t>
            </w:r>
            <w:proofErr w:type="gramStart"/>
            <w:r w:rsidRPr="00141675">
              <w:rPr>
                <w:sz w:val="28"/>
                <w:szCs w:val="28"/>
              </w:rPr>
              <w:t>для</w:t>
            </w:r>
            <w:proofErr w:type="gramEnd"/>
            <w:r w:rsidRPr="00141675">
              <w:rPr>
                <w:sz w:val="28"/>
                <w:szCs w:val="28"/>
              </w:rPr>
              <w:t xml:space="preserve"> </w:t>
            </w:r>
          </w:p>
          <w:p w:rsidR="00B350B5" w:rsidRPr="00141675" w:rsidRDefault="00B350B5" w:rsidP="00B350B5">
            <w:pPr>
              <w:rPr>
                <w:sz w:val="28"/>
                <w:szCs w:val="28"/>
              </w:rPr>
            </w:pPr>
            <w:r w:rsidRPr="00141675">
              <w:rPr>
                <w:sz w:val="28"/>
                <w:szCs w:val="28"/>
              </w:rPr>
              <w:t>актового зала (в ассортименте)</w:t>
            </w:r>
          </w:p>
        </w:tc>
        <w:tc>
          <w:tcPr>
            <w:tcW w:w="3941" w:type="dxa"/>
          </w:tcPr>
          <w:p w:rsidR="00B350B5" w:rsidRPr="00141675" w:rsidRDefault="00B350B5" w:rsidP="00B350B5">
            <w:pPr>
              <w:rPr>
                <w:sz w:val="28"/>
                <w:szCs w:val="28"/>
              </w:rPr>
            </w:pPr>
            <w:r w:rsidRPr="00141675">
              <w:rPr>
                <w:sz w:val="28"/>
                <w:szCs w:val="28"/>
              </w:rPr>
              <w:t>100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Мишура</w:t>
            </w:r>
          </w:p>
        </w:tc>
        <w:tc>
          <w:tcPr>
            <w:tcW w:w="3941" w:type="dxa"/>
          </w:tcPr>
          <w:p w:rsidR="00B350B5" w:rsidRPr="00141675" w:rsidRDefault="00B350B5" w:rsidP="00B350B5">
            <w:pPr>
              <w:rPr>
                <w:sz w:val="28"/>
                <w:szCs w:val="28"/>
              </w:rPr>
            </w:pPr>
            <w:r w:rsidRPr="00141675">
              <w:rPr>
                <w:sz w:val="28"/>
                <w:szCs w:val="28"/>
              </w:rPr>
              <w:t>30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 xml:space="preserve">Электрогирлянда </w:t>
            </w:r>
          </w:p>
        </w:tc>
        <w:tc>
          <w:tcPr>
            <w:tcW w:w="3941" w:type="dxa"/>
          </w:tcPr>
          <w:p w:rsidR="00B350B5" w:rsidRPr="00141675" w:rsidRDefault="00B350B5" w:rsidP="00B350B5">
            <w:pPr>
              <w:rPr>
                <w:sz w:val="28"/>
                <w:szCs w:val="28"/>
              </w:rPr>
            </w:pPr>
            <w:r w:rsidRPr="00141675">
              <w:rPr>
                <w:sz w:val="28"/>
                <w:szCs w:val="28"/>
              </w:rPr>
              <w:t>7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Светящийся лось уличный</w:t>
            </w:r>
          </w:p>
        </w:tc>
        <w:tc>
          <w:tcPr>
            <w:tcW w:w="3941" w:type="dxa"/>
          </w:tcPr>
          <w:p w:rsidR="00B350B5" w:rsidRPr="00141675" w:rsidRDefault="00B350B5" w:rsidP="00B350B5">
            <w:pPr>
              <w:rPr>
                <w:sz w:val="28"/>
                <w:szCs w:val="28"/>
              </w:rPr>
            </w:pPr>
            <w:r w:rsidRPr="00141675">
              <w:rPr>
                <w:sz w:val="28"/>
                <w:szCs w:val="28"/>
              </w:rPr>
              <w:t>1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Ель (1,5м)</w:t>
            </w:r>
          </w:p>
        </w:tc>
        <w:tc>
          <w:tcPr>
            <w:tcW w:w="3941" w:type="dxa"/>
          </w:tcPr>
          <w:p w:rsidR="00B350B5" w:rsidRPr="00141675" w:rsidRDefault="00B350B5" w:rsidP="00B350B5">
            <w:pPr>
              <w:rPr>
                <w:sz w:val="28"/>
                <w:szCs w:val="28"/>
              </w:rPr>
            </w:pPr>
            <w:r w:rsidRPr="00141675">
              <w:rPr>
                <w:sz w:val="28"/>
                <w:szCs w:val="28"/>
              </w:rPr>
              <w:t>6 шт.</w:t>
            </w:r>
          </w:p>
        </w:tc>
      </w:tr>
      <w:tr w:rsidR="00B350B5" w:rsidRPr="00141675">
        <w:tc>
          <w:tcPr>
            <w:tcW w:w="959" w:type="dxa"/>
          </w:tcPr>
          <w:p w:rsidR="00B350B5" w:rsidRPr="00141675" w:rsidRDefault="00B350B5" w:rsidP="00B350B5">
            <w:pPr>
              <w:pStyle w:val="aa"/>
              <w:numPr>
                <w:ilvl w:val="0"/>
                <w:numId w:val="35"/>
              </w:numPr>
              <w:jc w:val="center"/>
              <w:rPr>
                <w:sz w:val="28"/>
                <w:szCs w:val="28"/>
              </w:rPr>
            </w:pPr>
          </w:p>
        </w:tc>
        <w:tc>
          <w:tcPr>
            <w:tcW w:w="5528" w:type="dxa"/>
          </w:tcPr>
          <w:p w:rsidR="00B350B5" w:rsidRPr="00141675" w:rsidRDefault="00B350B5" w:rsidP="00B350B5">
            <w:pPr>
              <w:rPr>
                <w:sz w:val="28"/>
                <w:szCs w:val="28"/>
              </w:rPr>
            </w:pPr>
            <w:r w:rsidRPr="00141675">
              <w:rPr>
                <w:sz w:val="28"/>
                <w:szCs w:val="28"/>
              </w:rPr>
              <w:t>Ель (2,4м)</w:t>
            </w:r>
          </w:p>
        </w:tc>
        <w:tc>
          <w:tcPr>
            <w:tcW w:w="3941" w:type="dxa"/>
          </w:tcPr>
          <w:p w:rsidR="00B350B5" w:rsidRPr="00141675" w:rsidRDefault="00B350B5" w:rsidP="00B350B5">
            <w:pPr>
              <w:rPr>
                <w:sz w:val="28"/>
                <w:szCs w:val="28"/>
              </w:rPr>
            </w:pPr>
            <w:r w:rsidRPr="00141675">
              <w:rPr>
                <w:sz w:val="28"/>
                <w:szCs w:val="28"/>
              </w:rPr>
              <w:t>1 шт.</w:t>
            </w:r>
          </w:p>
        </w:tc>
      </w:tr>
    </w:tbl>
    <w:p w:rsidR="00C72D5D" w:rsidRPr="00141675" w:rsidRDefault="00C72D5D" w:rsidP="00E81E2E">
      <w:pPr>
        <w:rPr>
          <w:b/>
          <w:sz w:val="28"/>
          <w:szCs w:val="28"/>
        </w:rPr>
      </w:pPr>
    </w:p>
    <w:p w:rsidR="008B6755" w:rsidRDefault="008B6755" w:rsidP="00E81E2E">
      <w:pPr>
        <w:rPr>
          <w:b/>
          <w:sz w:val="28"/>
          <w:szCs w:val="28"/>
        </w:rPr>
      </w:pPr>
    </w:p>
    <w:p w:rsidR="006560B9" w:rsidRPr="0061090D" w:rsidRDefault="006560B9" w:rsidP="00E81E2E">
      <w:pPr>
        <w:rPr>
          <w:b/>
          <w:sz w:val="28"/>
          <w:szCs w:val="28"/>
        </w:rPr>
      </w:pPr>
    </w:p>
    <w:p w:rsidR="00F60328" w:rsidRDefault="00F60328" w:rsidP="00F60328">
      <w:pPr>
        <w:spacing w:line="480" w:lineRule="auto"/>
        <w:jc w:val="center"/>
      </w:pPr>
      <w:r w:rsidRPr="00A666BA">
        <w:rPr>
          <w:b/>
        </w:rPr>
        <w:lastRenderedPageBreak/>
        <w:t>МЕТОДИЧЕСКОЕ</w:t>
      </w:r>
      <w:r>
        <w:rPr>
          <w:b/>
        </w:rPr>
        <w:t xml:space="preserve">    </w:t>
      </w:r>
      <w:r w:rsidRPr="00A666BA">
        <w:rPr>
          <w:b/>
        </w:rPr>
        <w:t xml:space="preserve"> ОБЕСПЕЧЕНИЕ</w:t>
      </w:r>
      <w:r>
        <w:rPr>
          <w:b/>
        </w:rPr>
        <w:t xml:space="preserve">         ПРОГРАММЫ</w:t>
      </w:r>
    </w:p>
    <w:p w:rsidR="00F60328" w:rsidRPr="000D6EAF" w:rsidRDefault="00F25880" w:rsidP="00045EA2">
      <w:pPr>
        <w:pStyle w:val="aa"/>
        <w:numPr>
          <w:ilvl w:val="0"/>
          <w:numId w:val="36"/>
        </w:numPr>
        <w:spacing w:after="200" w:line="276" w:lineRule="auto"/>
        <w:rPr>
          <w:rStyle w:val="af5"/>
          <w:rFonts w:eastAsia="Lucida Sans Unicode"/>
          <w:b w:val="0"/>
          <w:shd w:val="clear" w:color="auto" w:fill="FFFFFF"/>
        </w:rPr>
      </w:pPr>
      <w:r w:rsidRPr="000D6EAF">
        <w:rPr>
          <w:rStyle w:val="af5"/>
          <w:rFonts w:eastAsia="Lucida Sans Unicode"/>
          <w:b w:val="0"/>
          <w:shd w:val="clear" w:color="auto" w:fill="FFFFFF"/>
        </w:rPr>
        <w:t>От рождения до школы. Основная образовательная программа дошкольного образования</w:t>
      </w:r>
      <w:proofErr w:type="gramStart"/>
      <w:r w:rsidRPr="000D6EAF">
        <w:rPr>
          <w:rStyle w:val="af5"/>
          <w:rFonts w:eastAsia="Lucida Sans Unicode"/>
          <w:b w:val="0"/>
          <w:shd w:val="clear" w:color="auto" w:fill="FFFFFF"/>
        </w:rPr>
        <w:t xml:space="preserve"> / П</w:t>
      </w:r>
      <w:proofErr w:type="gramEnd"/>
      <w:r w:rsidRPr="000D6EAF">
        <w:rPr>
          <w:rStyle w:val="af5"/>
          <w:rFonts w:eastAsia="Lucida Sans Unicode"/>
          <w:b w:val="0"/>
          <w:shd w:val="clear" w:color="auto" w:fill="FFFFFF"/>
        </w:rPr>
        <w:t>од редакцией Н.Е. Вераксы, Т.С. Комаровой, М.А. Васильевой. – 3-е изд., испр. и доп.  – М.: МОЗАИКА - СИНТЕЗ,2015. – 368 с.</w:t>
      </w:r>
    </w:p>
    <w:p w:rsidR="00F25880" w:rsidRPr="00475BE5" w:rsidRDefault="00F25880" w:rsidP="00F25880">
      <w:pPr>
        <w:pStyle w:val="aa"/>
        <w:numPr>
          <w:ilvl w:val="0"/>
          <w:numId w:val="36"/>
        </w:numPr>
        <w:spacing w:after="200" w:line="276" w:lineRule="auto"/>
      </w:pPr>
      <w:r w:rsidRPr="00475BE5">
        <w:t>Т.М.Бондаренко Практический материал по освоению образовательных областей в старшей группе детского сада</w:t>
      </w:r>
      <w:proofErr w:type="gramStart"/>
      <w:r w:rsidRPr="00475BE5">
        <w:t xml:space="preserve"> :</w:t>
      </w:r>
      <w:proofErr w:type="gramEnd"/>
      <w:r w:rsidRPr="00475BE5">
        <w:t xml:space="preserve"> Практическое пособие для старших воспитателей и педагогов ДОУ, родителей, - Воронеж: ООО «Метода», 2013 -  560 </w:t>
      </w:r>
      <w:proofErr w:type="gramStart"/>
      <w:r w:rsidRPr="00475BE5">
        <w:t>с</w:t>
      </w:r>
      <w:proofErr w:type="gramEnd"/>
      <w:r w:rsidRPr="00475BE5">
        <w:t>.</w:t>
      </w:r>
    </w:p>
    <w:p w:rsidR="00F25880" w:rsidRPr="00475BE5" w:rsidRDefault="00F25880" w:rsidP="00F25880">
      <w:pPr>
        <w:pStyle w:val="aa"/>
        <w:numPr>
          <w:ilvl w:val="0"/>
          <w:numId w:val="36"/>
        </w:numPr>
        <w:spacing w:after="200" w:line="276" w:lineRule="auto"/>
      </w:pPr>
      <w:r w:rsidRPr="00475BE5">
        <w:t>Т.М. Бондаренко. Практический материал по освоению образовательных областей во второй младшей группе детского сада</w:t>
      </w:r>
      <w:proofErr w:type="gramStart"/>
      <w:r w:rsidRPr="00475BE5">
        <w:t xml:space="preserve"> :</w:t>
      </w:r>
      <w:proofErr w:type="gramEnd"/>
      <w:r w:rsidRPr="00475BE5">
        <w:t xml:space="preserve"> Практическое пособие для старших воспитателей и педагогов ДОУ, родителей. – Воронеж: ООО «Метода», 2013.-368с. </w:t>
      </w:r>
    </w:p>
    <w:p w:rsidR="00F25880" w:rsidRPr="00475BE5" w:rsidRDefault="00F25880" w:rsidP="00F25880">
      <w:pPr>
        <w:pStyle w:val="aa"/>
        <w:numPr>
          <w:ilvl w:val="0"/>
          <w:numId w:val="36"/>
        </w:numPr>
        <w:spacing w:after="200" w:line="276" w:lineRule="auto"/>
      </w:pPr>
      <w:r w:rsidRPr="00475BE5">
        <w:t xml:space="preserve">Т.М. Бондаренко. Практический материал по освоению образовательных областей в подготовительной группе детского сада. Образовательные области: «Коммуникация», «Чтение художественной литературы»: Практическое пособие для воспитателей и методистов ДОУ. – Воронеж: «Метода», 2013. – 192 </w:t>
      </w:r>
      <w:proofErr w:type="gramStart"/>
      <w:r w:rsidRPr="00475BE5">
        <w:t>с</w:t>
      </w:r>
      <w:proofErr w:type="gramEnd"/>
      <w:r w:rsidRPr="00475BE5">
        <w:t>.</w:t>
      </w:r>
    </w:p>
    <w:p w:rsidR="00F25880" w:rsidRPr="00475BE5" w:rsidRDefault="00F25880" w:rsidP="00F25880">
      <w:pPr>
        <w:pStyle w:val="aa"/>
        <w:numPr>
          <w:ilvl w:val="0"/>
          <w:numId w:val="36"/>
        </w:numPr>
        <w:spacing w:after="200" w:line="276" w:lineRule="auto"/>
      </w:pPr>
      <w:r w:rsidRPr="00475BE5">
        <w:t>Т.М. Бондаренко. Практический материал по освоению образовательных областей в подготовительной группе детского сада. Образовательная область «Познание»: Практическое пособие для старших воспитателей и педагогов. – Воронеж: ООО «Метода», 2013. – 288с.</w:t>
      </w:r>
    </w:p>
    <w:p w:rsidR="00F25880" w:rsidRPr="00475BE5" w:rsidRDefault="00F25880" w:rsidP="00F25880">
      <w:pPr>
        <w:pStyle w:val="aa"/>
        <w:numPr>
          <w:ilvl w:val="0"/>
          <w:numId w:val="36"/>
        </w:numPr>
        <w:spacing w:after="200" w:line="276" w:lineRule="auto"/>
      </w:pPr>
      <w:r w:rsidRPr="00475BE5">
        <w:t xml:space="preserve">Т.М. Бондаренко. Практический материал по освоению образовательных областей в подготовительной группе детского сада. Образовательная область «Художественное творчество»: Практическое пособие для старших воспитателей и педагогов ДОУ, родителей. – Воронеж: ООО «Метода», 2013. – 216 </w:t>
      </w:r>
      <w:proofErr w:type="gramStart"/>
      <w:r w:rsidRPr="00475BE5">
        <w:t>с</w:t>
      </w:r>
      <w:proofErr w:type="gramEnd"/>
      <w:r w:rsidRPr="00475BE5">
        <w:t>.</w:t>
      </w:r>
    </w:p>
    <w:p w:rsidR="00F25880" w:rsidRPr="00475BE5" w:rsidRDefault="00F25880" w:rsidP="00F25880">
      <w:pPr>
        <w:pStyle w:val="aa"/>
        <w:numPr>
          <w:ilvl w:val="0"/>
          <w:numId w:val="36"/>
        </w:numPr>
        <w:spacing w:after="200" w:line="276" w:lineRule="auto"/>
      </w:pPr>
      <w:r w:rsidRPr="00475BE5">
        <w:t>Т.М.Бондаренко.  Практический материал по освоению образовательных областей в средней группе детского сада</w:t>
      </w:r>
      <w:proofErr w:type="gramStart"/>
      <w:r w:rsidRPr="00475BE5">
        <w:t xml:space="preserve"> :</w:t>
      </w:r>
      <w:proofErr w:type="gramEnd"/>
      <w:r w:rsidRPr="00475BE5">
        <w:t xml:space="preserve"> Практическое пособие для старших воспитателей и педагогов ДОУ, родителей, - Воронеж: ООО «Метода», 2013 -  432 </w:t>
      </w:r>
      <w:proofErr w:type="gramStart"/>
      <w:r w:rsidRPr="00475BE5">
        <w:t>с</w:t>
      </w:r>
      <w:proofErr w:type="gramEnd"/>
      <w:r w:rsidRPr="00475BE5">
        <w:t>.</w:t>
      </w:r>
    </w:p>
    <w:p w:rsidR="00F25880" w:rsidRPr="00475BE5" w:rsidRDefault="00F25880" w:rsidP="00F25880">
      <w:pPr>
        <w:pStyle w:val="aa"/>
        <w:numPr>
          <w:ilvl w:val="0"/>
          <w:numId w:val="36"/>
        </w:numPr>
        <w:spacing w:after="200" w:line="276" w:lineRule="auto"/>
      </w:pPr>
      <w:proofErr w:type="gramStart"/>
      <w:r w:rsidRPr="00475BE5">
        <w:t>Белая</w:t>
      </w:r>
      <w:proofErr w:type="gramEnd"/>
      <w:r w:rsidRPr="00475BE5">
        <w:t xml:space="preserve">  К.Ю. Программы и планы в ДОО. Технология разработки в соответствии с ФГОС </w:t>
      </w:r>
      <w:proofErr w:type="gramStart"/>
      <w:r w:rsidRPr="00475BE5">
        <w:t>ДО</w:t>
      </w:r>
      <w:proofErr w:type="gramEnd"/>
      <w:r w:rsidRPr="00475BE5">
        <w:t xml:space="preserve">.  – М.: ТЦ Сфера, 2016. – 128 </w:t>
      </w:r>
      <w:proofErr w:type="gramStart"/>
      <w:r w:rsidRPr="00475BE5">
        <w:t>с</w:t>
      </w:r>
      <w:proofErr w:type="gramEnd"/>
      <w:r w:rsidRPr="00475BE5">
        <w:t>.</w:t>
      </w:r>
    </w:p>
    <w:p w:rsidR="00F25880" w:rsidRDefault="00F25880" w:rsidP="00F25880">
      <w:pPr>
        <w:pStyle w:val="aa"/>
        <w:numPr>
          <w:ilvl w:val="0"/>
          <w:numId w:val="36"/>
        </w:numPr>
        <w:spacing w:after="200" w:line="276" w:lineRule="auto"/>
      </w:pPr>
      <w:r>
        <w:t>Организация образовательного процесса в условиях введения ФГОС дошкольного образования: семинары практикумы /  авт</w:t>
      </w:r>
      <w:proofErr w:type="gramStart"/>
      <w:r>
        <w:t>.с</w:t>
      </w:r>
      <w:proofErr w:type="gramEnd"/>
      <w:r>
        <w:t xml:space="preserve">ост. Е.Г.Бацина и др. – Волгоград : Учитель, 2016. – 191 </w:t>
      </w:r>
      <w:proofErr w:type="gramStart"/>
      <w:r>
        <w:t>с</w:t>
      </w:r>
      <w:proofErr w:type="gramEnd"/>
      <w:r>
        <w:t>.</w:t>
      </w:r>
    </w:p>
    <w:p w:rsidR="00F25880" w:rsidRDefault="00F25880" w:rsidP="00F25880">
      <w:pPr>
        <w:pStyle w:val="aa"/>
        <w:numPr>
          <w:ilvl w:val="0"/>
          <w:numId w:val="36"/>
        </w:numPr>
        <w:spacing w:after="200" w:line="276" w:lineRule="auto"/>
      </w:pPr>
      <w:r>
        <w:t xml:space="preserve">Гуцул В.А. Родительское собрание в детском саду. Вопросы и ответы. – СПб.: ООО «ИЗДАТЕЛЬСТВО «ДЕТСТВО-ПРЕСС»,  2015. – 32 </w:t>
      </w:r>
      <w:proofErr w:type="gramStart"/>
      <w:r>
        <w:t>с</w:t>
      </w:r>
      <w:proofErr w:type="gramEnd"/>
      <w:r>
        <w:t>.</w:t>
      </w:r>
    </w:p>
    <w:p w:rsidR="00F25880" w:rsidRDefault="00F25880" w:rsidP="00F25880">
      <w:pPr>
        <w:pStyle w:val="aa"/>
        <w:numPr>
          <w:ilvl w:val="0"/>
          <w:numId w:val="36"/>
        </w:numPr>
        <w:spacing w:after="200" w:line="276" w:lineRule="auto"/>
      </w:pPr>
      <w:r>
        <w:t>Путеводитель по ФГОС дошкольного образования в таблицах и схемах / Под общ</w:t>
      </w:r>
      <w:proofErr w:type="gramStart"/>
      <w:r>
        <w:t>.</w:t>
      </w:r>
      <w:proofErr w:type="gramEnd"/>
      <w:r>
        <w:t xml:space="preserve"> </w:t>
      </w:r>
      <w:proofErr w:type="gramStart"/>
      <w:r>
        <w:t>р</w:t>
      </w:r>
      <w:proofErr w:type="gramEnd"/>
      <w:r>
        <w:t>ед. М.Е. Верховкиной, А.Н. Атаровой. – СПб</w:t>
      </w:r>
      <w:proofErr w:type="gramStart"/>
      <w:r>
        <w:t xml:space="preserve">.: </w:t>
      </w:r>
      <w:proofErr w:type="gramEnd"/>
      <w:r>
        <w:t>КАРО, 2015.- 112с.</w:t>
      </w:r>
    </w:p>
    <w:p w:rsidR="00F25880" w:rsidRDefault="00F25880" w:rsidP="00F25880">
      <w:pPr>
        <w:pStyle w:val="aa"/>
        <w:numPr>
          <w:ilvl w:val="0"/>
          <w:numId w:val="36"/>
        </w:numPr>
        <w:spacing w:after="200" w:line="276" w:lineRule="auto"/>
      </w:pPr>
      <w:r>
        <w:t xml:space="preserve">Бойчук И.А., Попушина Т.Н. Ознакомление детей младшего и среднего дошкольного возраста с русским народным.  – 2-е изд., испр. </w:t>
      </w:r>
      <w:proofErr w:type="gramStart"/>
      <w:r>
        <w:t>–С</w:t>
      </w:r>
      <w:proofErr w:type="gramEnd"/>
      <w:r>
        <w:t>Пб.: ООО «ИЗДАТЕЛЬСТВО «ДЕТСТВО- ПРЕСС» , 2013. – 352 с.</w:t>
      </w:r>
    </w:p>
    <w:p w:rsidR="00F25880" w:rsidRDefault="00F25880" w:rsidP="00F25880">
      <w:pPr>
        <w:pStyle w:val="aa"/>
        <w:numPr>
          <w:ilvl w:val="0"/>
          <w:numId w:val="36"/>
        </w:numPr>
        <w:spacing w:after="200" w:line="276" w:lineRule="auto"/>
      </w:pPr>
      <w:r>
        <w:t xml:space="preserve">Формирование культуры безопасности. </w:t>
      </w:r>
      <w:proofErr w:type="gramStart"/>
      <w:r>
        <w:t>Планирование образовательной деятельности в подготовительной к школе группе: методическое пособие  (Л.Л.Тимофеева, Е.Е. Корнеичева, Н.И.Грачева и др.; под  общ.</w:t>
      </w:r>
      <w:proofErr w:type="gramEnd"/>
      <w:r>
        <w:t xml:space="preserve"> </w:t>
      </w:r>
      <w:proofErr w:type="gramStart"/>
      <w:r>
        <w:t>Ред. Л.Л.Тимофеевой).</w:t>
      </w:r>
      <w:proofErr w:type="gramEnd"/>
      <w:r>
        <w:t xml:space="preserve"> -  СПб.: ООО «ИЗДАТЕЛЬСТВО «ДЕТСТВ</w:t>
      </w:r>
      <w:proofErr w:type="gramStart"/>
      <w:r>
        <w:t>О-</w:t>
      </w:r>
      <w:proofErr w:type="gramEnd"/>
      <w:r>
        <w:t xml:space="preserve"> ПРЕСС», 2014. – 192 с.</w:t>
      </w:r>
    </w:p>
    <w:p w:rsidR="00F25880" w:rsidRDefault="00F25880" w:rsidP="00F25880">
      <w:pPr>
        <w:pStyle w:val="aa"/>
        <w:numPr>
          <w:ilvl w:val="0"/>
          <w:numId w:val="36"/>
        </w:numPr>
        <w:spacing w:after="200" w:line="276" w:lineRule="auto"/>
      </w:pPr>
      <w:r>
        <w:t xml:space="preserve">Шошина Н.А. Сценарии педагогических советов. Из опыта работы старшего воспитателя.  </w:t>
      </w:r>
      <w:proofErr w:type="gramStart"/>
      <w:r>
        <w:t>–С</w:t>
      </w:r>
      <w:proofErr w:type="gramEnd"/>
      <w:r>
        <w:t>Пб.: ООО «ИЗДАТЕЛЬСТВО «ДЕТСТВО- ПРЕСС» , 2014. – 96 с.</w:t>
      </w:r>
    </w:p>
    <w:p w:rsidR="00F25880" w:rsidRDefault="00F25880" w:rsidP="00F25880">
      <w:pPr>
        <w:pStyle w:val="aa"/>
        <w:numPr>
          <w:ilvl w:val="0"/>
          <w:numId w:val="36"/>
        </w:numPr>
        <w:spacing w:after="200" w:line="276" w:lineRule="auto"/>
      </w:pPr>
      <w:r>
        <w:lastRenderedPageBreak/>
        <w:t xml:space="preserve">Железнова Е.Р. Оздоровительная гимнастика и подвижные игры для старших дошкольников.  </w:t>
      </w:r>
      <w:proofErr w:type="gramStart"/>
      <w:r>
        <w:t>–С</w:t>
      </w:r>
      <w:proofErr w:type="gramEnd"/>
      <w:r>
        <w:t>Пб.: ООО «ИЗДАТЕЛЬСТВО «ДЕТСТВО- ПРЕСС» , 2013. – 80 с.</w:t>
      </w:r>
    </w:p>
    <w:p w:rsidR="00F25880" w:rsidRPr="00475BE5" w:rsidRDefault="00F25880" w:rsidP="00F25880">
      <w:pPr>
        <w:pStyle w:val="aa"/>
        <w:numPr>
          <w:ilvl w:val="0"/>
          <w:numId w:val="36"/>
        </w:numPr>
        <w:spacing w:after="200" w:line="276" w:lineRule="auto"/>
      </w:pPr>
      <w:r>
        <w:t>Голицина Н.С. Годовое комплексн</w:t>
      </w:r>
      <w:proofErr w:type="gramStart"/>
      <w:r>
        <w:t>о-</w:t>
      </w:r>
      <w:proofErr w:type="gramEnd"/>
      <w:r>
        <w:t xml:space="preserve"> тематическое планирование в детском саду. Занятия. Деятельность в режиме дня. Средняя группа. – М.: Издательство «Скрипторий 2003», 2015. – 64 </w:t>
      </w:r>
      <w:proofErr w:type="gramStart"/>
      <w:r>
        <w:t>с</w:t>
      </w:r>
      <w:proofErr w:type="gramEnd"/>
      <w:r>
        <w:t>.</w:t>
      </w:r>
    </w:p>
    <w:p w:rsidR="00F25880" w:rsidRPr="00475BE5" w:rsidRDefault="00F25880" w:rsidP="00F25880">
      <w:pPr>
        <w:pStyle w:val="aa"/>
        <w:numPr>
          <w:ilvl w:val="0"/>
          <w:numId w:val="36"/>
        </w:numPr>
        <w:spacing w:after="200" w:line="276" w:lineRule="auto"/>
      </w:pPr>
      <w:r>
        <w:t>Голицина Н.С. Годовое комплексн</w:t>
      </w:r>
      <w:proofErr w:type="gramStart"/>
      <w:r>
        <w:t>о-</w:t>
      </w:r>
      <w:proofErr w:type="gramEnd"/>
      <w:r>
        <w:t xml:space="preserve"> тематическое планирование в детском саду. Занятия. Деятельность в режиме дня. Подготовительная к школе группа. – М.: Издательство «Скрипторий 2003», 2015. – 80 </w:t>
      </w:r>
      <w:proofErr w:type="gramStart"/>
      <w:r>
        <w:t>с</w:t>
      </w:r>
      <w:proofErr w:type="gramEnd"/>
      <w:r>
        <w:t>.</w:t>
      </w:r>
    </w:p>
    <w:p w:rsidR="00F25880" w:rsidRPr="00475BE5" w:rsidRDefault="00F25880" w:rsidP="00F25880">
      <w:pPr>
        <w:pStyle w:val="aa"/>
        <w:numPr>
          <w:ilvl w:val="0"/>
          <w:numId w:val="36"/>
        </w:numPr>
        <w:spacing w:after="200" w:line="276" w:lineRule="auto"/>
      </w:pPr>
      <w:r>
        <w:t>Голицина Н.С. Годовое комплексн</w:t>
      </w:r>
      <w:proofErr w:type="gramStart"/>
      <w:r>
        <w:t>о-</w:t>
      </w:r>
      <w:proofErr w:type="gramEnd"/>
      <w:r>
        <w:t xml:space="preserve"> тематическое планирование в детском саду. Занятия. Деятельность в режиме дня. Старшая  группа. – М.: Издательство «Скрипторий 2003», 2014. – 80 </w:t>
      </w:r>
      <w:proofErr w:type="gramStart"/>
      <w:r>
        <w:t>с</w:t>
      </w:r>
      <w:proofErr w:type="gramEnd"/>
      <w:r>
        <w:t>.</w:t>
      </w:r>
    </w:p>
    <w:p w:rsidR="00F25880" w:rsidRDefault="00F25880" w:rsidP="00F25880">
      <w:pPr>
        <w:pStyle w:val="aa"/>
        <w:numPr>
          <w:ilvl w:val="0"/>
          <w:numId w:val="36"/>
        </w:numPr>
        <w:spacing w:after="200" w:line="276" w:lineRule="auto"/>
      </w:pPr>
      <w:r>
        <w:t>Голицина Н.С. Годовое комплексн</w:t>
      </w:r>
      <w:proofErr w:type="gramStart"/>
      <w:r>
        <w:t>о-</w:t>
      </w:r>
      <w:proofErr w:type="gramEnd"/>
      <w:r>
        <w:t xml:space="preserve"> тематическое планирование в детском саду. Занятия. Деятельность в режиме дня. 2-я младшая группа. – М.: Издательство «Скрипторий 2003», 2015. – 64 </w:t>
      </w:r>
      <w:proofErr w:type="gramStart"/>
      <w:r>
        <w:t>с</w:t>
      </w:r>
      <w:proofErr w:type="gramEnd"/>
      <w:r>
        <w:t>.</w:t>
      </w:r>
    </w:p>
    <w:p w:rsidR="004D5A77" w:rsidRDefault="004D5A77" w:rsidP="004D5A77">
      <w:pPr>
        <w:pStyle w:val="aa"/>
        <w:numPr>
          <w:ilvl w:val="0"/>
          <w:numId w:val="36"/>
        </w:numPr>
        <w:spacing w:after="200" w:line="276" w:lineRule="auto"/>
      </w:pPr>
      <w:r>
        <w:t>Воронина Л.П., Червякова Н.А. Картотека артикуляционной и дыхательной гимнастики, массажа и самомассажа. – СПБ</w:t>
      </w:r>
      <w:proofErr w:type="gramStart"/>
      <w:r>
        <w:t xml:space="preserve">.: </w:t>
      </w:r>
      <w:proofErr w:type="gramEnd"/>
      <w:r>
        <w:t>ООО «ИЗДАТЕЛЬСТВО                      « ДЕТСТВО-ПРЕСС, 2015. – 80 с. – (Кабинет логопеда)</w:t>
      </w:r>
    </w:p>
    <w:p w:rsidR="004D5A77" w:rsidRPr="00A46E8D" w:rsidRDefault="004D5A77" w:rsidP="004D5A77">
      <w:pPr>
        <w:pStyle w:val="aa"/>
        <w:numPr>
          <w:ilvl w:val="0"/>
          <w:numId w:val="36"/>
        </w:numPr>
        <w:spacing w:after="200" w:line="276" w:lineRule="auto"/>
      </w:pPr>
      <w:r>
        <w:t>Куликовская Т.А., Говорим и играем. Картотека упражнений, игр</w:t>
      </w:r>
      <w:proofErr w:type="gramStart"/>
      <w:r>
        <w:t>,т</w:t>
      </w:r>
      <w:proofErr w:type="gramEnd"/>
      <w:r>
        <w:t>екстов для автоматизации звуков. – СПБ</w:t>
      </w:r>
      <w:proofErr w:type="gramStart"/>
      <w:r>
        <w:t xml:space="preserve">.: </w:t>
      </w:r>
      <w:proofErr w:type="gramEnd"/>
      <w:r>
        <w:t>ООО «ИЗДАТЕЛЬСТВО «ДЕТСТВО-ПРЕСС, 2015. – 128 с. – (Кабинет логопеда)</w:t>
      </w:r>
    </w:p>
    <w:p w:rsidR="004D5A77" w:rsidRDefault="004D5A77" w:rsidP="004D5A77">
      <w:pPr>
        <w:pStyle w:val="aa"/>
        <w:numPr>
          <w:ilvl w:val="0"/>
          <w:numId w:val="36"/>
        </w:numPr>
        <w:spacing w:after="200" w:line="276" w:lineRule="auto"/>
      </w:pPr>
      <w:r>
        <w:t>Игры с разрезными картами: учебн</w:t>
      </w:r>
      <w:proofErr w:type="gramStart"/>
      <w:r>
        <w:t>о-</w:t>
      </w:r>
      <w:proofErr w:type="gramEnd"/>
      <w:r>
        <w:t xml:space="preserve"> дидактический комплект по освоению образовательной области «Здоровье» по программе «От рождения до школы». Средняя группа / авт.-сост. Н.Н. Гладышева и др. – Волгоград: Учитель, 2014. – 96 с.</w:t>
      </w:r>
      <w:proofErr w:type="gramStart"/>
      <w:r>
        <w:t xml:space="preserve"> :</w:t>
      </w:r>
      <w:proofErr w:type="gramEnd"/>
      <w:r>
        <w:t xml:space="preserve"> ил.</w:t>
      </w:r>
    </w:p>
    <w:p w:rsidR="004D5A77" w:rsidRDefault="004D5A77" w:rsidP="004D5A77">
      <w:pPr>
        <w:pStyle w:val="aa"/>
        <w:numPr>
          <w:ilvl w:val="0"/>
          <w:numId w:val="36"/>
        </w:numPr>
        <w:spacing w:after="200" w:line="276" w:lineRule="auto"/>
      </w:pPr>
      <w:r>
        <w:t>Ушакова Л.П. Патриотическое воспитание детей дошкольного возраста. Ознакомление с событиями Великой отечественной войны 1941-1945 годов. – СПБ. :   ООО «ИЗДАТЕЛЬСТВ</w:t>
      </w:r>
      <w:proofErr w:type="gramStart"/>
      <w:r>
        <w:t>О-</w:t>
      </w:r>
      <w:proofErr w:type="gramEnd"/>
      <w:r>
        <w:t xml:space="preserve"> ПРЕСС» 2013. – 48 с., цв. ил.</w:t>
      </w:r>
    </w:p>
    <w:p w:rsidR="004D5A77" w:rsidRDefault="004D5A77" w:rsidP="004D5A77">
      <w:pPr>
        <w:pStyle w:val="aa"/>
        <w:numPr>
          <w:ilvl w:val="0"/>
          <w:numId w:val="36"/>
        </w:numPr>
        <w:spacing w:after="200" w:line="276" w:lineRule="auto"/>
      </w:pPr>
      <w:r>
        <w:t xml:space="preserve">Занятия и развлечения со старшими дошкольниками: разработка занятий, бесед, игр и развлечений на нравственные темы / авт.-сост. Л.Г.Арстанова. – Волгоград: Учитель, 2009. – 247 </w:t>
      </w:r>
      <w:proofErr w:type="gramStart"/>
      <w:r>
        <w:t>с</w:t>
      </w:r>
      <w:proofErr w:type="gramEnd"/>
      <w:r>
        <w:t>.</w:t>
      </w:r>
    </w:p>
    <w:p w:rsidR="004D5A77" w:rsidRDefault="004D5A77" w:rsidP="004D5A77">
      <w:pPr>
        <w:pStyle w:val="aa"/>
        <w:numPr>
          <w:ilvl w:val="0"/>
          <w:numId w:val="36"/>
        </w:numPr>
        <w:spacing w:after="200" w:line="276" w:lineRule="auto"/>
      </w:pPr>
      <w:r>
        <w:t>Вохринцев С. Армия России. Военно-воздушные силы.  Методическое пособие  с дидактическим материалом.</w:t>
      </w:r>
    </w:p>
    <w:p w:rsidR="004D5A77" w:rsidRDefault="004D5A77" w:rsidP="004D5A77">
      <w:pPr>
        <w:pStyle w:val="aa"/>
        <w:numPr>
          <w:ilvl w:val="0"/>
          <w:numId w:val="36"/>
        </w:numPr>
        <w:spacing w:after="200" w:line="276" w:lineRule="auto"/>
      </w:pPr>
      <w:r>
        <w:t xml:space="preserve">Вохринцев С. </w:t>
      </w:r>
      <w:r w:rsidRPr="007A20FB">
        <w:t xml:space="preserve"> </w:t>
      </w:r>
      <w:r>
        <w:t>Армия России.  Военно-морской флот.  Методическое пособие  с дидактическим материалом.</w:t>
      </w:r>
    </w:p>
    <w:p w:rsidR="004D5A77" w:rsidRDefault="004D5A77" w:rsidP="004D5A77">
      <w:pPr>
        <w:pStyle w:val="aa"/>
        <w:numPr>
          <w:ilvl w:val="0"/>
          <w:numId w:val="36"/>
        </w:numPr>
        <w:spacing w:after="200" w:line="276" w:lineRule="auto"/>
      </w:pPr>
      <w:r>
        <w:t>Вохринцев С.  Армия России. Надежный щит Родины. Методическое пособие  с дидактическим материалом.</w:t>
      </w:r>
    </w:p>
    <w:p w:rsidR="004D5A77" w:rsidRDefault="004D5A77" w:rsidP="004D5A77">
      <w:pPr>
        <w:pStyle w:val="aa"/>
        <w:numPr>
          <w:ilvl w:val="0"/>
          <w:numId w:val="36"/>
        </w:numPr>
        <w:spacing w:after="200" w:line="276" w:lineRule="auto"/>
      </w:pPr>
      <w:r>
        <w:t>Вохринцев С.  Армия России. Солдаты правопорядка.  Методическое пособие  с дидактическим материалом.</w:t>
      </w:r>
    </w:p>
    <w:p w:rsidR="004D5A77" w:rsidRDefault="004D5A77" w:rsidP="004D5A77">
      <w:pPr>
        <w:pStyle w:val="aa"/>
        <w:numPr>
          <w:ilvl w:val="0"/>
          <w:numId w:val="36"/>
        </w:numPr>
        <w:spacing w:after="200" w:line="276" w:lineRule="auto"/>
      </w:pPr>
      <w:r>
        <w:t>Вохринцев С.  Армия России. Военно-воздушные силы.  Методическое пособие  с дидактическим материалом.</w:t>
      </w:r>
    </w:p>
    <w:p w:rsidR="004D5A77" w:rsidRDefault="004D5A77" w:rsidP="004D5A77">
      <w:pPr>
        <w:pStyle w:val="aa"/>
        <w:numPr>
          <w:ilvl w:val="0"/>
          <w:numId w:val="36"/>
        </w:numPr>
        <w:spacing w:after="200" w:line="276" w:lineRule="auto"/>
      </w:pPr>
      <w:r>
        <w:t xml:space="preserve">Краткие биографии художников, иллюстрировавших сказки и книги для детей /  сост. Л.Б.Дерюгина. – </w:t>
      </w:r>
      <w:proofErr w:type="gramStart"/>
      <w:r>
        <w:t>(Оснащение педагогического процесса в ДОУ.</w:t>
      </w:r>
      <w:proofErr w:type="gramEnd"/>
      <w:r>
        <w:t xml:space="preserve"> </w:t>
      </w:r>
      <w:proofErr w:type="gramStart"/>
      <w:r>
        <w:t>Картотека портретов художников; вып. 31).</w:t>
      </w:r>
      <w:proofErr w:type="gramEnd"/>
      <w:r>
        <w:t xml:space="preserve"> – СПб</w:t>
      </w:r>
      <w:proofErr w:type="gramStart"/>
      <w:r>
        <w:t xml:space="preserve">. : </w:t>
      </w:r>
      <w:proofErr w:type="gramEnd"/>
      <w:r>
        <w:t>ООО «ИЗДАТЕЛЬСТВО – «ДЕТСТВО -  ПРЕСС», 2013.-  32 с., ил.</w:t>
      </w:r>
    </w:p>
    <w:p w:rsidR="004D5A77" w:rsidRPr="0012681D" w:rsidRDefault="004D5A77" w:rsidP="004D5A77">
      <w:pPr>
        <w:pStyle w:val="aa"/>
        <w:numPr>
          <w:ilvl w:val="0"/>
          <w:numId w:val="36"/>
        </w:numPr>
        <w:spacing w:after="200" w:line="276" w:lineRule="auto"/>
      </w:pPr>
      <w:r>
        <w:lastRenderedPageBreak/>
        <w:t>Картотека портретов детских писателей. Краткие биографии. Часть 1</w:t>
      </w:r>
      <w:proofErr w:type="gramStart"/>
      <w:r>
        <w:t xml:space="preserve"> / С</w:t>
      </w:r>
      <w:proofErr w:type="gramEnd"/>
      <w:r>
        <w:t>ост. Л.Б. Дерягина. – (Серия «Оснащение педагогического процесса в ДОУ: вып.25). – СПб</w:t>
      </w:r>
      <w:proofErr w:type="gramStart"/>
      <w:r>
        <w:t xml:space="preserve">. : </w:t>
      </w:r>
      <w:proofErr w:type="gramEnd"/>
      <w:r>
        <w:t>ООО «ИЗДАТЕЛЬСТВО «ДЕТСТВО-ПРЕСС», 2013. – 32 с., 14 цв. ил.</w:t>
      </w:r>
    </w:p>
    <w:p w:rsidR="004D5A77" w:rsidRPr="00DB4193" w:rsidRDefault="004D5A77" w:rsidP="004D5A77">
      <w:pPr>
        <w:pStyle w:val="aa"/>
        <w:numPr>
          <w:ilvl w:val="0"/>
          <w:numId w:val="36"/>
        </w:numPr>
        <w:spacing w:after="200" w:line="276" w:lineRule="auto"/>
      </w:pPr>
      <w:r>
        <w:t>Картотека портретов детских писателей. Краткие биографии. Часть 2</w:t>
      </w:r>
      <w:proofErr w:type="gramStart"/>
      <w:r>
        <w:t xml:space="preserve"> / С</w:t>
      </w:r>
      <w:proofErr w:type="gramEnd"/>
      <w:r>
        <w:t>ост. Л.Б Дерягина. – (Серия «Оснащение педагогического процесса в ДОУ; вып.25). – СПб. : ООО «ИЗДАТЕЛЬСТВО «ДЕТСТВО-ПРЕСС», 2013. – 32 с.</w:t>
      </w:r>
      <w:proofErr w:type="gramStart"/>
      <w:r>
        <w:t xml:space="preserve"> :</w:t>
      </w:r>
      <w:proofErr w:type="gramEnd"/>
      <w:r>
        <w:t xml:space="preserve"> 14 цв. ил.</w:t>
      </w:r>
    </w:p>
    <w:p w:rsidR="004D5A77" w:rsidRPr="0012681D" w:rsidRDefault="004D5A77" w:rsidP="004D5A77">
      <w:pPr>
        <w:pStyle w:val="aa"/>
        <w:numPr>
          <w:ilvl w:val="0"/>
          <w:numId w:val="36"/>
        </w:numPr>
        <w:spacing w:after="200" w:line="276" w:lineRule="auto"/>
      </w:pPr>
      <w:r>
        <w:t>Картотека портретов композиторов. Тексты бесед с дошкольниками. Часть 1</w:t>
      </w:r>
      <w:proofErr w:type="gramStart"/>
      <w:r>
        <w:t xml:space="preserve"> / С</w:t>
      </w:r>
      <w:proofErr w:type="gramEnd"/>
      <w:r>
        <w:t>ост. С.В. Конкевич. – (Серия «Оснащение педагогического процесса в ДОУ). – СПб</w:t>
      </w:r>
      <w:proofErr w:type="gramStart"/>
      <w:r>
        <w:t xml:space="preserve">. : </w:t>
      </w:r>
      <w:proofErr w:type="gramEnd"/>
      <w:r>
        <w:t>ООО «ИЗДАТЕЛЬСТВО «ДЕТСТВО-ПРЕСС», 2013. – 32 с., ил.</w:t>
      </w:r>
    </w:p>
    <w:p w:rsidR="004D5A77" w:rsidRPr="0012681D" w:rsidRDefault="004D5A77" w:rsidP="004D5A77">
      <w:pPr>
        <w:pStyle w:val="aa"/>
        <w:numPr>
          <w:ilvl w:val="0"/>
          <w:numId w:val="36"/>
        </w:numPr>
        <w:spacing w:after="200" w:line="276" w:lineRule="auto"/>
      </w:pPr>
      <w:r>
        <w:t>Картотека портретов композиторов. Тексты бесед с дошкольниками. Часть 2</w:t>
      </w:r>
      <w:proofErr w:type="gramStart"/>
      <w:r>
        <w:t xml:space="preserve"> / С</w:t>
      </w:r>
      <w:proofErr w:type="gramEnd"/>
      <w:r>
        <w:t>ост. С.В. Конкевич. – (Серия «Оснащение педагогического процесса в ДОУ). – СПб</w:t>
      </w:r>
      <w:proofErr w:type="gramStart"/>
      <w:r>
        <w:t xml:space="preserve">. : </w:t>
      </w:r>
      <w:proofErr w:type="gramEnd"/>
      <w:r>
        <w:t>ООО «ИЗДАТЕЛЬСТВО «ДЕТСТВО-ПРЕСС», 2014. – 32 с., ил.</w:t>
      </w:r>
    </w:p>
    <w:p w:rsidR="00F60328" w:rsidRDefault="00F60328" w:rsidP="000D6EAF">
      <w:pPr>
        <w:pStyle w:val="a6"/>
        <w:rPr>
          <w:rFonts w:ascii="Arial" w:hAnsi="Arial" w:cs="Arial"/>
          <w:b/>
          <w:sz w:val="20"/>
          <w:szCs w:val="20"/>
        </w:rPr>
      </w:pPr>
    </w:p>
    <w:p w:rsidR="00BD26C0" w:rsidRPr="0061090D" w:rsidRDefault="001E7E70" w:rsidP="00E81E2E">
      <w:pPr>
        <w:spacing w:line="360" w:lineRule="auto"/>
        <w:ind w:left="735"/>
        <w:rPr>
          <w:b/>
          <w:sz w:val="28"/>
          <w:szCs w:val="28"/>
        </w:rPr>
      </w:pPr>
      <w:r>
        <w:rPr>
          <w:b/>
          <w:sz w:val="28"/>
          <w:szCs w:val="28"/>
        </w:rPr>
        <w:t>3.5</w:t>
      </w:r>
      <w:r w:rsidR="00E81E2E" w:rsidRPr="0061090D">
        <w:rPr>
          <w:b/>
          <w:sz w:val="28"/>
          <w:szCs w:val="28"/>
        </w:rPr>
        <w:t>.Организация предметно-развивающей среды.</w:t>
      </w:r>
    </w:p>
    <w:p w:rsidR="00477512" w:rsidRDefault="0086203D" w:rsidP="00477512">
      <w:pPr>
        <w:rPr>
          <w:sz w:val="28"/>
          <w:szCs w:val="28"/>
        </w:rPr>
      </w:pPr>
      <w:r>
        <w:rPr>
          <w:rStyle w:val="af5"/>
          <w:rFonts w:ascii="Georgia" w:hAnsi="Georgia"/>
          <w:b w:val="0"/>
          <w:color w:val="333333"/>
          <w:sz w:val="17"/>
          <w:szCs w:val="17"/>
        </w:rPr>
        <w:t xml:space="preserve">          </w:t>
      </w:r>
      <w:r w:rsidR="00477512">
        <w:rPr>
          <w:sz w:val="28"/>
          <w:szCs w:val="28"/>
        </w:rPr>
        <w:t>В соответствии с комплексно – тематическим принципом планирования об</w:t>
      </w:r>
      <w:r w:rsidR="006E67C6">
        <w:rPr>
          <w:sz w:val="28"/>
          <w:szCs w:val="28"/>
        </w:rPr>
        <w:t>разовательного процесса в ДОУ</w:t>
      </w:r>
      <w:r w:rsidR="00477512">
        <w:rPr>
          <w:sz w:val="28"/>
          <w:szCs w:val="28"/>
        </w:rPr>
        <w:t>, во всех возрастных группах созданы следующие центры развития детей:</w:t>
      </w:r>
    </w:p>
    <w:p w:rsidR="00477512" w:rsidRDefault="00477512" w:rsidP="00477512">
      <w:pPr>
        <w:rPr>
          <w:sz w:val="28"/>
          <w:szCs w:val="28"/>
        </w:rPr>
      </w:pPr>
      <w:r w:rsidRPr="006440B9">
        <w:rPr>
          <w:sz w:val="28"/>
          <w:szCs w:val="28"/>
        </w:rPr>
        <w:t xml:space="preserve"> </w:t>
      </w:r>
      <w:r>
        <w:rPr>
          <w:sz w:val="28"/>
          <w:szCs w:val="28"/>
        </w:rPr>
        <w:t>1) центр двигательной деятельности</w:t>
      </w:r>
    </w:p>
    <w:p w:rsidR="00477512" w:rsidRDefault="00477512" w:rsidP="00477512">
      <w:pPr>
        <w:rPr>
          <w:sz w:val="28"/>
          <w:szCs w:val="28"/>
        </w:rPr>
      </w:pPr>
      <w:r>
        <w:rPr>
          <w:sz w:val="28"/>
          <w:szCs w:val="28"/>
        </w:rPr>
        <w:t xml:space="preserve"> 2) центр сюжетной игры</w:t>
      </w:r>
    </w:p>
    <w:p w:rsidR="00477512" w:rsidRDefault="00477512" w:rsidP="00477512">
      <w:pPr>
        <w:rPr>
          <w:sz w:val="28"/>
          <w:szCs w:val="28"/>
        </w:rPr>
      </w:pPr>
      <w:r>
        <w:rPr>
          <w:sz w:val="28"/>
          <w:szCs w:val="28"/>
        </w:rPr>
        <w:t xml:space="preserve"> 3) центр развивающих игр</w:t>
      </w:r>
    </w:p>
    <w:p w:rsidR="00477512" w:rsidRDefault="00477512" w:rsidP="00477512">
      <w:pPr>
        <w:rPr>
          <w:sz w:val="28"/>
          <w:szCs w:val="28"/>
        </w:rPr>
      </w:pPr>
      <w:r>
        <w:rPr>
          <w:sz w:val="28"/>
          <w:szCs w:val="28"/>
        </w:rPr>
        <w:t xml:space="preserve"> 4) центр познавательно-исследовательской деятельности</w:t>
      </w:r>
    </w:p>
    <w:p w:rsidR="00477512" w:rsidRDefault="00477512" w:rsidP="00477512">
      <w:pPr>
        <w:rPr>
          <w:sz w:val="28"/>
          <w:szCs w:val="28"/>
        </w:rPr>
      </w:pPr>
      <w:r>
        <w:rPr>
          <w:sz w:val="28"/>
          <w:szCs w:val="28"/>
        </w:rPr>
        <w:t xml:space="preserve"> 5) центр книги</w:t>
      </w:r>
    </w:p>
    <w:p w:rsidR="00477512" w:rsidRDefault="00477512" w:rsidP="00477512">
      <w:pPr>
        <w:rPr>
          <w:sz w:val="28"/>
          <w:szCs w:val="28"/>
        </w:rPr>
      </w:pPr>
      <w:r>
        <w:rPr>
          <w:sz w:val="28"/>
          <w:szCs w:val="28"/>
        </w:rPr>
        <w:t xml:space="preserve"> 6) центр музыкально-художественного творчества</w:t>
      </w:r>
    </w:p>
    <w:p w:rsidR="00477512" w:rsidRDefault="00477512" w:rsidP="00477512">
      <w:pPr>
        <w:rPr>
          <w:sz w:val="28"/>
          <w:szCs w:val="28"/>
        </w:rPr>
      </w:pPr>
      <w:r>
        <w:rPr>
          <w:sz w:val="28"/>
          <w:szCs w:val="28"/>
        </w:rPr>
        <w:t xml:space="preserve"> 7) центр конструирования</w:t>
      </w:r>
    </w:p>
    <w:p w:rsidR="00477512" w:rsidRDefault="00477512" w:rsidP="00477512">
      <w:pPr>
        <w:rPr>
          <w:sz w:val="28"/>
          <w:szCs w:val="28"/>
        </w:rPr>
      </w:pPr>
      <w:r>
        <w:rPr>
          <w:sz w:val="28"/>
          <w:szCs w:val="28"/>
        </w:rPr>
        <w:t xml:space="preserve"> 8) центр изобразительного творчества</w:t>
      </w:r>
    </w:p>
    <w:p w:rsidR="00477512" w:rsidRDefault="00477512" w:rsidP="00477512">
      <w:pPr>
        <w:rPr>
          <w:sz w:val="28"/>
          <w:szCs w:val="28"/>
        </w:rPr>
      </w:pPr>
      <w:r>
        <w:rPr>
          <w:sz w:val="28"/>
          <w:szCs w:val="28"/>
        </w:rPr>
        <w:t xml:space="preserve"> 9)центр трудовой деятельности</w:t>
      </w:r>
    </w:p>
    <w:p w:rsidR="00477512" w:rsidRPr="006440B9" w:rsidRDefault="00477512" w:rsidP="00477512">
      <w:pPr>
        <w:rPr>
          <w:sz w:val="28"/>
          <w:szCs w:val="28"/>
        </w:rPr>
      </w:pPr>
      <w:r>
        <w:rPr>
          <w:sz w:val="28"/>
          <w:szCs w:val="28"/>
        </w:rPr>
        <w:t>10) центр тематической информации « информационное поле» и др.</w:t>
      </w:r>
    </w:p>
    <w:p w:rsidR="0086203D" w:rsidRPr="00750C8F" w:rsidRDefault="0086203D" w:rsidP="006440B9">
      <w:pPr>
        <w:ind w:firstLine="600"/>
        <w:jc w:val="both"/>
        <w:rPr>
          <w:sz w:val="28"/>
          <w:szCs w:val="28"/>
        </w:rPr>
      </w:pPr>
      <w:r>
        <w:rPr>
          <w:rStyle w:val="af5"/>
          <w:rFonts w:ascii="Georgia" w:hAnsi="Georgia"/>
          <w:b w:val="0"/>
          <w:color w:val="333333"/>
          <w:sz w:val="17"/>
          <w:szCs w:val="17"/>
        </w:rPr>
        <w:t xml:space="preserve"> </w:t>
      </w:r>
      <w:r w:rsidRPr="00750C8F">
        <w:rPr>
          <w:rStyle w:val="af5"/>
          <w:b w:val="0"/>
          <w:sz w:val="28"/>
          <w:szCs w:val="28"/>
        </w:rPr>
        <w:t>В группах</w:t>
      </w:r>
      <w:r w:rsidRPr="00750C8F">
        <w:rPr>
          <w:rStyle w:val="af5"/>
          <w:sz w:val="28"/>
          <w:szCs w:val="28"/>
        </w:rPr>
        <w:t xml:space="preserve"> </w:t>
      </w:r>
      <w:r w:rsidRPr="00750C8F">
        <w:rPr>
          <w:sz w:val="28"/>
          <w:szCs w:val="28"/>
        </w:rPr>
        <w:t>созданы условия для индивидуальных и коллективных игр, самостоятельной активности детей (музыкально-познавательной и исследовательской, проектной и интеллектуальной, театрализованной деятельности и др.). Это позволяет детям организовывать разные игры в соответствии со своими интересами и замыслами, а также найти удобное, комфортное и безопасное место в зависимости от своего эмоционального состояния. При этом обеспечивается доступность ко всему содержанию развивающей среды, предоставляется детям возможность самостоятельно менять среду своих игр и увлечений. Среда своевременно изменяется (обновляется) с учетом программы, усложняющегося уровня умений детей и их половых различий</w:t>
      </w:r>
    </w:p>
    <w:p w:rsidR="00965A2D" w:rsidRPr="006440B9" w:rsidRDefault="00965A2D" w:rsidP="00965A2D">
      <w:pPr>
        <w:ind w:firstLine="720"/>
        <w:rPr>
          <w:sz w:val="28"/>
          <w:szCs w:val="28"/>
        </w:rPr>
      </w:pPr>
      <w:r w:rsidRPr="006440B9">
        <w:rPr>
          <w:sz w:val="28"/>
          <w:szCs w:val="28"/>
        </w:rPr>
        <w:t>Предметно-развивающая среда является для ребенка информативной, удовлетворяет его возрастные потребности и обеспечивает общение с объективной действительностью.</w:t>
      </w:r>
    </w:p>
    <w:p w:rsidR="00965A2D" w:rsidRPr="006440B9" w:rsidRDefault="00965A2D" w:rsidP="00965A2D">
      <w:pPr>
        <w:ind w:firstLine="720"/>
        <w:rPr>
          <w:sz w:val="28"/>
          <w:szCs w:val="28"/>
        </w:rPr>
      </w:pPr>
      <w:r w:rsidRPr="006440B9">
        <w:rPr>
          <w:sz w:val="28"/>
          <w:szCs w:val="28"/>
        </w:rPr>
        <w:t xml:space="preserve">В каждой группе определена игровая зона, уголок для уединения и отдыха, созданы игровые зоны для мальчиков и девочек. В группах имеются:  атрибуты для </w:t>
      </w:r>
      <w:r w:rsidRPr="006440B9">
        <w:rPr>
          <w:sz w:val="28"/>
          <w:szCs w:val="28"/>
        </w:rPr>
        <w:lastRenderedPageBreak/>
        <w:t xml:space="preserve">сюжетно-ролевых игр, пособия для занятий, дидактические и развивающие игры, игрушки. Много пособий изготовлено руками воспитателей и родителей. </w:t>
      </w:r>
    </w:p>
    <w:p w:rsidR="00965A2D" w:rsidRPr="006440B9" w:rsidRDefault="00965A2D" w:rsidP="00965A2D">
      <w:pPr>
        <w:ind w:firstLine="720"/>
        <w:rPr>
          <w:sz w:val="28"/>
          <w:szCs w:val="28"/>
        </w:rPr>
      </w:pPr>
      <w:r w:rsidRPr="006440B9">
        <w:rPr>
          <w:sz w:val="28"/>
          <w:szCs w:val="28"/>
        </w:rPr>
        <w:t>При организации предметной среды мы руководствуемся требованиями обеспечения двигательной активности. Для этого в каждой группе созданы уголки развития движений с набором нетрадиционных безопасных пособий для развития физических качеств, дорожки здоровья.</w:t>
      </w:r>
    </w:p>
    <w:p w:rsidR="00965A2D" w:rsidRPr="006440B9" w:rsidRDefault="00965A2D" w:rsidP="00965A2D">
      <w:pPr>
        <w:ind w:firstLine="720"/>
        <w:rPr>
          <w:sz w:val="28"/>
          <w:szCs w:val="28"/>
        </w:rPr>
      </w:pPr>
      <w:r w:rsidRPr="006440B9">
        <w:rPr>
          <w:sz w:val="28"/>
          <w:szCs w:val="28"/>
        </w:rPr>
        <w:t>Особое внимание уделяем организации зон для самостоятельной творческой деятельности детей: центры творчества, где имеются различные виды бумаги, материалы для воспроизведения рисунков: гуашь, фломастеры, карандаши, мелки и</w:t>
      </w:r>
      <w:r w:rsidR="00CF0E81">
        <w:rPr>
          <w:sz w:val="28"/>
          <w:szCs w:val="28"/>
        </w:rPr>
        <w:t xml:space="preserve"> </w:t>
      </w:r>
      <w:r w:rsidRPr="006440B9">
        <w:rPr>
          <w:sz w:val="28"/>
          <w:szCs w:val="28"/>
        </w:rPr>
        <w:t>т</w:t>
      </w:r>
      <w:proofErr w:type="gramStart"/>
      <w:r w:rsidR="00CF0E81">
        <w:rPr>
          <w:sz w:val="28"/>
          <w:szCs w:val="28"/>
        </w:rPr>
        <w:t>.</w:t>
      </w:r>
      <w:r w:rsidRPr="006440B9">
        <w:rPr>
          <w:sz w:val="28"/>
          <w:szCs w:val="28"/>
        </w:rPr>
        <w:t>д</w:t>
      </w:r>
      <w:proofErr w:type="gramEnd"/>
      <w:r w:rsidRPr="006440B9">
        <w:rPr>
          <w:sz w:val="28"/>
          <w:szCs w:val="28"/>
        </w:rPr>
        <w:t>; карточки для дорисовывания и штриховки, раскраски, формы - заготовки для декоративного рисования, и т.д</w:t>
      </w:r>
    </w:p>
    <w:p w:rsidR="00965A2D" w:rsidRPr="001E37A5" w:rsidRDefault="00965A2D" w:rsidP="00965A2D">
      <w:pPr>
        <w:ind w:firstLine="720"/>
        <w:rPr>
          <w:sz w:val="28"/>
          <w:szCs w:val="28"/>
        </w:rPr>
      </w:pPr>
      <w:r w:rsidRPr="001E37A5">
        <w:rPr>
          <w:sz w:val="28"/>
          <w:szCs w:val="28"/>
        </w:rPr>
        <w:t xml:space="preserve"> В каждой группе оборудован речевой центр, имеются в наличии картотеки по пальчиковой и артикуляционной гимнастике, упражнений на  развитие фонематического слуха; различные игры и упражнения на формирование лексики, грамматики, связной речи. В старшей группе оформлен центр краеведения с материалами по ознакомлению детей с родным городом.</w:t>
      </w:r>
    </w:p>
    <w:p w:rsidR="00965A2D" w:rsidRPr="001E37A5" w:rsidRDefault="006E67C6" w:rsidP="00965A2D">
      <w:pPr>
        <w:ind w:firstLine="720"/>
        <w:rPr>
          <w:sz w:val="28"/>
          <w:szCs w:val="28"/>
        </w:rPr>
      </w:pPr>
      <w:r>
        <w:rPr>
          <w:sz w:val="28"/>
          <w:szCs w:val="28"/>
        </w:rPr>
        <w:t>В комнате природы размещены  комнатные растения</w:t>
      </w:r>
      <w:r w:rsidR="00965A2D" w:rsidRPr="001E37A5">
        <w:rPr>
          <w:sz w:val="28"/>
          <w:szCs w:val="28"/>
        </w:rPr>
        <w:t>, оборудование для ухода за растениями, для труда; различные посадки по времени года</w:t>
      </w:r>
    </w:p>
    <w:p w:rsidR="00965A2D" w:rsidRPr="001E37A5" w:rsidRDefault="00965A2D" w:rsidP="006440B9">
      <w:pPr>
        <w:rPr>
          <w:sz w:val="28"/>
          <w:szCs w:val="28"/>
        </w:rPr>
      </w:pPr>
      <w:r w:rsidRPr="001E37A5">
        <w:rPr>
          <w:sz w:val="28"/>
          <w:szCs w:val="28"/>
        </w:rPr>
        <w:t>Разработаны маршруты экологических троп, имеется экологический паспорт.</w:t>
      </w:r>
    </w:p>
    <w:p w:rsidR="00965A2D" w:rsidRPr="001E37A5" w:rsidRDefault="006440B9" w:rsidP="006440B9">
      <w:pPr>
        <w:rPr>
          <w:b/>
          <w:sz w:val="28"/>
          <w:szCs w:val="28"/>
        </w:rPr>
      </w:pPr>
      <w:r w:rsidRPr="001E37A5">
        <w:rPr>
          <w:sz w:val="28"/>
          <w:szCs w:val="28"/>
        </w:rPr>
        <w:t xml:space="preserve">        </w:t>
      </w:r>
      <w:r w:rsidR="00965A2D" w:rsidRPr="001E37A5">
        <w:rPr>
          <w:sz w:val="28"/>
          <w:szCs w:val="28"/>
        </w:rPr>
        <w:t>В каждой группе есть уголок безопасности, где имеется иллюстративный материал, макеты проезжей части, игры, материалы наглядной агитации для родителей.</w:t>
      </w:r>
    </w:p>
    <w:p w:rsidR="006E67C6" w:rsidRDefault="006E67C6" w:rsidP="001E37A5">
      <w:pPr>
        <w:autoSpaceDE w:val="0"/>
        <w:autoSpaceDN w:val="0"/>
        <w:adjustRightInd w:val="0"/>
        <w:rPr>
          <w:b/>
          <w:bCs/>
          <w:color w:val="000000"/>
          <w:sz w:val="28"/>
          <w:szCs w:val="28"/>
        </w:rPr>
      </w:pPr>
    </w:p>
    <w:p w:rsidR="001E37A5" w:rsidRPr="001E37A5" w:rsidRDefault="001E37A5" w:rsidP="001E37A5">
      <w:pPr>
        <w:autoSpaceDE w:val="0"/>
        <w:autoSpaceDN w:val="0"/>
        <w:adjustRightInd w:val="0"/>
        <w:rPr>
          <w:color w:val="000000"/>
          <w:sz w:val="28"/>
          <w:szCs w:val="28"/>
        </w:rPr>
      </w:pPr>
      <w:r w:rsidRPr="001E37A5">
        <w:rPr>
          <w:b/>
          <w:bCs/>
          <w:color w:val="000000"/>
          <w:sz w:val="28"/>
          <w:szCs w:val="28"/>
        </w:rPr>
        <w:t xml:space="preserve">Младшая группа. </w:t>
      </w:r>
    </w:p>
    <w:p w:rsidR="001E37A5" w:rsidRPr="001E37A5" w:rsidRDefault="001E37A5" w:rsidP="001E37A5">
      <w:pPr>
        <w:autoSpaceDE w:val="0"/>
        <w:autoSpaceDN w:val="0"/>
        <w:adjustRightInd w:val="0"/>
        <w:rPr>
          <w:color w:val="000000"/>
          <w:sz w:val="28"/>
          <w:szCs w:val="28"/>
        </w:rPr>
      </w:pPr>
      <w:r w:rsidRPr="001E37A5">
        <w:rPr>
          <w:color w:val="000000"/>
          <w:sz w:val="28"/>
          <w:szCs w:val="28"/>
        </w:rPr>
        <w:tab/>
        <w:t>Обстанов</w:t>
      </w:r>
      <w:r w:rsidR="006A7FD5">
        <w:rPr>
          <w:color w:val="000000"/>
          <w:sz w:val="28"/>
          <w:szCs w:val="28"/>
        </w:rPr>
        <w:t xml:space="preserve">ка в младшей группе прежде  создана </w:t>
      </w:r>
      <w:r w:rsidRPr="001E37A5">
        <w:rPr>
          <w:color w:val="000000"/>
          <w:sz w:val="28"/>
          <w:szCs w:val="28"/>
        </w:rPr>
        <w:t xml:space="preserve"> как комфортная и безопасная для ребенка. Маленькие дети плохо реагируют на пространственные изменения обстановки, они предпочитают стабильность в этом отнош</w:t>
      </w:r>
      <w:r w:rsidR="006A7FD5">
        <w:rPr>
          <w:color w:val="000000"/>
          <w:sz w:val="28"/>
          <w:szCs w:val="28"/>
        </w:rPr>
        <w:t xml:space="preserve">ении. В связи с этим </w:t>
      </w:r>
      <w:r w:rsidRPr="001E37A5">
        <w:rPr>
          <w:color w:val="000000"/>
          <w:sz w:val="28"/>
          <w:szCs w:val="28"/>
        </w:rPr>
        <w:t>планир</w:t>
      </w:r>
      <w:r w:rsidR="006A7FD5">
        <w:rPr>
          <w:color w:val="000000"/>
          <w:sz w:val="28"/>
          <w:szCs w:val="28"/>
        </w:rPr>
        <w:t>уется расстановка</w:t>
      </w:r>
      <w:r w:rsidRPr="001E37A5">
        <w:rPr>
          <w:color w:val="000000"/>
          <w:sz w:val="28"/>
          <w:szCs w:val="28"/>
        </w:rPr>
        <w:t xml:space="preserve"> оборудования еще до прихода малышей в детский сад. </w:t>
      </w:r>
    </w:p>
    <w:p w:rsidR="001E37A5" w:rsidRPr="001E37A5" w:rsidRDefault="001E37A5" w:rsidP="001E37A5">
      <w:pPr>
        <w:autoSpaceDE w:val="0"/>
        <w:autoSpaceDN w:val="0"/>
        <w:adjustRightInd w:val="0"/>
        <w:rPr>
          <w:color w:val="000000"/>
          <w:sz w:val="28"/>
          <w:szCs w:val="28"/>
        </w:rPr>
      </w:pPr>
      <w:r w:rsidRPr="001E37A5">
        <w:rPr>
          <w:color w:val="000000"/>
          <w:sz w:val="28"/>
          <w:szCs w:val="28"/>
        </w:rPr>
        <w:tab/>
        <w:t>Маленькие дети - это в первую очередь «деятели». Опыт активной разнообразной деятельности составляет важнейшее условие их развития. Пребывание ребенка в детском саду организуется так, чтобы каждый получил возможность участвовать в разнообразной деятельности: в играх, двигательных упражнениях, в действиях по обследованию свойств и каче</w:t>
      </w:r>
      <w:proofErr w:type="gramStart"/>
      <w:r w:rsidRPr="001E37A5">
        <w:rPr>
          <w:color w:val="000000"/>
          <w:sz w:val="28"/>
          <w:szCs w:val="28"/>
        </w:rPr>
        <w:t>ств пр</w:t>
      </w:r>
      <w:proofErr w:type="gramEnd"/>
      <w:r w:rsidRPr="001E37A5">
        <w:rPr>
          <w:color w:val="000000"/>
          <w:sz w:val="28"/>
          <w:szCs w:val="28"/>
        </w:rPr>
        <w:t xml:space="preserve">едметов, в рисовании, лепке, элементарном труде, в творческой деятельности. В совместной деятельности с ребенком воспитатель помогает освоить новые способы и приемы действий, дает образец поведения и отношения. С учетом этого пространственно обстановка организуется для одновременной деятельности 2-3 детей и взрослого. </w:t>
      </w:r>
    </w:p>
    <w:p w:rsidR="001E37A5" w:rsidRPr="001E37A5" w:rsidRDefault="001E37A5" w:rsidP="001E37A5">
      <w:pPr>
        <w:autoSpaceDE w:val="0"/>
        <w:autoSpaceDN w:val="0"/>
        <w:adjustRightInd w:val="0"/>
        <w:rPr>
          <w:color w:val="000000"/>
          <w:sz w:val="28"/>
          <w:szCs w:val="28"/>
        </w:rPr>
      </w:pPr>
      <w:r w:rsidRPr="001E37A5">
        <w:rPr>
          <w:color w:val="000000"/>
          <w:sz w:val="28"/>
          <w:szCs w:val="28"/>
        </w:rPr>
        <w:tab/>
        <w:t xml:space="preserve">У младших детей активно развиваются движения, в том числе ходьба, бег, лазание. Вместе с тем, движения еще плохо координированы, нет ловкости, быстроты реакции, увертливости. Поэтому при пространственной организации среды оборудование целесообразно располагать по периметру группы, выделив игровую часть и место для хозяйственно-бытовых нужд, предусмотреть достаточно широкие, хорошо просматриваемые пути передвижения для ребенка. Не </w:t>
      </w:r>
      <w:r w:rsidRPr="001E37A5">
        <w:rPr>
          <w:color w:val="000000"/>
          <w:sz w:val="28"/>
          <w:szCs w:val="28"/>
        </w:rPr>
        <w:lastRenderedPageBreak/>
        <w:t xml:space="preserve">рекомендуется включать в обстановку много оборудования, примерно две трети пространства должны быть свободными. </w:t>
      </w:r>
    </w:p>
    <w:p w:rsidR="001E37A5" w:rsidRPr="001E37A5" w:rsidRDefault="001E37A5" w:rsidP="001E37A5">
      <w:pPr>
        <w:autoSpaceDE w:val="0"/>
        <w:autoSpaceDN w:val="0"/>
        <w:adjustRightInd w:val="0"/>
        <w:rPr>
          <w:sz w:val="28"/>
          <w:szCs w:val="28"/>
        </w:rPr>
      </w:pPr>
      <w:r w:rsidRPr="001E37A5">
        <w:rPr>
          <w:color w:val="000000"/>
          <w:sz w:val="28"/>
          <w:szCs w:val="28"/>
        </w:rPr>
        <w:tab/>
        <w:t xml:space="preserve">Для стимулирования двигательной активности необходимо включить в обстановку горку со ступеньками и пологим спуском; иметь оборудование для пролезания, подлезания, перелезания. Например, пластиковые кубы с </w:t>
      </w:r>
      <w:r w:rsidRPr="001E37A5">
        <w:rPr>
          <w:sz w:val="28"/>
          <w:szCs w:val="28"/>
        </w:rPr>
        <w:t xml:space="preserve">отверстиями или лабиринты, подойдут также и трапециевидные столы с круглыми отверстиями в боковинах. Можно использовать большой матрас или мат, на котором дети с удовольствием будут прыгать, лежать, ползать, слушать сказку. Внесение в группу 2-3 очень крупных, разноцветных надувных мячей и несколько мячей меньших размеров будет способствовать стимулированию ходьбы. </w:t>
      </w:r>
    </w:p>
    <w:p w:rsidR="001E37A5" w:rsidRPr="001E37A5" w:rsidRDefault="001E37A5" w:rsidP="001E37A5">
      <w:pPr>
        <w:autoSpaceDE w:val="0"/>
        <w:autoSpaceDN w:val="0"/>
        <w:adjustRightInd w:val="0"/>
        <w:rPr>
          <w:sz w:val="28"/>
          <w:szCs w:val="28"/>
        </w:rPr>
      </w:pPr>
      <w:r w:rsidRPr="001E37A5">
        <w:rPr>
          <w:sz w:val="28"/>
          <w:szCs w:val="28"/>
        </w:rPr>
        <w:tab/>
        <w:t xml:space="preserve">Предметная среда группы организуется так, чтобы стимулировать восприятие детей, способствовать развитию анализаторов, «подсказывать» способы обследования и действий. Предметы подбираются чистых цветов, четкой несложной формы, разных размеров, выполненных из разнообразных (но безопасных для здоровья ребенка) материалов. </w:t>
      </w:r>
      <w:r w:rsidRPr="001E37A5">
        <w:rPr>
          <w:sz w:val="28"/>
          <w:szCs w:val="28"/>
        </w:rPr>
        <w:tab/>
        <w:t xml:space="preserve">Хорошо, если из предметов можно извлекать звуки, чувствовать аромат, запах, познавать характер поверхности (гладкость, шероховатость), прозрачность, твердость-мягкость и другие разнообразные свойства. </w:t>
      </w:r>
    </w:p>
    <w:p w:rsidR="001E37A5" w:rsidRPr="001E37A5" w:rsidRDefault="001E37A5" w:rsidP="001E37A5">
      <w:pPr>
        <w:autoSpaceDE w:val="0"/>
        <w:autoSpaceDN w:val="0"/>
        <w:adjustRightInd w:val="0"/>
        <w:rPr>
          <w:sz w:val="28"/>
          <w:szCs w:val="28"/>
        </w:rPr>
      </w:pPr>
      <w:r w:rsidRPr="001E37A5">
        <w:rPr>
          <w:sz w:val="28"/>
          <w:szCs w:val="28"/>
        </w:rPr>
        <w:tab/>
        <w:t xml:space="preserve">Для развития мелкой моторики кроме специальных дидактических игрушек: вкладышей, пирамидок, шнуровок, — нужно включать в обстановку пластиковые контейнеры с крышками разных форм и размеров, коробки, другие хозяйственные предметы, вышедшие из употребления. Примеряя крышки к коробкам, ребенок накапливает опыт сравнения величин, форм, цветов. </w:t>
      </w:r>
    </w:p>
    <w:p w:rsidR="001E37A5" w:rsidRPr="001E37A5" w:rsidRDefault="001E37A5" w:rsidP="001E37A5">
      <w:pPr>
        <w:autoSpaceDE w:val="0"/>
        <w:autoSpaceDN w:val="0"/>
        <w:adjustRightInd w:val="0"/>
        <w:rPr>
          <w:sz w:val="28"/>
          <w:szCs w:val="28"/>
        </w:rPr>
      </w:pPr>
      <w:r w:rsidRPr="001E37A5">
        <w:rPr>
          <w:sz w:val="28"/>
          <w:szCs w:val="28"/>
        </w:rPr>
        <w:tab/>
        <w:t xml:space="preserve">Игра способствует созданию у детей веселого, жизнерадостного настроения, пробуждает стремление к общению </w:t>
      </w:r>
      <w:proofErr w:type="gramStart"/>
      <w:r w:rsidRPr="001E37A5">
        <w:rPr>
          <w:sz w:val="28"/>
          <w:szCs w:val="28"/>
        </w:rPr>
        <w:t>со</w:t>
      </w:r>
      <w:proofErr w:type="gramEnd"/>
      <w:r w:rsidRPr="001E37A5">
        <w:rPr>
          <w:sz w:val="28"/>
          <w:szCs w:val="28"/>
        </w:rPr>
        <w:t xml:space="preserve"> взрослыми и сверстниками. В группе для четырехлетних детей можно использовать игрушки, отражающие реальную жизнь (например, машина скорой помощи, грузовая, легковая машины, кукла-доктор и т.п.). Ряд игровых атрибутов нужно заменить предметами-заместителями для развития воображения ребенка, расширения творческих возможностей игры. </w:t>
      </w:r>
    </w:p>
    <w:p w:rsidR="001E37A5" w:rsidRPr="001E37A5" w:rsidRDefault="001E37A5" w:rsidP="001E37A5">
      <w:pPr>
        <w:autoSpaceDE w:val="0"/>
        <w:autoSpaceDN w:val="0"/>
        <w:adjustRightInd w:val="0"/>
        <w:rPr>
          <w:sz w:val="28"/>
          <w:szCs w:val="28"/>
        </w:rPr>
      </w:pPr>
      <w:r w:rsidRPr="001E37A5">
        <w:rPr>
          <w:sz w:val="28"/>
          <w:szCs w:val="28"/>
        </w:rPr>
        <w:tab/>
        <w:t xml:space="preserve">Маленькие дети предпочитают крупное игровое оборудование. </w:t>
      </w:r>
      <w:r w:rsidR="00DD5FDD">
        <w:rPr>
          <w:sz w:val="28"/>
          <w:szCs w:val="28"/>
        </w:rPr>
        <w:t>М</w:t>
      </w:r>
      <w:r w:rsidRPr="001E37A5">
        <w:rPr>
          <w:sz w:val="28"/>
          <w:szCs w:val="28"/>
        </w:rPr>
        <w:t xml:space="preserve">атериалы </w:t>
      </w:r>
      <w:r w:rsidR="00DD5FDD">
        <w:rPr>
          <w:sz w:val="28"/>
          <w:szCs w:val="28"/>
        </w:rPr>
        <w:t xml:space="preserve"> размещены </w:t>
      </w:r>
      <w:r w:rsidRPr="001E37A5">
        <w:rPr>
          <w:sz w:val="28"/>
          <w:szCs w:val="28"/>
        </w:rPr>
        <w:t>на открытых полк</w:t>
      </w:r>
      <w:r w:rsidR="00C37B4E">
        <w:rPr>
          <w:sz w:val="28"/>
          <w:szCs w:val="28"/>
        </w:rPr>
        <w:t>ах, а сами материалы подоб</w:t>
      </w:r>
      <w:r w:rsidR="00DD5FDD">
        <w:rPr>
          <w:sz w:val="28"/>
          <w:szCs w:val="28"/>
        </w:rPr>
        <w:t>раны</w:t>
      </w:r>
      <w:r w:rsidRPr="001E37A5">
        <w:rPr>
          <w:sz w:val="28"/>
          <w:szCs w:val="28"/>
        </w:rPr>
        <w:t xml:space="preserve"> внешне привлекательные, яркие, и довольно часто их надо менять (не реже одного раза в неделю). Все игрушки и пособия, </w:t>
      </w:r>
      <w:r w:rsidR="00DD5FDD">
        <w:rPr>
          <w:sz w:val="28"/>
          <w:szCs w:val="28"/>
        </w:rPr>
        <w:t xml:space="preserve">находящиеся в группе, </w:t>
      </w:r>
      <w:r w:rsidRPr="001E37A5">
        <w:rPr>
          <w:sz w:val="28"/>
          <w:szCs w:val="28"/>
        </w:rPr>
        <w:t xml:space="preserve"> доступны для ребенка, это способствует развитию его активности, самостоятельности. </w:t>
      </w:r>
    </w:p>
    <w:p w:rsidR="001E37A5" w:rsidRPr="001E37A5" w:rsidRDefault="001E37A5" w:rsidP="001E37A5">
      <w:pPr>
        <w:autoSpaceDE w:val="0"/>
        <w:autoSpaceDN w:val="0"/>
        <w:adjustRightInd w:val="0"/>
        <w:rPr>
          <w:sz w:val="28"/>
          <w:szCs w:val="28"/>
        </w:rPr>
      </w:pPr>
      <w:r w:rsidRPr="001E37A5">
        <w:rPr>
          <w:sz w:val="28"/>
          <w:szCs w:val="28"/>
        </w:rPr>
        <w:tab/>
        <w:t xml:space="preserve">Разнообразные конструктивные и строительные наборы (напольные, настольные) и легкий модульный материал (специальные поролоновые и обтянутые клеенкой блоки разных форм, цвета, размера), а также разнообразные большие коробки, покрашенные или оклеенные бумагой в разные цвета — материал бесконечной привлекательности для ребенка, предоставляющий малышам возможность изменять и выстраивать пространство для себя. </w:t>
      </w:r>
    </w:p>
    <w:p w:rsidR="001E37A5" w:rsidRPr="001E37A5" w:rsidRDefault="001E37A5" w:rsidP="001E37A5">
      <w:pPr>
        <w:autoSpaceDE w:val="0"/>
        <w:autoSpaceDN w:val="0"/>
        <w:adjustRightInd w:val="0"/>
        <w:rPr>
          <w:sz w:val="28"/>
          <w:szCs w:val="28"/>
        </w:rPr>
      </w:pPr>
      <w:r w:rsidRPr="001E37A5">
        <w:rPr>
          <w:sz w:val="28"/>
          <w:szCs w:val="28"/>
        </w:rPr>
        <w:tab/>
        <w:t xml:space="preserve">Много возможностей развития детей заложено в игре-экспериментировании. Игры с песком, водой, глиной, красками требуют специального оборудования. Лучше размещать материалы для таких «неопрятных» игр ближе к источнику воды, обязательно в этом месте постелить пластиковый коврик или клеенку, иметь </w:t>
      </w:r>
      <w:r w:rsidRPr="001E37A5">
        <w:rPr>
          <w:sz w:val="28"/>
          <w:szCs w:val="28"/>
        </w:rPr>
        <w:lastRenderedPageBreak/>
        <w:t xml:space="preserve">несколько комплектов защитной одежды (халатики, нарукавники, старые папины рубашки). Рядом в коробке, контейнере или на полках находятся необходимые предметы: емкости для переливания воды, мелкие резиновые игрушки, игрушки-забавы для игр с водой и песком (плавающие игрушки, водяные мельницы, сита, шарики от пинг-понга, поролоновые губки, формочки, ведерки, штампы, воронки, камешки, мелкие пластмассовые игрушки для закапывания в песок и подобные предметы). </w:t>
      </w:r>
    </w:p>
    <w:p w:rsidR="001E37A5" w:rsidRPr="001E37A5" w:rsidRDefault="001E37A5" w:rsidP="001E37A5">
      <w:pPr>
        <w:autoSpaceDE w:val="0"/>
        <w:autoSpaceDN w:val="0"/>
        <w:adjustRightInd w:val="0"/>
        <w:rPr>
          <w:sz w:val="28"/>
          <w:szCs w:val="28"/>
        </w:rPr>
      </w:pPr>
      <w:r w:rsidRPr="001E37A5">
        <w:rPr>
          <w:sz w:val="28"/>
          <w:szCs w:val="28"/>
        </w:rPr>
        <w:tab/>
        <w:t xml:space="preserve">Из дидактических игр предпочтительны игры типа лото и тарных картинок. Должны быть также мозаика (крупная пластиковая, магнитная и крупная гвоздиковая), пазл из 3-15 частей, наборы кубиков из 4-12 штук, развивающие игры (например, «Сложи узор», «Сложи квадрат»), а также игры с элементами моделирования и замещения. Разнообразные «мягкие конструкторы» на ковролиновой основе позволяют организовать игру по-разному: сидя за столом, стоя у стены, лежа на полу. </w:t>
      </w:r>
    </w:p>
    <w:p w:rsidR="001E37A5" w:rsidRPr="001E37A5" w:rsidRDefault="001E37A5" w:rsidP="001E37A5">
      <w:pPr>
        <w:autoSpaceDE w:val="0"/>
        <w:autoSpaceDN w:val="0"/>
        <w:adjustRightInd w:val="0"/>
        <w:rPr>
          <w:sz w:val="28"/>
          <w:szCs w:val="28"/>
        </w:rPr>
      </w:pPr>
      <w:r w:rsidRPr="001E37A5">
        <w:rPr>
          <w:sz w:val="28"/>
          <w:szCs w:val="28"/>
        </w:rPr>
        <w:tab/>
        <w:t xml:space="preserve">Ребенок младшего возраста начинает проявлять все более активный интерес к рисованию. Для накопления опыта изобразительной деятельности лучше всего иметь специальные самостирающиеся или восковые доски с палочкой для рисования или рулон простых белых обоев и восковые мелки (они не пачкают руки, не осыпаются). Обои закрепляются на стене, покрытой пленкой, или на столе и перематываются по мере использования. Любят малыши рисовать ладошками, для такого рисования лучше использовать гуашь с добавлением жидкого мыла или специальные краски. </w:t>
      </w:r>
    </w:p>
    <w:p w:rsidR="001E37A5" w:rsidRPr="001E37A5" w:rsidRDefault="001E37A5" w:rsidP="001E37A5">
      <w:pPr>
        <w:autoSpaceDE w:val="0"/>
        <w:autoSpaceDN w:val="0"/>
        <w:adjustRightInd w:val="0"/>
        <w:rPr>
          <w:sz w:val="28"/>
          <w:szCs w:val="28"/>
        </w:rPr>
      </w:pPr>
      <w:r w:rsidRPr="001E37A5">
        <w:rPr>
          <w:sz w:val="28"/>
          <w:szCs w:val="28"/>
        </w:rPr>
        <w:tab/>
        <w:t xml:space="preserve">Практически каждый ребенок младшего возраста испытывает интерес и влечение к книжке с яркими картинками. В своем исследовательском поведении ребенок может порвать страницы, познавая свойства бумаги. Для удовлетворения этой познавательной потребности достаточно внести в группу кипу старых газет и журналов, но разместить их далеко от книжного уголка. Запрет воспитателя на порчу книг, и одновременное разрешение рвать газеты поможет решить эту проблему педагогически верно. </w:t>
      </w:r>
    </w:p>
    <w:p w:rsidR="001E37A5" w:rsidRPr="001E37A5" w:rsidRDefault="001E37A5" w:rsidP="001E37A5">
      <w:pPr>
        <w:autoSpaceDE w:val="0"/>
        <w:autoSpaceDN w:val="0"/>
        <w:adjustRightInd w:val="0"/>
        <w:rPr>
          <w:sz w:val="28"/>
          <w:szCs w:val="28"/>
        </w:rPr>
      </w:pPr>
      <w:r w:rsidRPr="001E37A5">
        <w:rPr>
          <w:sz w:val="28"/>
          <w:szCs w:val="28"/>
        </w:rPr>
        <w:tab/>
        <w:t xml:space="preserve">Маленький ребенок познает не только окружающий предметный и природный мир, но и мир людей, в том числе себя. </w:t>
      </w:r>
      <w:proofErr w:type="gramStart"/>
      <w:r w:rsidRPr="001E37A5">
        <w:rPr>
          <w:sz w:val="28"/>
          <w:szCs w:val="28"/>
        </w:rPr>
        <w:t>Для того чтобы ребенок мог учитывать в своем поведении чувства и интересы других людей, надо на уровне глаз детей прикреплять фотографии, картинки с изображением людей разного возраста (дети, взрослые), пола (мужчины, женщины), с разным выражением эмоционального состояния (грустные, веселые, смеются, плачут), с разными особенностями внешности, прически, одежды, обуви.</w:t>
      </w:r>
      <w:proofErr w:type="gramEnd"/>
      <w:r w:rsidRPr="001E37A5">
        <w:rPr>
          <w:sz w:val="28"/>
          <w:szCs w:val="28"/>
        </w:rPr>
        <w:t xml:space="preserve"> Можно вывешивать фотографии семьи ребенка и его самого. </w:t>
      </w:r>
      <w:r w:rsidRPr="001E37A5">
        <w:rPr>
          <w:sz w:val="28"/>
          <w:szCs w:val="28"/>
        </w:rPr>
        <w:tab/>
        <w:t xml:space="preserve">Воспитатель обращает внимание ребенка на разные эмоциональные проявления человека, учит находить общее и отличное во внешнем виде людей. </w:t>
      </w:r>
    </w:p>
    <w:p w:rsidR="000D6EAF" w:rsidRDefault="001E37A5" w:rsidP="001E37A5">
      <w:pPr>
        <w:autoSpaceDE w:val="0"/>
        <w:autoSpaceDN w:val="0"/>
        <w:adjustRightInd w:val="0"/>
        <w:rPr>
          <w:sz w:val="28"/>
          <w:szCs w:val="28"/>
        </w:rPr>
      </w:pPr>
      <w:r w:rsidRPr="001E37A5">
        <w:rPr>
          <w:sz w:val="28"/>
          <w:szCs w:val="28"/>
        </w:rPr>
        <w:tab/>
      </w:r>
    </w:p>
    <w:p w:rsidR="001E37A5" w:rsidRPr="001E37A5" w:rsidRDefault="001E37A5" w:rsidP="001E37A5">
      <w:pPr>
        <w:autoSpaceDE w:val="0"/>
        <w:autoSpaceDN w:val="0"/>
        <w:adjustRightInd w:val="0"/>
        <w:rPr>
          <w:sz w:val="28"/>
          <w:szCs w:val="28"/>
        </w:rPr>
      </w:pPr>
      <w:r w:rsidRPr="001E37A5">
        <w:rPr>
          <w:b/>
          <w:bCs/>
          <w:sz w:val="28"/>
          <w:szCs w:val="28"/>
        </w:rPr>
        <w:t xml:space="preserve">Средняя группа </w:t>
      </w:r>
    </w:p>
    <w:p w:rsidR="001E37A5" w:rsidRPr="001E37A5" w:rsidRDefault="001E37A5" w:rsidP="001E37A5">
      <w:pPr>
        <w:autoSpaceDE w:val="0"/>
        <w:autoSpaceDN w:val="0"/>
        <w:adjustRightInd w:val="0"/>
        <w:rPr>
          <w:sz w:val="28"/>
          <w:szCs w:val="28"/>
        </w:rPr>
      </w:pPr>
      <w:r w:rsidRPr="001E37A5">
        <w:rPr>
          <w:sz w:val="28"/>
          <w:szCs w:val="28"/>
        </w:rPr>
        <w:tab/>
        <w:t xml:space="preserve">В среднем дошкольном возрасте важно накапливать у детей опыт совместной со сверстниками деятельности, а также развивать познавательную деятельность и </w:t>
      </w:r>
      <w:r w:rsidRPr="001E37A5">
        <w:rPr>
          <w:sz w:val="28"/>
          <w:szCs w:val="28"/>
        </w:rPr>
        <w:lastRenderedPageBreak/>
        <w:t xml:space="preserve">поддерживать попытки творчески отражать впечатления в продуктивных видах деятельности. </w:t>
      </w:r>
    </w:p>
    <w:p w:rsidR="001E37A5" w:rsidRPr="001E37A5" w:rsidRDefault="001E37A5" w:rsidP="001E37A5">
      <w:pPr>
        <w:autoSpaceDE w:val="0"/>
        <w:autoSpaceDN w:val="0"/>
        <w:adjustRightInd w:val="0"/>
        <w:rPr>
          <w:sz w:val="28"/>
          <w:szCs w:val="28"/>
        </w:rPr>
      </w:pPr>
      <w:r w:rsidRPr="001E37A5">
        <w:rPr>
          <w:sz w:val="28"/>
          <w:szCs w:val="28"/>
        </w:rPr>
        <w:tab/>
        <w:t>Предметно-про</w:t>
      </w:r>
      <w:r w:rsidR="00E357E2">
        <w:rPr>
          <w:sz w:val="28"/>
          <w:szCs w:val="28"/>
        </w:rPr>
        <w:t>странственная среда организована</w:t>
      </w:r>
      <w:r w:rsidRPr="001E37A5">
        <w:rPr>
          <w:sz w:val="28"/>
          <w:szCs w:val="28"/>
        </w:rPr>
        <w:t xml:space="preserve"> по принципу небольших полузамкнутых микропространств для того, чтобы избежать скученности детей и способствовать играм небольшими подгруппами в 2-4 человека. Нужно помнить, что именно на пятом году жизни заявляют о себе первые нарушения осанки. В тех местах, где дети много времени проводят в одной позе (например, долго сидят), необходимо подвесить мобили, колокольчики, погремушки или нарисовать на стене </w:t>
      </w:r>
      <w:proofErr w:type="gramStart"/>
      <w:r w:rsidRPr="001E37A5">
        <w:rPr>
          <w:sz w:val="28"/>
          <w:szCs w:val="28"/>
        </w:rPr>
        <w:t>ладошки</w:t>
      </w:r>
      <w:proofErr w:type="gramEnd"/>
      <w:r w:rsidRPr="001E37A5">
        <w:rPr>
          <w:sz w:val="28"/>
          <w:szCs w:val="28"/>
        </w:rPr>
        <w:t xml:space="preserve"> на разной высоте и ввести правило: поиграл — встань, подними руки, подпрыгни, дотянись до подвески и можешь играть дальше. </w:t>
      </w:r>
    </w:p>
    <w:p w:rsidR="001E37A5" w:rsidRPr="001E37A5" w:rsidRDefault="001E37A5" w:rsidP="001E37A5">
      <w:pPr>
        <w:autoSpaceDE w:val="0"/>
        <w:autoSpaceDN w:val="0"/>
        <w:adjustRightInd w:val="0"/>
        <w:rPr>
          <w:sz w:val="28"/>
          <w:szCs w:val="28"/>
        </w:rPr>
      </w:pPr>
      <w:r w:rsidRPr="001E37A5">
        <w:rPr>
          <w:sz w:val="28"/>
          <w:szCs w:val="28"/>
        </w:rPr>
        <w:tab/>
        <w:t xml:space="preserve">Средний дошкольный возраст — время расцвета сюжетно-ролевой игры. Дети 5-го года жизни, как и младшие дошкольники, любят многократно повторять полюбившиеся игровые действия и сюжеты. Поэтому, если сюжет игры воспроизводится с энтузиазмом и увлечением, не надо побуждать детей к новой игре и вносить к ней атрибуты. </w:t>
      </w:r>
      <w:r w:rsidRPr="001E37A5">
        <w:rPr>
          <w:sz w:val="28"/>
          <w:szCs w:val="28"/>
        </w:rPr>
        <w:tab/>
        <w:t xml:space="preserve">Сигналом о необходимости существенных изменений в игровой среде будет служить снижение эмоционального фона, речевой активности и быстрое сворачивание игры. В этом случае необходимо внести атрибуты для разворачивания новых сюжетов. </w:t>
      </w:r>
      <w:proofErr w:type="gramStart"/>
      <w:r w:rsidRPr="001E37A5">
        <w:rPr>
          <w:sz w:val="28"/>
          <w:szCs w:val="28"/>
        </w:rPr>
        <w:t>Сюжеты в этом возрасте просты и связаны с имеющимся у ребенка опытом: семья, магазин (продуктовый, игрушек, одеж</w:t>
      </w:r>
      <w:r w:rsidR="00FE03E3">
        <w:rPr>
          <w:sz w:val="28"/>
          <w:szCs w:val="28"/>
        </w:rPr>
        <w:t>ды), детский сад, праздники, мо</w:t>
      </w:r>
      <w:r w:rsidRPr="001E37A5">
        <w:rPr>
          <w:sz w:val="28"/>
          <w:szCs w:val="28"/>
        </w:rPr>
        <w:t xml:space="preserve">ряки, цирк, путешествие на дачу... </w:t>
      </w:r>
      <w:proofErr w:type="gramEnd"/>
    </w:p>
    <w:p w:rsidR="001E37A5" w:rsidRPr="001E37A5" w:rsidRDefault="001E37A5" w:rsidP="001E37A5">
      <w:pPr>
        <w:autoSpaceDE w:val="0"/>
        <w:autoSpaceDN w:val="0"/>
        <w:adjustRightInd w:val="0"/>
        <w:rPr>
          <w:sz w:val="28"/>
          <w:szCs w:val="28"/>
        </w:rPr>
      </w:pPr>
      <w:r w:rsidRPr="001E37A5">
        <w:rPr>
          <w:sz w:val="28"/>
          <w:szCs w:val="28"/>
        </w:rPr>
        <w:tab/>
        <w:t xml:space="preserve">Пятилетний ребенок придает большое значение игрушке, она наталкивает его на новые игровые замыслы. В игровых наборах для средней группы должны быть куклы разного пола и «профессий» и мягкие игрушки (котята, лисята, собачки, зайцы, медведи и др.), лучше не очень крупных размеров — чуть больше ладони взрослого; наборы мебели (крупной и для игр на стопе), посуды, одежды, разнообразные виды транспорта. В группе необходим запас дополнительного игрового материала: коробок разного размера и формы, бечевок, катушек, лоскутков ткани, палочек, трубок и пр.; все это найдет применение в игре, будет способствовать развитию игровых замыслов и творчества. </w:t>
      </w:r>
    </w:p>
    <w:p w:rsidR="001E37A5" w:rsidRPr="001E37A5" w:rsidRDefault="001E37A5" w:rsidP="001E37A5">
      <w:pPr>
        <w:autoSpaceDE w:val="0"/>
        <w:autoSpaceDN w:val="0"/>
        <w:adjustRightInd w:val="0"/>
        <w:rPr>
          <w:sz w:val="28"/>
          <w:szCs w:val="28"/>
        </w:rPr>
      </w:pPr>
      <w:r w:rsidRPr="001E37A5">
        <w:rPr>
          <w:sz w:val="28"/>
          <w:szCs w:val="28"/>
        </w:rPr>
        <w:tab/>
        <w:t xml:space="preserve">Можно привлекать к оформлению игровых мест самих детей: поклеить обои в кукольной комнате, сделать «продукты» для игры в магазин, придумать значки для обозначения кабинета доктора, и пр. Замечено, что средние дошкольники, играя, любят как-то обозначить свою игровую территорию. Можно использовать легкие раскладные ширмы (1-2 на группу), цветные шнуры, заборчики из брусков и кирпичиков, игровые коврики. Обозначив игровые границы, играющие чувствуют себя более уверенно, игровая группа быстрее сплачивается, появляются новые замыслы. </w:t>
      </w:r>
    </w:p>
    <w:p w:rsidR="001E37A5" w:rsidRPr="001E37A5" w:rsidRDefault="001E37A5" w:rsidP="001E37A5">
      <w:pPr>
        <w:autoSpaceDE w:val="0"/>
        <w:autoSpaceDN w:val="0"/>
        <w:adjustRightInd w:val="0"/>
        <w:rPr>
          <w:sz w:val="28"/>
          <w:szCs w:val="28"/>
        </w:rPr>
      </w:pPr>
      <w:r w:rsidRPr="001E37A5">
        <w:rPr>
          <w:sz w:val="28"/>
          <w:szCs w:val="28"/>
        </w:rPr>
        <w:tab/>
        <w:t xml:space="preserve">Увеличивается количество крупного модульного материала (поролоновых блоков, коробок, валиков, подушек и пр.), чтобы дети могли сами выстраивать для себя пространство, видоизменять его. Подойдут для этой цели и каркасы с набором полотнищ тканей разного цвета, ширмы. </w:t>
      </w:r>
    </w:p>
    <w:p w:rsidR="001E37A5" w:rsidRPr="001E37A5" w:rsidRDefault="001E37A5" w:rsidP="001E37A5">
      <w:pPr>
        <w:autoSpaceDE w:val="0"/>
        <w:autoSpaceDN w:val="0"/>
        <w:adjustRightInd w:val="0"/>
        <w:rPr>
          <w:sz w:val="28"/>
          <w:szCs w:val="28"/>
        </w:rPr>
      </w:pPr>
      <w:r w:rsidRPr="001E37A5">
        <w:rPr>
          <w:sz w:val="28"/>
          <w:szCs w:val="28"/>
        </w:rPr>
        <w:tab/>
        <w:t xml:space="preserve">Более разнообразным становится материал для строительных и конструктивных игр. Усложняется форма деталей, способы крепления, появляются тематические наборы («Город», «Поезд» и др.). Время от времени постройки </w:t>
      </w:r>
      <w:r w:rsidRPr="001E37A5">
        <w:rPr>
          <w:sz w:val="28"/>
          <w:szCs w:val="28"/>
        </w:rPr>
        <w:lastRenderedPageBreak/>
        <w:t xml:space="preserve">фотографируют и создают фотоальбомы, чтобы показать детям значимость их достижений. </w:t>
      </w:r>
    </w:p>
    <w:p w:rsidR="001E37A5" w:rsidRPr="001E37A5" w:rsidRDefault="001E37A5" w:rsidP="001E37A5">
      <w:pPr>
        <w:autoSpaceDE w:val="0"/>
        <w:autoSpaceDN w:val="0"/>
        <w:adjustRightInd w:val="0"/>
        <w:rPr>
          <w:sz w:val="28"/>
          <w:szCs w:val="28"/>
        </w:rPr>
      </w:pPr>
      <w:r w:rsidRPr="001E37A5">
        <w:rPr>
          <w:sz w:val="28"/>
          <w:szCs w:val="28"/>
        </w:rPr>
        <w:tab/>
        <w:t>Усиливается познавательная активность дошкольников. Это проявляется в многочисленных вопросах детей к воспитателю: «Почему?», «Зачем?», «Для чего?». Развивающееся мышление ребенка</w:t>
      </w:r>
      <w:r w:rsidR="007D23B6">
        <w:rPr>
          <w:sz w:val="28"/>
          <w:szCs w:val="28"/>
        </w:rPr>
        <w:t>, способность устанавливать про</w:t>
      </w:r>
      <w:r w:rsidRPr="001E37A5">
        <w:rPr>
          <w:sz w:val="28"/>
          <w:szCs w:val="28"/>
        </w:rPr>
        <w:t xml:space="preserve">стейшие связи и отношения между объектами пробуждают интерес к окружающему миру. С этой целью в группе организуется «сенсорный центр» — место, где подобраны предметы и материалы, познавать которые можно с помощью различных органов чувств. Например: музыкальные инструменты, шумовые предметы можно слышать; книги, картинки, калейдоскопы можно видеть; баночки с ароматизированными веществами. </w:t>
      </w:r>
    </w:p>
    <w:p w:rsidR="001E37A5" w:rsidRPr="001E37A5" w:rsidRDefault="001E37A5" w:rsidP="001E37A5">
      <w:pPr>
        <w:autoSpaceDE w:val="0"/>
        <w:autoSpaceDN w:val="0"/>
        <w:adjustRightInd w:val="0"/>
        <w:rPr>
          <w:sz w:val="28"/>
          <w:szCs w:val="28"/>
        </w:rPr>
      </w:pPr>
      <w:r w:rsidRPr="001E37A5">
        <w:rPr>
          <w:sz w:val="28"/>
          <w:szCs w:val="28"/>
        </w:rPr>
        <w:tab/>
        <w:t>В среднем дошкольном возрасте дети активно осваивают средства и способы познания. Среди дидактических игр, прежде всего, должны быть игры на сравнение предметов по различным свойствам (цвету, форме, размеру, материалу, функции), на группировку по свойствам, на воссоздание целого</w:t>
      </w:r>
      <w:r w:rsidR="009D5D31">
        <w:rPr>
          <w:sz w:val="28"/>
          <w:szCs w:val="28"/>
        </w:rPr>
        <w:t xml:space="preserve"> из частей (типа «Танграм», паз</w:t>
      </w:r>
      <w:r w:rsidRPr="001E37A5">
        <w:rPr>
          <w:sz w:val="28"/>
          <w:szCs w:val="28"/>
        </w:rPr>
        <w:t xml:space="preserve">л из 12 - 24 частей), на сериацию по разным свойствам, игры на счет. </w:t>
      </w:r>
      <w:proofErr w:type="gramStart"/>
      <w:r w:rsidRPr="001E37A5">
        <w:rPr>
          <w:sz w:val="28"/>
          <w:szCs w:val="28"/>
        </w:rPr>
        <w:t xml:space="preserve">Примерно 15% игр предназначены для детей старшей возрастной группы, чтобы дать возможность детям, опережающим в развитии сверстников, не останавливаться, а продвигаться дальше. </w:t>
      </w:r>
      <w:proofErr w:type="gramEnd"/>
    </w:p>
    <w:p w:rsidR="001E37A5" w:rsidRPr="001E37A5" w:rsidRDefault="001E37A5" w:rsidP="001E37A5">
      <w:pPr>
        <w:autoSpaceDE w:val="0"/>
        <w:autoSpaceDN w:val="0"/>
        <w:adjustRightInd w:val="0"/>
        <w:rPr>
          <w:sz w:val="28"/>
          <w:szCs w:val="28"/>
        </w:rPr>
      </w:pPr>
      <w:r w:rsidRPr="001E37A5">
        <w:rPr>
          <w:sz w:val="28"/>
          <w:szCs w:val="28"/>
        </w:rPr>
        <w:tab/>
        <w:t xml:space="preserve">Игры с песком, водой, глиной, красками, светом, зеркалом, пеной организуются в специальном месте для детского экспериментирования. Требования к нему примерно те же, что и для младшего возраста, но набор материалов шире, и представлены они постоянно. Также надо показать детям способы фиксации процесса и результата экспериментов, внести бумагу и ручку для самостоятельных зарисовок. Это будет способствовать развитию исследовательских умений, планирования, целеполагания. </w:t>
      </w:r>
    </w:p>
    <w:p w:rsidR="001E37A5" w:rsidRPr="001E37A5" w:rsidRDefault="001E37A5" w:rsidP="001E37A5">
      <w:pPr>
        <w:autoSpaceDE w:val="0"/>
        <w:autoSpaceDN w:val="0"/>
        <w:adjustRightInd w:val="0"/>
        <w:rPr>
          <w:sz w:val="28"/>
          <w:szCs w:val="28"/>
        </w:rPr>
      </w:pPr>
      <w:r w:rsidRPr="001E37A5">
        <w:rPr>
          <w:sz w:val="28"/>
          <w:szCs w:val="28"/>
        </w:rPr>
        <w:tab/>
        <w:t xml:space="preserve">В среде группы активно используется знаковая символика, модели для обозначения предметов, действий, последовательностей. Придумывать такие знаки, модели лучше с детьми, подводя их к пониманию, что обозначать можно все графически, а не только словами. Например, вместе с детьми определяют последовательность деятельностей в течение дня в детском саду, придумайте, как ее обозначить. Чтобы ребенок лучше запомнил свой адрес, улицу, город, создают схему, на которой обозначьте детский сад, улицы и дома, в которых живут дети группы. Обозначают маршруты, которыми идут дети в детский сад, вписывают названия улиц, размещают другие здания, которые есть в округе. </w:t>
      </w:r>
    </w:p>
    <w:p w:rsidR="001E37A5" w:rsidRPr="001E37A5" w:rsidRDefault="001E37A5" w:rsidP="001E37A5">
      <w:pPr>
        <w:autoSpaceDE w:val="0"/>
        <w:autoSpaceDN w:val="0"/>
        <w:adjustRightInd w:val="0"/>
        <w:rPr>
          <w:sz w:val="28"/>
          <w:szCs w:val="28"/>
        </w:rPr>
      </w:pPr>
      <w:r w:rsidRPr="001E37A5">
        <w:rPr>
          <w:sz w:val="28"/>
          <w:szCs w:val="28"/>
        </w:rPr>
        <w:tab/>
        <w:t xml:space="preserve">В среднем дошкольном возрасте проявляется высокий интерес к языку, речи. По возможности, надо приобрести в группу технические средства (проектор, фильмоскоп, диктофон, магнитофон). Также большое место уделяется книгам: должны быть представлены не только художественные книги, но и познавательная и справочная литература для детей, обучающие книги и рабочие тетради. Воспитатели записывают творческие рассказы детей в альбомы, дети могут иллюстрировать их рисунками. </w:t>
      </w:r>
    </w:p>
    <w:p w:rsidR="001E37A5" w:rsidRPr="001E37A5" w:rsidRDefault="001E37A5" w:rsidP="001E37A5">
      <w:pPr>
        <w:autoSpaceDE w:val="0"/>
        <w:autoSpaceDN w:val="0"/>
        <w:adjustRightInd w:val="0"/>
        <w:rPr>
          <w:sz w:val="28"/>
          <w:szCs w:val="28"/>
        </w:rPr>
      </w:pPr>
      <w:r w:rsidRPr="001E37A5">
        <w:rPr>
          <w:sz w:val="28"/>
          <w:szCs w:val="28"/>
        </w:rPr>
        <w:tab/>
        <w:t xml:space="preserve">В этом возрасте дети особенно чувствительны к оценке взрослого, ожидают поддержки и похвалы, хотят услышать и увидеть одобрение своих действий. </w:t>
      </w:r>
      <w:r w:rsidRPr="001E37A5">
        <w:rPr>
          <w:sz w:val="28"/>
          <w:szCs w:val="28"/>
        </w:rPr>
        <w:lastRenderedPageBreak/>
        <w:t xml:space="preserve">Поэтому важно в группе найти место, где ребенок мог бы выставить, повесить свою поделку, работу, украсить ею помещение. </w:t>
      </w:r>
    </w:p>
    <w:p w:rsidR="001E37A5" w:rsidRPr="001E37A5" w:rsidRDefault="001E37A5" w:rsidP="001E37A5">
      <w:pPr>
        <w:autoSpaceDE w:val="0"/>
        <w:autoSpaceDN w:val="0"/>
        <w:adjustRightInd w:val="0"/>
        <w:rPr>
          <w:sz w:val="28"/>
          <w:szCs w:val="28"/>
        </w:rPr>
      </w:pPr>
      <w:r w:rsidRPr="001E37A5">
        <w:rPr>
          <w:sz w:val="28"/>
          <w:szCs w:val="28"/>
        </w:rPr>
        <w:tab/>
        <w:t xml:space="preserve">В среднем дошкольном возрасте у ребенка усиливается интерес к познанию себя, определению своего места в этом мире. Важно помочь ребенку осознать свои особенности, умения; уточнить его представления о семье, людях разного возраста, пола, национальности, профессии, эмоциональных состояниях людей. </w:t>
      </w:r>
    </w:p>
    <w:p w:rsidR="001E37A5" w:rsidRPr="001E37A5" w:rsidRDefault="001E37A5" w:rsidP="001E37A5">
      <w:pPr>
        <w:autoSpaceDE w:val="0"/>
        <w:autoSpaceDN w:val="0"/>
        <w:adjustRightInd w:val="0"/>
        <w:rPr>
          <w:sz w:val="28"/>
          <w:szCs w:val="28"/>
        </w:rPr>
      </w:pPr>
      <w:r w:rsidRPr="001E37A5">
        <w:rPr>
          <w:sz w:val="28"/>
          <w:szCs w:val="28"/>
        </w:rPr>
        <w:tab/>
        <w:t xml:space="preserve">В этом может содействовать самостоятельное изготовление и размещение в группе на специально выделенном для этого месте плакатов, подборок иллюстраций, фотографий. Например, </w:t>
      </w:r>
      <w:proofErr w:type="gramStart"/>
      <w:r w:rsidRPr="001E37A5">
        <w:rPr>
          <w:sz w:val="28"/>
          <w:szCs w:val="28"/>
        </w:rPr>
        <w:t>плакаты</w:t>
      </w:r>
      <w:proofErr w:type="gramEnd"/>
      <w:r w:rsidRPr="001E37A5">
        <w:rPr>
          <w:sz w:val="28"/>
          <w:szCs w:val="28"/>
        </w:rPr>
        <w:t xml:space="preserve"> «Какой я?», «Люди такие разные и одинаковые», «Я плачу и смеюсь». </w:t>
      </w:r>
    </w:p>
    <w:p w:rsidR="001E37A5" w:rsidRPr="001E37A5" w:rsidRDefault="001E37A5" w:rsidP="001E37A5">
      <w:pPr>
        <w:autoSpaceDE w:val="0"/>
        <w:autoSpaceDN w:val="0"/>
        <w:adjustRightInd w:val="0"/>
        <w:rPr>
          <w:sz w:val="28"/>
          <w:szCs w:val="28"/>
        </w:rPr>
      </w:pPr>
      <w:r w:rsidRPr="001E37A5">
        <w:rPr>
          <w:b/>
          <w:bCs/>
          <w:sz w:val="28"/>
          <w:szCs w:val="28"/>
        </w:rPr>
        <w:t xml:space="preserve">Старший дошкольный возраст </w:t>
      </w:r>
    </w:p>
    <w:p w:rsidR="001E37A5" w:rsidRPr="001E37A5" w:rsidRDefault="001E37A5" w:rsidP="00E357E2">
      <w:pPr>
        <w:autoSpaceDE w:val="0"/>
        <w:autoSpaceDN w:val="0"/>
        <w:adjustRightInd w:val="0"/>
        <w:jc w:val="both"/>
        <w:rPr>
          <w:sz w:val="28"/>
          <w:szCs w:val="28"/>
        </w:rPr>
      </w:pPr>
      <w:r w:rsidRPr="001E37A5">
        <w:rPr>
          <w:sz w:val="28"/>
          <w:szCs w:val="28"/>
        </w:rPr>
        <w:tab/>
        <w:t xml:space="preserve">При переходе ребенка в старшую и, в особенности, в подготовительную группу, начинает меняться его психологическая позиция: он впервые начинает ощущать себя старшим среди детей детского сада. Важно поддержать это ощущение такой организацией среды, при которой ребенок будет активно проявлять познавательную активность, самостоятельность, ответственность, инициативу. Воспитателю следует чаще привлекать старших дошкольников к созданию окружающей обстановки, спрашивая мнение по поводу предстоящих действий по изменению среды, вовлекать в сам процесс преобразований. </w:t>
      </w:r>
    </w:p>
    <w:p w:rsidR="001E37A5" w:rsidRPr="001E37A5" w:rsidRDefault="001E37A5" w:rsidP="00E357E2">
      <w:pPr>
        <w:autoSpaceDE w:val="0"/>
        <w:autoSpaceDN w:val="0"/>
        <w:adjustRightInd w:val="0"/>
        <w:jc w:val="both"/>
        <w:rPr>
          <w:sz w:val="28"/>
          <w:szCs w:val="28"/>
        </w:rPr>
      </w:pPr>
      <w:r w:rsidRPr="001E37A5">
        <w:rPr>
          <w:sz w:val="28"/>
          <w:szCs w:val="28"/>
        </w:rPr>
        <w:tab/>
        <w:t xml:space="preserve">Характерной особенностью старших дошкольников является появление интереса к проблемам, выходящим за рамки личного опыта. Через книги и предметы ребенок знакомится с животными и растениями дальних стран, с обычаями и внешним видом разных народов и эпох, с многообразными жанрами живописи и другими видами искусства. </w:t>
      </w:r>
    </w:p>
    <w:p w:rsidR="001E37A5" w:rsidRPr="001E37A5" w:rsidRDefault="001E37A5" w:rsidP="00E357E2">
      <w:pPr>
        <w:autoSpaceDE w:val="0"/>
        <w:autoSpaceDN w:val="0"/>
        <w:adjustRightInd w:val="0"/>
        <w:jc w:val="both"/>
        <w:rPr>
          <w:sz w:val="28"/>
          <w:szCs w:val="28"/>
        </w:rPr>
      </w:pPr>
      <w:r w:rsidRPr="001E37A5">
        <w:rPr>
          <w:sz w:val="28"/>
          <w:szCs w:val="28"/>
        </w:rPr>
        <w:tab/>
        <w:t xml:space="preserve">Пространство группы желательно «разбить» на небольшие полузамкнутые микро пространства (в которых могут находиться одновременно 3-6 человек), поставив стеллажи торцом к стенам и хорошо закрепив их. Необходимо, чтобы дети вместе с воспитателем могли по собственному замыслу несколько раз в год менять пространственную организацию среды. Для этой цели также подойдут небольшие ширмы, деревянные или металлические каркасы и отрезы ткани, крупный модульный материал или обычные картонные коробки большого размера, окрашенные или оклеенные пленкой. </w:t>
      </w:r>
    </w:p>
    <w:p w:rsidR="001E37A5" w:rsidRPr="001E37A5" w:rsidRDefault="001E37A5" w:rsidP="00E357E2">
      <w:pPr>
        <w:autoSpaceDE w:val="0"/>
        <w:autoSpaceDN w:val="0"/>
        <w:adjustRightInd w:val="0"/>
        <w:jc w:val="both"/>
        <w:rPr>
          <w:sz w:val="28"/>
          <w:szCs w:val="28"/>
        </w:rPr>
      </w:pPr>
      <w:r w:rsidRPr="001E37A5">
        <w:rPr>
          <w:sz w:val="28"/>
          <w:szCs w:val="28"/>
        </w:rPr>
        <w:tab/>
        <w:t xml:space="preserve">Предметно-игровая среда строится так, чтобы дети могли участвовать во всем многообразии игр: сюжетно-ролевых, строительно-конструктивных, режиссерских, театральных, народных, хороводных, развивающих, в играх с готовым содержанием и правилами, в подвижных играх и спортивных развлечениях. </w:t>
      </w:r>
    </w:p>
    <w:p w:rsidR="001E37A5" w:rsidRPr="001E37A5" w:rsidRDefault="001E37A5" w:rsidP="00E357E2">
      <w:pPr>
        <w:autoSpaceDE w:val="0"/>
        <w:autoSpaceDN w:val="0"/>
        <w:adjustRightInd w:val="0"/>
        <w:jc w:val="both"/>
        <w:rPr>
          <w:sz w:val="28"/>
          <w:szCs w:val="28"/>
        </w:rPr>
      </w:pPr>
      <w:r w:rsidRPr="001E37A5">
        <w:rPr>
          <w:sz w:val="28"/>
          <w:szCs w:val="28"/>
        </w:rPr>
        <w:tab/>
      </w:r>
      <w:proofErr w:type="gramStart"/>
      <w:r w:rsidRPr="001E37A5">
        <w:rPr>
          <w:sz w:val="28"/>
          <w:szCs w:val="28"/>
        </w:rPr>
        <w:t>В сюжетно-ролевых играх дети отражают различные сюжеты: бытовые (магазин, семья), трудовые (строительство дома, доктор, школа), общественные (праздники, путешествия), содержание любимых литературных произведений и кинофильмов.</w:t>
      </w:r>
      <w:proofErr w:type="gramEnd"/>
      <w:r w:rsidRPr="001E37A5">
        <w:rPr>
          <w:sz w:val="28"/>
          <w:szCs w:val="28"/>
        </w:rPr>
        <w:t xml:space="preserve"> Атрибутика игр для старших дошкольников более детализирована. Размер оборудования и игрушек лучше небольшой — для игр на столе. Допустимо и крупное напольное оборудование, если дети активно и длительно играют. Большая часть оборудования хранится в коробках, на которых есть картинка и надпись для узнавания игры, дети самостоятельно определяют, в какие игры будут играть. </w:t>
      </w:r>
      <w:r w:rsidRPr="001E37A5">
        <w:rPr>
          <w:sz w:val="28"/>
          <w:szCs w:val="28"/>
        </w:rPr>
        <w:lastRenderedPageBreak/>
        <w:t xml:space="preserve">«Развернуты» только те игры, в которые дети играют; игры могут длиться несколько дней и даже недель. В группе должна быть коробка с бросовым материалом, пластиковой и картонной упаковкой, отходами бумаги, ткани, меха, кожи, картона и др. материалов для изготовления по ходу игры недостающих атрибутов. Желательно включить альбомы, книги-самоделки с описанием последовательности изготовления различных игрушек для расширения содержания игр, ножницы, клей, скотч, фломастеры и другие материалы. </w:t>
      </w:r>
    </w:p>
    <w:p w:rsidR="001E37A5" w:rsidRPr="001E37A5" w:rsidRDefault="001E37A5" w:rsidP="00E357E2">
      <w:pPr>
        <w:autoSpaceDE w:val="0"/>
        <w:autoSpaceDN w:val="0"/>
        <w:adjustRightInd w:val="0"/>
        <w:jc w:val="both"/>
        <w:rPr>
          <w:sz w:val="28"/>
          <w:szCs w:val="28"/>
        </w:rPr>
      </w:pPr>
      <w:r w:rsidRPr="001E37A5">
        <w:rPr>
          <w:sz w:val="28"/>
          <w:szCs w:val="28"/>
        </w:rPr>
        <w:tab/>
        <w:t xml:space="preserve">Необходимо место для разыгрывания сюжетов в режиссерской игре (его можно изготовить из большой картонной коробки, вырезав две поверхности наподобие сцены), набор игрушечных персонажей размером примерно в ладонь взрослого, бросовый материал и инструменты, а также некоторые схемы-образцы, фотографии декораций и кукол. </w:t>
      </w:r>
    </w:p>
    <w:p w:rsidR="001E37A5" w:rsidRPr="001E37A5" w:rsidRDefault="001E37A5" w:rsidP="00E357E2">
      <w:pPr>
        <w:autoSpaceDE w:val="0"/>
        <w:autoSpaceDN w:val="0"/>
        <w:adjustRightInd w:val="0"/>
        <w:jc w:val="both"/>
        <w:rPr>
          <w:sz w:val="28"/>
          <w:szCs w:val="28"/>
        </w:rPr>
      </w:pPr>
      <w:r w:rsidRPr="001E37A5">
        <w:rPr>
          <w:sz w:val="28"/>
          <w:szCs w:val="28"/>
        </w:rPr>
        <w:tab/>
        <w:t>В группе специальное место и оборудование выделено для игротеки. Это дидактические, развивающие и логико-математические игры, направленные на развитие логического действия сравнения, логических операций классификации, сериации, узнавание по описанию, воссоздание, преобразование, ориентировку по схеме, модели, на осуществление контрольно-проверочных действий («Так бывает?», «Найди ошибки ху</w:t>
      </w:r>
      <w:r w:rsidR="002E37F7">
        <w:rPr>
          <w:sz w:val="28"/>
          <w:szCs w:val="28"/>
        </w:rPr>
        <w:t>дожника»), на следование и чере</w:t>
      </w:r>
      <w:r w:rsidRPr="001E37A5">
        <w:rPr>
          <w:sz w:val="28"/>
          <w:szCs w:val="28"/>
        </w:rPr>
        <w:t>дование и др. Например, для развития логики это игры</w:t>
      </w:r>
      <w:r w:rsidR="002E37F7">
        <w:rPr>
          <w:sz w:val="28"/>
          <w:szCs w:val="28"/>
        </w:rPr>
        <w:t>:</w:t>
      </w:r>
      <w:r w:rsidRPr="001E37A5">
        <w:rPr>
          <w:sz w:val="28"/>
          <w:szCs w:val="28"/>
        </w:rPr>
        <w:t xml:space="preserve"> «Логический поезд», «Логический домик», «4-й лишний», «Поиск 9-го», «Найди отличия». Обязательны те</w:t>
      </w:r>
      <w:r w:rsidR="002E37F7">
        <w:rPr>
          <w:sz w:val="28"/>
          <w:szCs w:val="28"/>
        </w:rPr>
        <w:t>тради на печатной основе, позна</w:t>
      </w:r>
      <w:r w:rsidRPr="001E37A5">
        <w:rPr>
          <w:sz w:val="28"/>
          <w:szCs w:val="28"/>
        </w:rPr>
        <w:t xml:space="preserve">вательные книги для дошкольников. Также представлены игры на развитие умений счетной и вычислительной деятельности. </w:t>
      </w:r>
    </w:p>
    <w:p w:rsidR="001E37A5" w:rsidRPr="001E37A5" w:rsidRDefault="001E37A5" w:rsidP="00E357E2">
      <w:pPr>
        <w:autoSpaceDE w:val="0"/>
        <w:autoSpaceDN w:val="0"/>
        <w:adjustRightInd w:val="0"/>
        <w:jc w:val="both"/>
        <w:rPr>
          <w:sz w:val="28"/>
          <w:szCs w:val="28"/>
        </w:rPr>
      </w:pPr>
      <w:r w:rsidRPr="001E37A5">
        <w:rPr>
          <w:sz w:val="28"/>
          <w:szCs w:val="28"/>
        </w:rPr>
        <w:tab/>
        <w:t xml:space="preserve">Замечено, что старшие дошкольники, умеющие играть в разные игры с правилами, успешно осваивают учебную деятельность в школе. Игр с правилами огромное многообразие, это и лото, и домино, и маршрутные игры («ходилки»). Главный принцип отбора — игры должны быть интересными для детей, носить соревновательный характер, вызывать желание играть и без участия взрослого. </w:t>
      </w:r>
    </w:p>
    <w:p w:rsidR="001E37A5" w:rsidRPr="001E37A5" w:rsidRDefault="001E37A5" w:rsidP="00E357E2">
      <w:pPr>
        <w:autoSpaceDE w:val="0"/>
        <w:autoSpaceDN w:val="0"/>
        <w:adjustRightInd w:val="0"/>
        <w:jc w:val="both"/>
        <w:rPr>
          <w:sz w:val="28"/>
          <w:szCs w:val="28"/>
        </w:rPr>
      </w:pPr>
      <w:r w:rsidRPr="001E37A5">
        <w:rPr>
          <w:sz w:val="28"/>
          <w:szCs w:val="28"/>
        </w:rPr>
        <w:tab/>
        <w:t xml:space="preserve">Важная задача — развитие фонематического слуха. С этой целью воспитатель может предлагать детям в течение дня подбирать предметы и игрушки, названия которых начинаются с определенного звука, или этот звук есть в середине, конце слова. Для развития связной речи, стимулирования воображения и творчества в центре грамотности размещается 5-6 рамок (картонных или деревянных) и множество вырезанных из старых журналов картинок. Пусть ребенок покопается в кипе, выберет несколько разных картинок и разложит их в рамки в определенной последовательности, придумает и расскажет сюжет по этим картинкам. </w:t>
      </w:r>
    </w:p>
    <w:p w:rsidR="001E37A5" w:rsidRPr="001E37A5" w:rsidRDefault="001E37A5" w:rsidP="00E357E2">
      <w:pPr>
        <w:autoSpaceDE w:val="0"/>
        <w:autoSpaceDN w:val="0"/>
        <w:adjustRightInd w:val="0"/>
        <w:jc w:val="both"/>
        <w:rPr>
          <w:sz w:val="28"/>
          <w:szCs w:val="28"/>
        </w:rPr>
      </w:pPr>
      <w:r w:rsidRPr="001E37A5">
        <w:rPr>
          <w:sz w:val="28"/>
          <w:szCs w:val="28"/>
        </w:rPr>
        <w:tab/>
        <w:t xml:space="preserve">Изобразительная деятельность — одна из самых любимых для старших дошкольников. Кроме обычных материалов (бумага, картон, карандаши, фломастеры, краски, кисти), необходимо включить схемы-способы создания образов с помощью разнообразных техник. Желательно иметь пооперационные карты, отражающие последовательность действий по созданию какого-либо образа из глины, бумаги, других материалов. Книги и альбомы самоделок также помогут дошкольникам в изготовлении каких-либо конструкций и поделок. Рядом или в других местах группы надо отвести место для демонстрации созданных детьми </w:t>
      </w:r>
      <w:r w:rsidRPr="001E37A5">
        <w:rPr>
          <w:sz w:val="28"/>
          <w:szCs w:val="28"/>
        </w:rPr>
        <w:lastRenderedPageBreak/>
        <w:t xml:space="preserve">работ. Можно крепить детские работы не только на стенках, но и подвешивать с помощью нитей к потолку, заполняя работами воздушное пространство группы. </w:t>
      </w:r>
    </w:p>
    <w:p w:rsidR="001E37A5" w:rsidRPr="001E37A5" w:rsidRDefault="001E37A5" w:rsidP="00E357E2">
      <w:pPr>
        <w:autoSpaceDE w:val="0"/>
        <w:autoSpaceDN w:val="0"/>
        <w:adjustRightInd w:val="0"/>
        <w:jc w:val="both"/>
        <w:rPr>
          <w:sz w:val="28"/>
          <w:szCs w:val="28"/>
        </w:rPr>
      </w:pPr>
      <w:r w:rsidRPr="001E37A5">
        <w:rPr>
          <w:sz w:val="28"/>
          <w:szCs w:val="28"/>
        </w:rPr>
        <w:tab/>
        <w:t xml:space="preserve">Организация самостоятельной повседневной трудовой деятельности диктует необходимость создания творческих мастерских, позволяющих детям работать с тканью, деревом, бумагой, мехом и др. материалами. </w:t>
      </w:r>
    </w:p>
    <w:p w:rsidR="001E37A5" w:rsidRPr="001E37A5" w:rsidRDefault="001E37A5" w:rsidP="00E357E2">
      <w:pPr>
        <w:autoSpaceDE w:val="0"/>
        <w:autoSpaceDN w:val="0"/>
        <w:adjustRightInd w:val="0"/>
        <w:jc w:val="both"/>
        <w:rPr>
          <w:sz w:val="28"/>
          <w:szCs w:val="28"/>
        </w:rPr>
      </w:pPr>
      <w:r w:rsidRPr="001E37A5">
        <w:rPr>
          <w:sz w:val="28"/>
          <w:szCs w:val="28"/>
        </w:rPr>
        <w:tab/>
        <w:t xml:space="preserve">При организации детского экспериментирования стоит новая задача: показать детям различные возможности инструментов, помогающих познавать мир, например, микроскоп. Если позволяют условия в детском саду, желательно для старших дошкольников выделить отдельную комнату для экспериментов с использованием технических средств. А в группе оставить только небольшую часть оборудования для экспериментирования с материалами, шарами, подвесами, водой, природными материалами. </w:t>
      </w:r>
    </w:p>
    <w:p w:rsidR="001E37A5" w:rsidRPr="001E37A5" w:rsidRDefault="001E37A5" w:rsidP="00E357E2">
      <w:pPr>
        <w:autoSpaceDE w:val="0"/>
        <w:autoSpaceDN w:val="0"/>
        <w:adjustRightInd w:val="0"/>
        <w:jc w:val="both"/>
        <w:rPr>
          <w:sz w:val="28"/>
          <w:szCs w:val="28"/>
        </w:rPr>
      </w:pPr>
      <w:r w:rsidRPr="001E37A5">
        <w:rPr>
          <w:sz w:val="28"/>
          <w:szCs w:val="28"/>
        </w:rPr>
        <w:tab/>
        <w:t xml:space="preserve">Важная роль в развитии ребенка отводится конструктивной деятельности. Для этого в среду группы помещают конструкторы и строительные наборы, выполненные из разного материала (пластика, дерева, металла), напольные и настольные, с разнообразными способами крепления деталей, разной тематической направленности. Кроме самих наборов необходимо включить в среду группы разнообразные схемы-образцы построек, фотоальбомы (с фотографиями архитектурных сооружений и детских построек), тетради для зарисовки схем созданных детьми конструкций. </w:t>
      </w:r>
    </w:p>
    <w:p w:rsidR="001E37A5" w:rsidRPr="001E37A5" w:rsidRDefault="001E37A5" w:rsidP="00E357E2">
      <w:pPr>
        <w:autoSpaceDE w:val="0"/>
        <w:autoSpaceDN w:val="0"/>
        <w:adjustRightInd w:val="0"/>
        <w:jc w:val="both"/>
        <w:rPr>
          <w:sz w:val="28"/>
          <w:szCs w:val="28"/>
        </w:rPr>
      </w:pPr>
      <w:r w:rsidRPr="001E37A5">
        <w:rPr>
          <w:sz w:val="28"/>
          <w:szCs w:val="28"/>
        </w:rPr>
        <w:tab/>
        <w:t xml:space="preserve">Наряду с художественной литературой в книжном уголке должна быть представлена справочная, познавательная литература, общие и тематические энциклопедии для дошкольников. Желательно книги расставить в алфавитном порядке, как в библиотеке, или по темам (природоведческая литература, сказки народные и авторские, литература о городе, стране и т.п.). </w:t>
      </w:r>
    </w:p>
    <w:p w:rsidR="001E37A5" w:rsidRPr="001E37A5" w:rsidRDefault="001E37A5" w:rsidP="00E357E2">
      <w:pPr>
        <w:autoSpaceDE w:val="0"/>
        <w:autoSpaceDN w:val="0"/>
        <w:adjustRightInd w:val="0"/>
        <w:jc w:val="both"/>
        <w:rPr>
          <w:sz w:val="28"/>
          <w:szCs w:val="28"/>
        </w:rPr>
      </w:pPr>
      <w:r w:rsidRPr="001E37A5">
        <w:rPr>
          <w:sz w:val="28"/>
          <w:szCs w:val="28"/>
        </w:rPr>
        <w:tab/>
        <w:t>Следует помнить, что позвоночник ребенка 5-7 лет очень чувствителен к деформирующим воздействиям. В тех местах группы, где у детей длительно сохраняются статические позы, необходимо продумать способы р</w:t>
      </w:r>
      <w:r w:rsidR="002B3337">
        <w:rPr>
          <w:sz w:val="28"/>
          <w:szCs w:val="28"/>
        </w:rPr>
        <w:t>азминки (дартс, кольцебросы,</w:t>
      </w:r>
      <w:r w:rsidRPr="001E37A5">
        <w:rPr>
          <w:sz w:val="28"/>
          <w:szCs w:val="28"/>
        </w:rPr>
        <w:t xml:space="preserve"> мишени и шарики для бросания, подвески-колокольчики для вытягивания, воротца для подлезания). Воспитатель поддерживает попытки ребенка в правильной организации собственной деятельности, учит элементам разминки и релаксации с помощью специальных атрибутов. </w:t>
      </w:r>
    </w:p>
    <w:p w:rsidR="001E37A5" w:rsidRPr="001E37A5" w:rsidRDefault="001E37A5" w:rsidP="00E357E2">
      <w:pPr>
        <w:autoSpaceDE w:val="0"/>
        <w:autoSpaceDN w:val="0"/>
        <w:adjustRightInd w:val="0"/>
        <w:jc w:val="both"/>
        <w:rPr>
          <w:sz w:val="28"/>
          <w:szCs w:val="28"/>
        </w:rPr>
      </w:pPr>
      <w:r w:rsidRPr="001E37A5">
        <w:rPr>
          <w:sz w:val="28"/>
          <w:szCs w:val="28"/>
        </w:rPr>
        <w:tab/>
        <w:t xml:space="preserve">У старших дошкольников начинает активизироваться интерес к будущему школьному обучению. Целесообразно выделить учебную зону, чтобы обстановка группы была приближена к учебной среде класса: поставить столы рядами, повесить школьную доску. В будущем это в определенной степени поможет адаптироваться к учебной среде класса. </w:t>
      </w:r>
    </w:p>
    <w:p w:rsidR="001E37A5" w:rsidRPr="001E37A5" w:rsidRDefault="001E37A5" w:rsidP="00E357E2">
      <w:pPr>
        <w:autoSpaceDE w:val="0"/>
        <w:autoSpaceDN w:val="0"/>
        <w:adjustRightInd w:val="0"/>
        <w:jc w:val="both"/>
        <w:rPr>
          <w:sz w:val="28"/>
          <w:szCs w:val="28"/>
        </w:rPr>
      </w:pPr>
      <w:r w:rsidRPr="001E37A5">
        <w:rPr>
          <w:sz w:val="28"/>
          <w:szCs w:val="28"/>
        </w:rPr>
        <w:t xml:space="preserve">Важная задача — развитие рефлексии, формирование адекватной самооценки. Необходимо показывать детям рост их достижений, вызывать у них чувство радости и гордости от успешных самостоятельных действий. Для этого успехи ребенка важно фиксировать рисунками или пиктограммами. </w:t>
      </w:r>
    </w:p>
    <w:p w:rsidR="001E37A5" w:rsidRPr="001E37A5" w:rsidRDefault="001E37A5" w:rsidP="00E357E2">
      <w:pPr>
        <w:autoSpaceDE w:val="0"/>
        <w:autoSpaceDN w:val="0"/>
        <w:adjustRightInd w:val="0"/>
        <w:jc w:val="both"/>
        <w:rPr>
          <w:sz w:val="28"/>
          <w:szCs w:val="28"/>
        </w:rPr>
      </w:pPr>
      <w:r w:rsidRPr="001E37A5">
        <w:rPr>
          <w:sz w:val="28"/>
          <w:szCs w:val="28"/>
        </w:rPr>
        <w:tab/>
        <w:t xml:space="preserve">Умение планировать очень пригодится ребенку и в школе, и в жизни. </w:t>
      </w:r>
      <w:proofErr w:type="gramStart"/>
      <w:r w:rsidRPr="001E37A5">
        <w:rPr>
          <w:sz w:val="28"/>
          <w:szCs w:val="28"/>
        </w:rPr>
        <w:t>План фиксируется разными способами записывается воспитателем, обозначается знаками, картинками).</w:t>
      </w:r>
      <w:proofErr w:type="gramEnd"/>
      <w:r w:rsidRPr="001E37A5">
        <w:rPr>
          <w:sz w:val="28"/>
          <w:szCs w:val="28"/>
        </w:rPr>
        <w:t xml:space="preserve"> Для этого в группе надо иметь список имен детей, выставляя напротив </w:t>
      </w:r>
      <w:r w:rsidRPr="001E37A5">
        <w:rPr>
          <w:sz w:val="28"/>
          <w:szCs w:val="28"/>
        </w:rPr>
        <w:lastRenderedPageBreak/>
        <w:t xml:space="preserve">каждого имени карточку с планом. Это легко сделать с помощью скотча, или закрепив на стене кусок белых обоев (на которых и вести записи), по мере необходимости обои прокручивать до чистого места. </w:t>
      </w:r>
    </w:p>
    <w:p w:rsidR="001E37A5" w:rsidRPr="001E37A5" w:rsidRDefault="001E37A5" w:rsidP="00E357E2">
      <w:pPr>
        <w:autoSpaceDE w:val="0"/>
        <w:autoSpaceDN w:val="0"/>
        <w:adjustRightInd w:val="0"/>
        <w:jc w:val="both"/>
        <w:rPr>
          <w:sz w:val="28"/>
          <w:szCs w:val="28"/>
        </w:rPr>
      </w:pPr>
      <w:r w:rsidRPr="001E37A5">
        <w:rPr>
          <w:sz w:val="28"/>
          <w:szCs w:val="28"/>
        </w:rPr>
        <w:tab/>
        <w:t>Необходимо развивать у ребенка представления о собственных возможностях и силах, учить познавать себя, используя самонаблюдения. Для этого есть разнообразные пути. Например; метки «Я расту» - это повод для обсуждения, кто выше, кто ниже, на сколько сантиметров вырос ребенок за месяц, за три месяца, кто растет быстрее, кто медленнее. Желательно каждый месяц обсуждать с детьми какую-либо тему, связанную с ребенком, его интересами. Например, «Моя семья», «Автопортрет», «Что я люблю и не люблю», «Я умею, я хочу научиться...», «Мой любимый праздник», «Что мне в себе нравится и не нравится», «Мои друзья», «Моя мечта», «Как я провожу выходной день» и другие. Эти темы надо не только обговаривать, но и записывать, зарисовывать, делать фотооб</w:t>
      </w:r>
      <w:r w:rsidR="002B3337">
        <w:rPr>
          <w:sz w:val="28"/>
          <w:szCs w:val="28"/>
        </w:rPr>
        <w:t>зоры. Можно привлечь к этому ро</w:t>
      </w:r>
      <w:r w:rsidRPr="001E37A5">
        <w:rPr>
          <w:sz w:val="28"/>
          <w:szCs w:val="28"/>
        </w:rPr>
        <w:t xml:space="preserve">дителей, предлагая сделать семейную газету. Такие газеты вывешивают в группе, дети с удовольствием рассматривают их, сравнивают свои представления, увлечения, предпочтения с другими. </w:t>
      </w:r>
    </w:p>
    <w:p w:rsidR="001E37A5" w:rsidRPr="001E37A5" w:rsidRDefault="001E37A5" w:rsidP="00E357E2">
      <w:pPr>
        <w:autoSpaceDE w:val="0"/>
        <w:autoSpaceDN w:val="0"/>
        <w:adjustRightInd w:val="0"/>
        <w:jc w:val="both"/>
        <w:rPr>
          <w:sz w:val="28"/>
          <w:szCs w:val="28"/>
        </w:rPr>
      </w:pPr>
      <w:r w:rsidRPr="001E37A5">
        <w:rPr>
          <w:sz w:val="28"/>
          <w:szCs w:val="28"/>
        </w:rPr>
        <w:tab/>
        <w:t xml:space="preserve">Привлекают старших дошкольников возможности изменения имиджа, внешнего вида. Для этого можно внести в группу зеркала, краски для грима, парички из ниток, старых колготок, детали одежды взрослых людей. </w:t>
      </w:r>
      <w:proofErr w:type="gramStart"/>
      <w:r w:rsidRPr="001E37A5">
        <w:rPr>
          <w:sz w:val="28"/>
          <w:szCs w:val="28"/>
        </w:rPr>
        <w:t xml:space="preserve">Например, такие   как шляпа, галстук, длинная пышная юбка, солнечные очки, шаль, пилотка стюардессы, капитанская фуражка. </w:t>
      </w:r>
      <w:proofErr w:type="gramEnd"/>
    </w:p>
    <w:p w:rsidR="001E37A5" w:rsidRPr="001E37A5" w:rsidRDefault="001E37A5" w:rsidP="00E357E2">
      <w:pPr>
        <w:autoSpaceDE w:val="0"/>
        <w:autoSpaceDN w:val="0"/>
        <w:adjustRightInd w:val="0"/>
        <w:jc w:val="both"/>
        <w:rPr>
          <w:sz w:val="28"/>
          <w:szCs w:val="28"/>
        </w:rPr>
      </w:pPr>
      <w:r w:rsidRPr="001E37A5">
        <w:rPr>
          <w:sz w:val="28"/>
          <w:szCs w:val="28"/>
        </w:rPr>
        <w:tab/>
        <w:t xml:space="preserve">Для старших дошкольников расширяются возможности познания родного края, страны. В группу вносится герб </w:t>
      </w:r>
      <w:r w:rsidR="002B3337">
        <w:rPr>
          <w:sz w:val="28"/>
          <w:szCs w:val="28"/>
        </w:rPr>
        <w:t>края</w:t>
      </w:r>
      <w:r w:rsidRPr="001E37A5">
        <w:rPr>
          <w:sz w:val="28"/>
          <w:szCs w:val="28"/>
        </w:rPr>
        <w:t xml:space="preserve">, </w:t>
      </w:r>
      <w:r w:rsidR="002B3337">
        <w:rPr>
          <w:sz w:val="28"/>
          <w:szCs w:val="28"/>
        </w:rPr>
        <w:t>села</w:t>
      </w:r>
      <w:r w:rsidRPr="001E37A5">
        <w:rPr>
          <w:sz w:val="28"/>
          <w:szCs w:val="28"/>
        </w:rPr>
        <w:t xml:space="preserve">, в котором живут дети, герб и флаг страны. Изготавливаются газеты о том, как дошкольники путешествуют по родным местам с родителями, какие впечатления у них появились во время этих путешествий, что запомнилось больше всего. На карте страны отмечается место нахождения детского сада, а также те места (в стране, мире), в которых побывали дети группы. А рядом можно прикрепить рассказы детей об этих местах, о людях и их обычаях, фотографии. Можно вместе с детьми сделать макеты, отражающие содержание, с которым знакомятся дошкольники (деревня, древнее поселение, Петровская ассамблея). </w:t>
      </w:r>
    </w:p>
    <w:p w:rsidR="001E37A5" w:rsidRPr="001E37A5" w:rsidRDefault="001E37A5" w:rsidP="00E357E2">
      <w:pPr>
        <w:autoSpaceDE w:val="0"/>
        <w:autoSpaceDN w:val="0"/>
        <w:adjustRightInd w:val="0"/>
        <w:jc w:val="both"/>
        <w:rPr>
          <w:sz w:val="28"/>
          <w:szCs w:val="28"/>
        </w:rPr>
      </w:pPr>
      <w:r w:rsidRPr="001E37A5">
        <w:rPr>
          <w:sz w:val="28"/>
          <w:szCs w:val="28"/>
        </w:rPr>
        <w:tab/>
        <w:t xml:space="preserve">В старшем дошкольном возрасте воспитатель продолжает расширять область социально-нравственных ориентации и чувств детей. В группе отводится место, в котором постоянно вывешиваются картинки с различными ситуациями, отражающими поступки людей и варианты реагирования на это («+» — правильно, возможно, </w:t>
      </w:r>
      <w:proofErr w:type="gramStart"/>
      <w:r w:rsidRPr="001E37A5">
        <w:rPr>
          <w:sz w:val="28"/>
          <w:szCs w:val="28"/>
        </w:rPr>
        <w:t>«-</w:t>
      </w:r>
      <w:proofErr w:type="gramEnd"/>
      <w:r w:rsidRPr="001E37A5">
        <w:rPr>
          <w:sz w:val="28"/>
          <w:szCs w:val="28"/>
        </w:rPr>
        <w:t xml:space="preserve">» так поступать нежелательно). Предлагаются игры, в которых дети конструируют эмоциональные проявления людей, например, «Конструктор эмоций». </w:t>
      </w:r>
      <w:proofErr w:type="gramStart"/>
      <w:r w:rsidRPr="001E37A5">
        <w:rPr>
          <w:sz w:val="28"/>
          <w:szCs w:val="28"/>
        </w:rPr>
        <w:t>Для него нужна основа (подкладка) и набор деталей, из которых составляется лицо человека: овал лица, брови, глаза, нос, рот.</w:t>
      </w:r>
      <w:proofErr w:type="gramEnd"/>
      <w:r w:rsidRPr="001E37A5">
        <w:rPr>
          <w:sz w:val="28"/>
          <w:szCs w:val="28"/>
        </w:rPr>
        <w:t xml:space="preserve"> Детали представлены в 4-5 вариантах. Ребенок «набирает» лицо человека и определяет его эмоциональное состояние, возраст, пол, характер, составляет творческий рассказ о полученном изображении. </w:t>
      </w:r>
    </w:p>
    <w:p w:rsidR="006440B9" w:rsidRDefault="006440B9" w:rsidP="00E357E2">
      <w:pPr>
        <w:pStyle w:val="aa"/>
        <w:jc w:val="both"/>
        <w:rPr>
          <w:sz w:val="28"/>
          <w:szCs w:val="28"/>
        </w:rPr>
      </w:pPr>
    </w:p>
    <w:p w:rsidR="00965A2D" w:rsidRPr="006440B9" w:rsidRDefault="00965A2D" w:rsidP="00E357E2">
      <w:pPr>
        <w:jc w:val="both"/>
        <w:rPr>
          <w:sz w:val="28"/>
          <w:szCs w:val="28"/>
        </w:rPr>
      </w:pPr>
    </w:p>
    <w:p w:rsidR="001F7668" w:rsidRPr="00071A6A" w:rsidRDefault="001F7668" w:rsidP="00071A6A">
      <w:pPr>
        <w:rPr>
          <w:sz w:val="28"/>
          <w:szCs w:val="28"/>
        </w:rPr>
        <w:sectPr w:rsidR="001F7668" w:rsidRPr="00071A6A" w:rsidSect="0034211A">
          <w:headerReference w:type="default" r:id="rId8"/>
          <w:footerReference w:type="default" r:id="rId9"/>
          <w:pgSz w:w="11906" w:h="16838"/>
          <w:pgMar w:top="567" w:right="851" w:bottom="567" w:left="851" w:header="709" w:footer="709" w:gutter="0"/>
          <w:cols w:space="720"/>
          <w:titlePg/>
          <w:docGrid w:linePitch="326"/>
        </w:sectPr>
      </w:pPr>
    </w:p>
    <w:p w:rsidR="008E2F6B" w:rsidRDefault="008E2F6B" w:rsidP="00702A9C">
      <w:pPr>
        <w:pStyle w:val="a6"/>
        <w:ind w:firstLine="680"/>
        <w:jc w:val="center"/>
        <w:rPr>
          <w:rFonts w:ascii="Arial" w:hAnsi="Arial" w:cs="Arial"/>
          <w:b/>
          <w:sz w:val="20"/>
          <w:szCs w:val="20"/>
        </w:rPr>
      </w:pPr>
    </w:p>
    <w:p w:rsidR="008D1129" w:rsidRPr="00BA73E3" w:rsidRDefault="008D1129" w:rsidP="008D1129">
      <w:pPr>
        <w:rPr>
          <w:sz w:val="28"/>
          <w:szCs w:val="28"/>
        </w:rPr>
      </w:pPr>
      <w:r>
        <w:rPr>
          <w:b/>
          <w:sz w:val="28"/>
          <w:szCs w:val="28"/>
          <w:lang w:val="en-US"/>
        </w:rPr>
        <w:t>II</w:t>
      </w:r>
      <w:r w:rsidRPr="004E7DE9">
        <w:rPr>
          <w:b/>
          <w:sz w:val="28"/>
          <w:szCs w:val="28"/>
        </w:rPr>
        <w:t xml:space="preserve"> </w:t>
      </w:r>
      <w:r>
        <w:rPr>
          <w:b/>
          <w:sz w:val="28"/>
          <w:szCs w:val="28"/>
        </w:rPr>
        <w:t>ЧАСТЬ (</w:t>
      </w:r>
      <w:r w:rsidR="0096577D" w:rsidRPr="0096577D">
        <w:rPr>
          <w:b/>
          <w:sz w:val="28"/>
          <w:szCs w:val="28"/>
        </w:rPr>
        <w:t>формируемая участниками образовательных отношений</w:t>
      </w:r>
      <w:r w:rsidRPr="0096577D">
        <w:rPr>
          <w:b/>
          <w:sz w:val="28"/>
          <w:szCs w:val="28"/>
        </w:rPr>
        <w:t>)</w:t>
      </w:r>
    </w:p>
    <w:p w:rsidR="008D1129" w:rsidRPr="0067431A" w:rsidRDefault="008D1129" w:rsidP="0067431A">
      <w:pPr>
        <w:shd w:val="clear" w:color="auto" w:fill="FFFFFF"/>
        <w:tabs>
          <w:tab w:val="left" w:pos="770"/>
        </w:tabs>
        <w:spacing w:before="4"/>
        <w:ind w:right="2"/>
        <w:jc w:val="both"/>
        <w:rPr>
          <w:b/>
          <w:color w:val="000000"/>
          <w:sz w:val="28"/>
          <w:szCs w:val="28"/>
        </w:rPr>
      </w:pPr>
      <w:r w:rsidRPr="008D1129">
        <w:rPr>
          <w:b/>
          <w:sz w:val="28"/>
          <w:szCs w:val="28"/>
        </w:rPr>
        <w:t>3.2.1  Организация предметно-развивающей среды по обучению плаванию,</w:t>
      </w:r>
      <w:r w:rsidR="0096577D">
        <w:rPr>
          <w:b/>
          <w:sz w:val="28"/>
          <w:szCs w:val="28"/>
        </w:rPr>
        <w:t xml:space="preserve"> по </w:t>
      </w:r>
      <w:r w:rsidRPr="008D1129">
        <w:rPr>
          <w:b/>
          <w:sz w:val="28"/>
          <w:szCs w:val="28"/>
        </w:rPr>
        <w:t xml:space="preserve"> краеведению</w:t>
      </w:r>
    </w:p>
    <w:p w:rsidR="00353B92" w:rsidRPr="008D1129" w:rsidRDefault="00353B92" w:rsidP="008D1129">
      <w:pPr>
        <w:rPr>
          <w:b/>
          <w:sz w:val="28"/>
          <w:szCs w:val="28"/>
        </w:rPr>
      </w:pPr>
    </w:p>
    <w:p w:rsidR="008D1129" w:rsidRDefault="00353B92" w:rsidP="008D1129">
      <w:pPr>
        <w:rPr>
          <w:b/>
          <w:sz w:val="28"/>
          <w:szCs w:val="28"/>
        </w:rPr>
      </w:pPr>
      <w:r w:rsidRPr="008D1129">
        <w:rPr>
          <w:b/>
          <w:sz w:val="28"/>
          <w:szCs w:val="28"/>
        </w:rPr>
        <w:t>Организация предметно-развивающей среды по обучению плаванию</w:t>
      </w:r>
    </w:p>
    <w:p w:rsidR="001F289D" w:rsidRDefault="001F289D" w:rsidP="00BB63D4">
      <w:pPr>
        <w:shd w:val="clear" w:color="auto" w:fill="FFFFFF"/>
        <w:ind w:right="77" w:firstLine="567"/>
        <w:jc w:val="both"/>
        <w:rPr>
          <w:sz w:val="28"/>
          <w:szCs w:val="28"/>
        </w:rPr>
      </w:pPr>
    </w:p>
    <w:p w:rsidR="00945C28" w:rsidRDefault="00945C28" w:rsidP="00BB63D4">
      <w:pPr>
        <w:shd w:val="clear" w:color="auto" w:fill="FFFFFF"/>
        <w:ind w:right="77" w:firstLine="567"/>
        <w:jc w:val="both"/>
        <w:rPr>
          <w:sz w:val="28"/>
          <w:szCs w:val="28"/>
        </w:rPr>
      </w:pPr>
      <w:r>
        <w:rPr>
          <w:sz w:val="28"/>
          <w:szCs w:val="28"/>
        </w:rPr>
        <w:t>Предметно-развивающая среда  акватории бассейна оформлена  и укомплектована</w:t>
      </w:r>
      <w:r w:rsidR="00BB63D4">
        <w:rPr>
          <w:sz w:val="28"/>
          <w:szCs w:val="28"/>
        </w:rPr>
        <w:t xml:space="preserve"> </w:t>
      </w:r>
      <w:r>
        <w:rPr>
          <w:sz w:val="28"/>
          <w:szCs w:val="28"/>
        </w:rPr>
        <w:t xml:space="preserve"> таким образом, чтобы вызывать у воспитанников радость, заинтересованность, желание окунуться в этот загадочный воды. Бассейн, оснащен необходимым спортивным оборудованием  и инвентарём, что позволяет решать задачи на освоение основных навыков плавания, воспитание психофизических качеств,  воспитание привычки и любви к пользованию водой, потребности в дальнейших занятиях плаванием, формирование стойких гигиенических навыков. </w:t>
      </w:r>
    </w:p>
    <w:p w:rsidR="008D1129" w:rsidRDefault="008D1129" w:rsidP="008D1129">
      <w:pPr>
        <w:rPr>
          <w:sz w:val="28"/>
          <w:szCs w:val="28"/>
        </w:rPr>
      </w:pP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2693"/>
        <w:gridCol w:w="3685"/>
      </w:tblGrid>
      <w:tr w:rsidR="008C0743" w:rsidRPr="00EE205A" w:rsidTr="004D5A77">
        <w:trPr>
          <w:tblHeader/>
        </w:trPr>
        <w:tc>
          <w:tcPr>
            <w:tcW w:w="2552" w:type="dxa"/>
            <w:vAlign w:val="center"/>
          </w:tcPr>
          <w:p w:rsidR="008C0743" w:rsidRPr="00EE205A" w:rsidRDefault="008C0743" w:rsidP="00FD3304">
            <w:pPr>
              <w:ind w:firstLine="142"/>
              <w:jc w:val="center"/>
              <w:rPr>
                <w:sz w:val="28"/>
                <w:szCs w:val="28"/>
              </w:rPr>
            </w:pPr>
            <w:r w:rsidRPr="00EE205A">
              <w:rPr>
                <w:sz w:val="28"/>
                <w:szCs w:val="28"/>
              </w:rPr>
              <w:t>Наименование</w:t>
            </w:r>
          </w:p>
        </w:tc>
        <w:tc>
          <w:tcPr>
            <w:tcW w:w="2693" w:type="dxa"/>
            <w:vAlign w:val="center"/>
          </w:tcPr>
          <w:p w:rsidR="008C0743" w:rsidRPr="00EE205A" w:rsidRDefault="002B3337" w:rsidP="00FD3304">
            <w:pPr>
              <w:ind w:firstLine="142"/>
              <w:jc w:val="center"/>
              <w:rPr>
                <w:sz w:val="28"/>
                <w:szCs w:val="28"/>
              </w:rPr>
            </w:pPr>
            <w:r>
              <w:rPr>
                <w:sz w:val="28"/>
                <w:szCs w:val="28"/>
              </w:rPr>
              <w:t>Размер</w:t>
            </w:r>
            <w:r w:rsidR="008C0743" w:rsidRPr="00EE205A">
              <w:rPr>
                <w:sz w:val="28"/>
                <w:szCs w:val="28"/>
              </w:rPr>
              <w:t>, масса</w:t>
            </w:r>
          </w:p>
        </w:tc>
        <w:tc>
          <w:tcPr>
            <w:tcW w:w="3685" w:type="dxa"/>
            <w:vAlign w:val="center"/>
          </w:tcPr>
          <w:p w:rsidR="008C0743" w:rsidRPr="00EE205A" w:rsidRDefault="008C0743" w:rsidP="00FD3304">
            <w:pPr>
              <w:ind w:firstLine="142"/>
              <w:jc w:val="center"/>
              <w:rPr>
                <w:sz w:val="28"/>
                <w:szCs w:val="28"/>
              </w:rPr>
            </w:pPr>
            <w:r w:rsidRPr="00EE205A">
              <w:rPr>
                <w:sz w:val="28"/>
                <w:szCs w:val="28"/>
              </w:rPr>
              <w:t xml:space="preserve">Кол-во на зал </w:t>
            </w:r>
          </w:p>
        </w:tc>
      </w:tr>
      <w:tr w:rsidR="008C0743" w:rsidRPr="00EE205A" w:rsidTr="004D5A77">
        <w:tc>
          <w:tcPr>
            <w:tcW w:w="2552" w:type="dxa"/>
            <w:vAlign w:val="center"/>
          </w:tcPr>
          <w:p w:rsidR="008C0743" w:rsidRPr="00EE205A" w:rsidRDefault="008C0743" w:rsidP="00FD3304">
            <w:pPr>
              <w:ind w:firstLine="142"/>
              <w:jc w:val="both"/>
              <w:rPr>
                <w:sz w:val="28"/>
                <w:szCs w:val="28"/>
              </w:rPr>
            </w:pPr>
            <w:r>
              <w:rPr>
                <w:sz w:val="28"/>
                <w:szCs w:val="28"/>
              </w:rPr>
              <w:t>Мяч надувной</w:t>
            </w:r>
            <w:r w:rsidRPr="00EE205A">
              <w:rPr>
                <w:sz w:val="28"/>
                <w:szCs w:val="28"/>
              </w:rPr>
              <w:t xml:space="preserve"> </w:t>
            </w:r>
          </w:p>
        </w:tc>
        <w:tc>
          <w:tcPr>
            <w:tcW w:w="2693" w:type="dxa"/>
            <w:vAlign w:val="center"/>
          </w:tcPr>
          <w:p w:rsidR="008C0743" w:rsidRPr="00EE205A" w:rsidRDefault="008C0743" w:rsidP="00FD3304">
            <w:pPr>
              <w:ind w:firstLine="142"/>
              <w:jc w:val="both"/>
              <w:rPr>
                <w:sz w:val="28"/>
                <w:szCs w:val="28"/>
              </w:rPr>
            </w:pPr>
          </w:p>
        </w:tc>
        <w:tc>
          <w:tcPr>
            <w:tcW w:w="3685" w:type="dxa"/>
            <w:vAlign w:val="center"/>
          </w:tcPr>
          <w:p w:rsidR="008C0743" w:rsidRPr="00EE205A" w:rsidRDefault="008C0743" w:rsidP="00FD3304">
            <w:pPr>
              <w:ind w:firstLine="142"/>
              <w:jc w:val="both"/>
              <w:rPr>
                <w:sz w:val="28"/>
                <w:szCs w:val="28"/>
              </w:rPr>
            </w:pPr>
            <w:r w:rsidRPr="00EE205A">
              <w:rPr>
                <w:sz w:val="28"/>
                <w:szCs w:val="28"/>
              </w:rPr>
              <w:t>1</w:t>
            </w:r>
            <w:r>
              <w:rPr>
                <w:sz w:val="28"/>
                <w:szCs w:val="28"/>
              </w:rPr>
              <w:t>5</w:t>
            </w:r>
          </w:p>
        </w:tc>
      </w:tr>
      <w:tr w:rsidR="008C0743" w:rsidRPr="00EE205A" w:rsidTr="004D5A77">
        <w:tc>
          <w:tcPr>
            <w:tcW w:w="2552" w:type="dxa"/>
            <w:vAlign w:val="center"/>
          </w:tcPr>
          <w:p w:rsidR="008C0743" w:rsidRPr="00EE205A" w:rsidRDefault="008C0743" w:rsidP="00FD3304">
            <w:pPr>
              <w:ind w:firstLine="142"/>
              <w:jc w:val="both"/>
              <w:rPr>
                <w:sz w:val="28"/>
                <w:szCs w:val="28"/>
              </w:rPr>
            </w:pPr>
            <w:r>
              <w:rPr>
                <w:sz w:val="28"/>
                <w:szCs w:val="28"/>
              </w:rPr>
              <w:t>Круг детский надувной</w:t>
            </w:r>
          </w:p>
        </w:tc>
        <w:tc>
          <w:tcPr>
            <w:tcW w:w="2693" w:type="dxa"/>
            <w:vAlign w:val="center"/>
          </w:tcPr>
          <w:p w:rsidR="008C0743" w:rsidRPr="00EE205A" w:rsidRDefault="008C0743" w:rsidP="00FD3304">
            <w:pPr>
              <w:ind w:firstLine="142"/>
              <w:jc w:val="both"/>
              <w:rPr>
                <w:sz w:val="28"/>
                <w:szCs w:val="28"/>
              </w:rPr>
            </w:pPr>
          </w:p>
        </w:tc>
        <w:tc>
          <w:tcPr>
            <w:tcW w:w="3685" w:type="dxa"/>
            <w:vAlign w:val="center"/>
          </w:tcPr>
          <w:p w:rsidR="008C0743" w:rsidRPr="00EE205A" w:rsidRDefault="008C0743" w:rsidP="00FD3304">
            <w:pPr>
              <w:ind w:firstLine="142"/>
              <w:jc w:val="both"/>
              <w:rPr>
                <w:sz w:val="28"/>
                <w:szCs w:val="28"/>
              </w:rPr>
            </w:pPr>
            <w:r>
              <w:rPr>
                <w:sz w:val="28"/>
                <w:szCs w:val="28"/>
              </w:rPr>
              <w:t>9</w:t>
            </w:r>
          </w:p>
        </w:tc>
      </w:tr>
      <w:tr w:rsidR="008C0743" w:rsidRPr="00EE205A" w:rsidTr="004D5A77">
        <w:tc>
          <w:tcPr>
            <w:tcW w:w="2552" w:type="dxa"/>
            <w:vAlign w:val="center"/>
          </w:tcPr>
          <w:p w:rsidR="008C0743" w:rsidRPr="00EE205A" w:rsidRDefault="008C0743" w:rsidP="00FD3304">
            <w:pPr>
              <w:ind w:firstLine="142"/>
              <w:jc w:val="both"/>
              <w:rPr>
                <w:sz w:val="28"/>
                <w:szCs w:val="28"/>
              </w:rPr>
            </w:pPr>
            <w:r>
              <w:rPr>
                <w:sz w:val="28"/>
                <w:szCs w:val="28"/>
              </w:rPr>
              <w:t>Нарукавники детские надувные</w:t>
            </w:r>
          </w:p>
        </w:tc>
        <w:tc>
          <w:tcPr>
            <w:tcW w:w="2693" w:type="dxa"/>
            <w:vAlign w:val="center"/>
          </w:tcPr>
          <w:p w:rsidR="008C0743" w:rsidRPr="00EE205A" w:rsidRDefault="008C0743" w:rsidP="00FD3304">
            <w:pPr>
              <w:ind w:firstLine="142"/>
              <w:jc w:val="both"/>
              <w:rPr>
                <w:sz w:val="28"/>
                <w:szCs w:val="28"/>
              </w:rPr>
            </w:pPr>
          </w:p>
        </w:tc>
        <w:tc>
          <w:tcPr>
            <w:tcW w:w="3685" w:type="dxa"/>
            <w:vAlign w:val="center"/>
          </w:tcPr>
          <w:p w:rsidR="008C0743" w:rsidRPr="00EE205A" w:rsidRDefault="008C0743" w:rsidP="00FD3304">
            <w:pPr>
              <w:ind w:firstLine="142"/>
              <w:jc w:val="both"/>
              <w:rPr>
                <w:sz w:val="28"/>
                <w:szCs w:val="28"/>
              </w:rPr>
            </w:pPr>
            <w:r>
              <w:rPr>
                <w:sz w:val="28"/>
                <w:szCs w:val="28"/>
              </w:rPr>
              <w:t>15</w:t>
            </w:r>
          </w:p>
        </w:tc>
      </w:tr>
      <w:tr w:rsidR="008C0743" w:rsidRPr="00EE205A" w:rsidTr="004D5A77">
        <w:tc>
          <w:tcPr>
            <w:tcW w:w="2552" w:type="dxa"/>
            <w:vAlign w:val="center"/>
          </w:tcPr>
          <w:p w:rsidR="008C0743" w:rsidRPr="00EE205A" w:rsidRDefault="008C0743" w:rsidP="00FD3304">
            <w:pPr>
              <w:ind w:firstLine="142"/>
              <w:jc w:val="both"/>
              <w:rPr>
                <w:sz w:val="28"/>
                <w:szCs w:val="28"/>
              </w:rPr>
            </w:pPr>
            <w:r>
              <w:rPr>
                <w:sz w:val="28"/>
                <w:szCs w:val="28"/>
              </w:rPr>
              <w:t>Тонущие игрушки</w:t>
            </w:r>
            <w:r w:rsidRPr="00EE205A">
              <w:rPr>
                <w:sz w:val="28"/>
                <w:szCs w:val="28"/>
              </w:rPr>
              <w:t xml:space="preserve"> </w:t>
            </w:r>
          </w:p>
        </w:tc>
        <w:tc>
          <w:tcPr>
            <w:tcW w:w="2693" w:type="dxa"/>
            <w:vAlign w:val="center"/>
          </w:tcPr>
          <w:p w:rsidR="008C0743" w:rsidRPr="00EE205A" w:rsidRDefault="008C0743" w:rsidP="00FD3304">
            <w:pPr>
              <w:ind w:firstLine="142"/>
              <w:jc w:val="both"/>
              <w:rPr>
                <w:sz w:val="28"/>
                <w:szCs w:val="28"/>
              </w:rPr>
            </w:pPr>
          </w:p>
        </w:tc>
        <w:tc>
          <w:tcPr>
            <w:tcW w:w="3685" w:type="dxa"/>
            <w:vAlign w:val="center"/>
          </w:tcPr>
          <w:p w:rsidR="008C0743" w:rsidRPr="00EE205A" w:rsidRDefault="008C0743" w:rsidP="00FD3304">
            <w:pPr>
              <w:ind w:firstLine="142"/>
              <w:jc w:val="both"/>
              <w:rPr>
                <w:sz w:val="28"/>
                <w:szCs w:val="28"/>
              </w:rPr>
            </w:pPr>
            <w:r>
              <w:rPr>
                <w:sz w:val="28"/>
                <w:szCs w:val="28"/>
              </w:rPr>
              <w:t>2</w:t>
            </w:r>
            <w:r w:rsidRPr="00EE205A">
              <w:rPr>
                <w:sz w:val="28"/>
                <w:szCs w:val="28"/>
              </w:rPr>
              <w:t xml:space="preserve"> </w:t>
            </w:r>
          </w:p>
        </w:tc>
      </w:tr>
      <w:tr w:rsidR="008C0743" w:rsidRPr="00EE205A" w:rsidTr="004D5A77">
        <w:tc>
          <w:tcPr>
            <w:tcW w:w="2552" w:type="dxa"/>
            <w:vAlign w:val="center"/>
          </w:tcPr>
          <w:p w:rsidR="008C0743" w:rsidRPr="00EE205A" w:rsidRDefault="008C0743" w:rsidP="00FD3304">
            <w:pPr>
              <w:ind w:firstLine="142"/>
              <w:jc w:val="both"/>
              <w:rPr>
                <w:sz w:val="28"/>
                <w:szCs w:val="28"/>
              </w:rPr>
            </w:pPr>
            <w:r>
              <w:rPr>
                <w:sz w:val="28"/>
                <w:szCs w:val="28"/>
              </w:rPr>
              <w:t>Доски плавательные</w:t>
            </w:r>
          </w:p>
        </w:tc>
        <w:tc>
          <w:tcPr>
            <w:tcW w:w="2693" w:type="dxa"/>
            <w:vAlign w:val="center"/>
          </w:tcPr>
          <w:p w:rsidR="008C0743" w:rsidRPr="00EE205A" w:rsidRDefault="008C0743" w:rsidP="00FD3304">
            <w:pPr>
              <w:ind w:firstLine="142"/>
              <w:jc w:val="both"/>
              <w:rPr>
                <w:sz w:val="28"/>
                <w:szCs w:val="28"/>
              </w:rPr>
            </w:pPr>
          </w:p>
        </w:tc>
        <w:tc>
          <w:tcPr>
            <w:tcW w:w="3685" w:type="dxa"/>
            <w:vAlign w:val="center"/>
          </w:tcPr>
          <w:p w:rsidR="008C0743" w:rsidRPr="00EE205A" w:rsidRDefault="008C0743" w:rsidP="00FD3304">
            <w:pPr>
              <w:ind w:firstLine="142"/>
              <w:jc w:val="both"/>
              <w:rPr>
                <w:sz w:val="28"/>
                <w:szCs w:val="28"/>
              </w:rPr>
            </w:pPr>
            <w:r>
              <w:rPr>
                <w:sz w:val="28"/>
                <w:szCs w:val="28"/>
              </w:rPr>
              <w:t>15</w:t>
            </w:r>
            <w:r w:rsidRPr="00EE205A">
              <w:rPr>
                <w:sz w:val="28"/>
                <w:szCs w:val="28"/>
              </w:rPr>
              <w:t xml:space="preserve"> </w:t>
            </w:r>
          </w:p>
        </w:tc>
      </w:tr>
      <w:tr w:rsidR="008C0743" w:rsidRPr="00EE205A" w:rsidTr="004D5A77">
        <w:tc>
          <w:tcPr>
            <w:tcW w:w="2552" w:type="dxa"/>
            <w:vAlign w:val="center"/>
          </w:tcPr>
          <w:p w:rsidR="008C0743" w:rsidRPr="00EE205A" w:rsidRDefault="008C0743" w:rsidP="00FD3304">
            <w:pPr>
              <w:ind w:firstLine="142"/>
              <w:jc w:val="both"/>
              <w:rPr>
                <w:sz w:val="28"/>
                <w:szCs w:val="28"/>
              </w:rPr>
            </w:pPr>
            <w:r>
              <w:rPr>
                <w:sz w:val="28"/>
                <w:szCs w:val="28"/>
              </w:rPr>
              <w:t>Плавающее кольцо</w:t>
            </w:r>
          </w:p>
        </w:tc>
        <w:tc>
          <w:tcPr>
            <w:tcW w:w="2693" w:type="dxa"/>
            <w:vAlign w:val="center"/>
          </w:tcPr>
          <w:p w:rsidR="008C0743" w:rsidRPr="00EE205A" w:rsidRDefault="008C0743" w:rsidP="00FD3304">
            <w:pPr>
              <w:ind w:firstLine="142"/>
              <w:jc w:val="both"/>
              <w:rPr>
                <w:sz w:val="28"/>
                <w:szCs w:val="28"/>
              </w:rPr>
            </w:pPr>
          </w:p>
        </w:tc>
        <w:tc>
          <w:tcPr>
            <w:tcW w:w="3685" w:type="dxa"/>
            <w:vAlign w:val="center"/>
          </w:tcPr>
          <w:p w:rsidR="008C0743" w:rsidRPr="00EE205A" w:rsidRDefault="008C0743" w:rsidP="00FD3304">
            <w:pPr>
              <w:ind w:firstLine="142"/>
              <w:jc w:val="both"/>
              <w:rPr>
                <w:sz w:val="28"/>
                <w:szCs w:val="28"/>
              </w:rPr>
            </w:pPr>
            <w:r>
              <w:rPr>
                <w:sz w:val="28"/>
                <w:szCs w:val="28"/>
              </w:rPr>
              <w:t>3</w:t>
            </w:r>
            <w:r w:rsidRPr="00EE205A">
              <w:rPr>
                <w:sz w:val="28"/>
                <w:szCs w:val="28"/>
              </w:rPr>
              <w:t xml:space="preserve"> </w:t>
            </w:r>
          </w:p>
        </w:tc>
      </w:tr>
      <w:tr w:rsidR="008C0743" w:rsidRPr="00EE205A" w:rsidTr="004D5A77">
        <w:tc>
          <w:tcPr>
            <w:tcW w:w="2552" w:type="dxa"/>
            <w:vAlign w:val="center"/>
          </w:tcPr>
          <w:p w:rsidR="008C0743" w:rsidRPr="00EE205A" w:rsidRDefault="008C0743" w:rsidP="00FD3304">
            <w:pPr>
              <w:ind w:firstLine="142"/>
              <w:jc w:val="both"/>
              <w:rPr>
                <w:sz w:val="28"/>
                <w:szCs w:val="28"/>
              </w:rPr>
            </w:pPr>
            <w:r>
              <w:rPr>
                <w:sz w:val="28"/>
                <w:szCs w:val="28"/>
              </w:rPr>
              <w:t>Игрушка надувная макси</w:t>
            </w:r>
          </w:p>
        </w:tc>
        <w:tc>
          <w:tcPr>
            <w:tcW w:w="2693" w:type="dxa"/>
            <w:vAlign w:val="center"/>
          </w:tcPr>
          <w:p w:rsidR="008C0743" w:rsidRPr="00EE205A" w:rsidRDefault="008C0743" w:rsidP="00FD3304">
            <w:pPr>
              <w:ind w:firstLine="142"/>
              <w:jc w:val="both"/>
              <w:rPr>
                <w:sz w:val="28"/>
                <w:szCs w:val="28"/>
              </w:rPr>
            </w:pPr>
          </w:p>
        </w:tc>
        <w:tc>
          <w:tcPr>
            <w:tcW w:w="3685" w:type="dxa"/>
            <w:vAlign w:val="center"/>
          </w:tcPr>
          <w:p w:rsidR="008C0743" w:rsidRPr="00EE205A" w:rsidRDefault="008C0743" w:rsidP="00FD3304">
            <w:pPr>
              <w:ind w:firstLine="142"/>
              <w:jc w:val="both"/>
              <w:rPr>
                <w:sz w:val="28"/>
                <w:szCs w:val="28"/>
              </w:rPr>
            </w:pPr>
            <w:r>
              <w:rPr>
                <w:sz w:val="28"/>
                <w:szCs w:val="28"/>
              </w:rPr>
              <w:t>4</w:t>
            </w:r>
            <w:r w:rsidRPr="00EE205A">
              <w:rPr>
                <w:sz w:val="28"/>
                <w:szCs w:val="28"/>
              </w:rPr>
              <w:t xml:space="preserve"> </w:t>
            </w:r>
          </w:p>
        </w:tc>
      </w:tr>
      <w:tr w:rsidR="008C0743" w:rsidRPr="00EE205A" w:rsidTr="004D5A77">
        <w:tc>
          <w:tcPr>
            <w:tcW w:w="2552" w:type="dxa"/>
            <w:vAlign w:val="center"/>
          </w:tcPr>
          <w:p w:rsidR="008C0743" w:rsidRPr="00EE205A" w:rsidRDefault="008C0743" w:rsidP="00FD3304">
            <w:pPr>
              <w:ind w:firstLine="142"/>
              <w:jc w:val="both"/>
              <w:rPr>
                <w:sz w:val="28"/>
                <w:szCs w:val="28"/>
              </w:rPr>
            </w:pPr>
            <w:r w:rsidRPr="00EE205A">
              <w:rPr>
                <w:sz w:val="28"/>
                <w:szCs w:val="28"/>
              </w:rPr>
              <w:t>Кольцеброс (набор)</w:t>
            </w:r>
          </w:p>
        </w:tc>
        <w:tc>
          <w:tcPr>
            <w:tcW w:w="2693" w:type="dxa"/>
            <w:vAlign w:val="center"/>
          </w:tcPr>
          <w:p w:rsidR="008C0743" w:rsidRPr="00EE205A" w:rsidRDefault="008C0743" w:rsidP="00FD3304">
            <w:pPr>
              <w:ind w:firstLine="142"/>
              <w:jc w:val="both"/>
              <w:rPr>
                <w:sz w:val="28"/>
                <w:szCs w:val="28"/>
              </w:rPr>
            </w:pPr>
          </w:p>
        </w:tc>
        <w:tc>
          <w:tcPr>
            <w:tcW w:w="3685" w:type="dxa"/>
            <w:vAlign w:val="center"/>
          </w:tcPr>
          <w:p w:rsidR="008C0743" w:rsidRPr="00EE205A" w:rsidRDefault="008C0743" w:rsidP="00FD3304">
            <w:pPr>
              <w:ind w:firstLine="142"/>
              <w:jc w:val="both"/>
              <w:rPr>
                <w:sz w:val="28"/>
                <w:szCs w:val="28"/>
              </w:rPr>
            </w:pPr>
            <w:r w:rsidRPr="00EE205A">
              <w:rPr>
                <w:sz w:val="28"/>
                <w:szCs w:val="28"/>
              </w:rPr>
              <w:t xml:space="preserve">2 </w:t>
            </w:r>
          </w:p>
        </w:tc>
      </w:tr>
      <w:tr w:rsidR="008C0743" w:rsidRPr="00EE205A" w:rsidTr="004D5A77">
        <w:tc>
          <w:tcPr>
            <w:tcW w:w="2552" w:type="dxa"/>
            <w:vAlign w:val="center"/>
          </w:tcPr>
          <w:p w:rsidR="008C0743" w:rsidRPr="00EE205A" w:rsidRDefault="008C0743" w:rsidP="00FD3304">
            <w:pPr>
              <w:ind w:firstLine="142"/>
              <w:jc w:val="both"/>
              <w:rPr>
                <w:sz w:val="28"/>
                <w:szCs w:val="28"/>
              </w:rPr>
            </w:pPr>
            <w:r w:rsidRPr="00EE205A">
              <w:rPr>
                <w:sz w:val="28"/>
                <w:szCs w:val="28"/>
              </w:rPr>
              <w:t xml:space="preserve">Мяч средний </w:t>
            </w:r>
          </w:p>
        </w:tc>
        <w:tc>
          <w:tcPr>
            <w:tcW w:w="2693" w:type="dxa"/>
            <w:vAlign w:val="center"/>
          </w:tcPr>
          <w:p w:rsidR="008C0743" w:rsidRPr="00EE205A" w:rsidRDefault="008C0743" w:rsidP="00FD3304">
            <w:pPr>
              <w:ind w:firstLine="142"/>
              <w:jc w:val="both"/>
              <w:rPr>
                <w:sz w:val="28"/>
                <w:szCs w:val="28"/>
              </w:rPr>
            </w:pPr>
            <w:r w:rsidRPr="00EE205A">
              <w:rPr>
                <w:sz w:val="28"/>
                <w:szCs w:val="28"/>
              </w:rPr>
              <w:t>10-</w:t>
            </w:r>
            <w:smartTag w:uri="urn:schemas-microsoft-com:office:smarttags" w:element="metricconverter">
              <w:smartTagPr>
                <w:attr w:name="ProductID" w:val="12 см"/>
              </w:smartTagPr>
              <w:r w:rsidRPr="00EE205A">
                <w:rPr>
                  <w:sz w:val="28"/>
                  <w:szCs w:val="28"/>
                </w:rPr>
                <w:t>12 см</w:t>
              </w:r>
            </w:smartTag>
            <w:r w:rsidRPr="00EE205A">
              <w:rPr>
                <w:sz w:val="28"/>
                <w:szCs w:val="28"/>
              </w:rPr>
              <w:t xml:space="preserve"> </w:t>
            </w:r>
          </w:p>
        </w:tc>
        <w:tc>
          <w:tcPr>
            <w:tcW w:w="3685" w:type="dxa"/>
            <w:vAlign w:val="center"/>
          </w:tcPr>
          <w:p w:rsidR="008C0743" w:rsidRPr="00EE205A" w:rsidRDefault="008C0743" w:rsidP="00FD3304">
            <w:pPr>
              <w:ind w:firstLine="142"/>
              <w:jc w:val="both"/>
              <w:rPr>
                <w:sz w:val="28"/>
                <w:szCs w:val="28"/>
              </w:rPr>
            </w:pPr>
            <w:r w:rsidRPr="00EE205A">
              <w:rPr>
                <w:sz w:val="28"/>
                <w:szCs w:val="28"/>
              </w:rPr>
              <w:t xml:space="preserve">12 </w:t>
            </w:r>
          </w:p>
        </w:tc>
      </w:tr>
      <w:tr w:rsidR="008C0743" w:rsidRPr="00EE205A" w:rsidTr="004D5A77">
        <w:tc>
          <w:tcPr>
            <w:tcW w:w="2552" w:type="dxa"/>
            <w:vAlign w:val="center"/>
          </w:tcPr>
          <w:p w:rsidR="008C0743" w:rsidRPr="00EE205A" w:rsidRDefault="008C0743" w:rsidP="00FD3304">
            <w:pPr>
              <w:ind w:firstLine="142"/>
              <w:jc w:val="both"/>
              <w:rPr>
                <w:sz w:val="28"/>
                <w:szCs w:val="28"/>
              </w:rPr>
            </w:pPr>
            <w:r w:rsidRPr="00EE205A">
              <w:rPr>
                <w:sz w:val="28"/>
                <w:szCs w:val="28"/>
              </w:rPr>
              <w:t>Кегли (набор)</w:t>
            </w:r>
          </w:p>
        </w:tc>
        <w:tc>
          <w:tcPr>
            <w:tcW w:w="2693" w:type="dxa"/>
            <w:vAlign w:val="center"/>
          </w:tcPr>
          <w:p w:rsidR="008C0743" w:rsidRPr="00EE205A" w:rsidRDefault="008C0743" w:rsidP="00FD3304">
            <w:pPr>
              <w:ind w:firstLine="142"/>
              <w:jc w:val="both"/>
              <w:rPr>
                <w:sz w:val="28"/>
                <w:szCs w:val="28"/>
              </w:rPr>
            </w:pPr>
          </w:p>
        </w:tc>
        <w:tc>
          <w:tcPr>
            <w:tcW w:w="3685" w:type="dxa"/>
            <w:vAlign w:val="center"/>
          </w:tcPr>
          <w:p w:rsidR="008C0743" w:rsidRPr="00EE205A" w:rsidRDefault="008C0743" w:rsidP="00FD3304">
            <w:pPr>
              <w:ind w:firstLine="142"/>
              <w:jc w:val="both"/>
              <w:rPr>
                <w:sz w:val="28"/>
                <w:szCs w:val="28"/>
              </w:rPr>
            </w:pPr>
            <w:r w:rsidRPr="00EE205A">
              <w:rPr>
                <w:sz w:val="28"/>
                <w:szCs w:val="28"/>
              </w:rPr>
              <w:t xml:space="preserve">2 </w:t>
            </w:r>
          </w:p>
        </w:tc>
      </w:tr>
    </w:tbl>
    <w:p w:rsidR="00EE205A" w:rsidRDefault="00EE205A" w:rsidP="000E52F5">
      <w:pPr>
        <w:shd w:val="clear" w:color="auto" w:fill="FFFFFF"/>
        <w:tabs>
          <w:tab w:val="left" w:pos="770"/>
        </w:tabs>
        <w:spacing w:before="4"/>
        <w:ind w:right="2"/>
        <w:jc w:val="both"/>
        <w:rPr>
          <w:b/>
          <w:sz w:val="28"/>
          <w:szCs w:val="28"/>
        </w:rPr>
      </w:pPr>
    </w:p>
    <w:p w:rsidR="00EE205A" w:rsidRDefault="00EE205A" w:rsidP="000E52F5">
      <w:pPr>
        <w:shd w:val="clear" w:color="auto" w:fill="FFFFFF"/>
        <w:tabs>
          <w:tab w:val="left" w:pos="770"/>
        </w:tabs>
        <w:spacing w:before="4"/>
        <w:ind w:right="2"/>
        <w:jc w:val="both"/>
        <w:rPr>
          <w:b/>
          <w:sz w:val="28"/>
          <w:szCs w:val="28"/>
        </w:rPr>
      </w:pPr>
    </w:p>
    <w:p w:rsidR="00457C6C" w:rsidRDefault="00457C6C" w:rsidP="000E52F5">
      <w:pPr>
        <w:shd w:val="clear" w:color="auto" w:fill="FFFFFF"/>
        <w:tabs>
          <w:tab w:val="left" w:pos="770"/>
        </w:tabs>
        <w:spacing w:before="4"/>
        <w:ind w:right="2"/>
        <w:jc w:val="both"/>
        <w:rPr>
          <w:b/>
          <w:sz w:val="28"/>
          <w:szCs w:val="28"/>
        </w:rPr>
      </w:pPr>
    </w:p>
    <w:p w:rsidR="002B3337" w:rsidRDefault="002B3337" w:rsidP="000E52F5">
      <w:pPr>
        <w:shd w:val="clear" w:color="auto" w:fill="FFFFFF"/>
        <w:tabs>
          <w:tab w:val="left" w:pos="770"/>
        </w:tabs>
        <w:spacing w:before="4"/>
        <w:ind w:right="2"/>
        <w:jc w:val="both"/>
        <w:rPr>
          <w:b/>
          <w:sz w:val="28"/>
          <w:szCs w:val="28"/>
        </w:rPr>
      </w:pPr>
    </w:p>
    <w:p w:rsidR="002B3337" w:rsidRDefault="002B3337" w:rsidP="000E52F5">
      <w:pPr>
        <w:shd w:val="clear" w:color="auto" w:fill="FFFFFF"/>
        <w:tabs>
          <w:tab w:val="left" w:pos="770"/>
        </w:tabs>
        <w:spacing w:before="4"/>
        <w:ind w:right="2"/>
        <w:jc w:val="both"/>
        <w:rPr>
          <w:b/>
          <w:sz w:val="28"/>
          <w:szCs w:val="28"/>
        </w:rPr>
      </w:pPr>
    </w:p>
    <w:p w:rsidR="002B3337" w:rsidRDefault="002B3337" w:rsidP="000E52F5">
      <w:pPr>
        <w:shd w:val="clear" w:color="auto" w:fill="FFFFFF"/>
        <w:tabs>
          <w:tab w:val="left" w:pos="770"/>
        </w:tabs>
        <w:spacing w:before="4"/>
        <w:ind w:right="2"/>
        <w:jc w:val="both"/>
        <w:rPr>
          <w:b/>
          <w:sz w:val="28"/>
          <w:szCs w:val="28"/>
        </w:rPr>
      </w:pPr>
    </w:p>
    <w:p w:rsidR="002B3337" w:rsidRDefault="002B3337" w:rsidP="000E52F5">
      <w:pPr>
        <w:shd w:val="clear" w:color="auto" w:fill="FFFFFF"/>
        <w:tabs>
          <w:tab w:val="left" w:pos="770"/>
        </w:tabs>
        <w:spacing w:before="4"/>
        <w:ind w:right="2"/>
        <w:jc w:val="both"/>
        <w:rPr>
          <w:b/>
          <w:sz w:val="28"/>
          <w:szCs w:val="28"/>
        </w:rPr>
      </w:pPr>
    </w:p>
    <w:p w:rsidR="007B4082" w:rsidRDefault="007B4082" w:rsidP="000E52F5">
      <w:pPr>
        <w:shd w:val="clear" w:color="auto" w:fill="FFFFFF"/>
        <w:tabs>
          <w:tab w:val="left" w:pos="770"/>
        </w:tabs>
        <w:spacing w:before="4"/>
        <w:ind w:right="2"/>
        <w:jc w:val="both"/>
        <w:rPr>
          <w:b/>
          <w:sz w:val="28"/>
          <w:szCs w:val="28"/>
        </w:rPr>
      </w:pPr>
    </w:p>
    <w:p w:rsidR="004D5A77" w:rsidRDefault="004D5A77" w:rsidP="000E52F5">
      <w:pPr>
        <w:shd w:val="clear" w:color="auto" w:fill="FFFFFF"/>
        <w:tabs>
          <w:tab w:val="left" w:pos="770"/>
        </w:tabs>
        <w:spacing w:before="4"/>
        <w:ind w:right="2"/>
        <w:jc w:val="both"/>
        <w:rPr>
          <w:b/>
          <w:sz w:val="28"/>
          <w:szCs w:val="28"/>
        </w:rPr>
      </w:pPr>
    </w:p>
    <w:p w:rsidR="002B3337" w:rsidRDefault="002B3337" w:rsidP="000E52F5">
      <w:pPr>
        <w:shd w:val="clear" w:color="auto" w:fill="FFFFFF"/>
        <w:tabs>
          <w:tab w:val="left" w:pos="770"/>
        </w:tabs>
        <w:spacing w:before="4"/>
        <w:ind w:right="2"/>
        <w:jc w:val="both"/>
        <w:rPr>
          <w:b/>
          <w:sz w:val="28"/>
          <w:szCs w:val="28"/>
        </w:rPr>
      </w:pPr>
    </w:p>
    <w:p w:rsidR="0067431A" w:rsidRDefault="0067431A" w:rsidP="0067431A">
      <w:pPr>
        <w:spacing w:line="480" w:lineRule="auto"/>
      </w:pPr>
      <w:r w:rsidRPr="00A666BA">
        <w:rPr>
          <w:b/>
        </w:rPr>
        <w:lastRenderedPageBreak/>
        <w:t>МЕТОДИЧЕСКОЕ</w:t>
      </w:r>
      <w:r>
        <w:rPr>
          <w:b/>
        </w:rPr>
        <w:t xml:space="preserve">    </w:t>
      </w:r>
      <w:r w:rsidRPr="00A666BA">
        <w:rPr>
          <w:b/>
        </w:rPr>
        <w:t xml:space="preserve"> ОБЕСПЕЧЕНИЕ </w:t>
      </w:r>
    </w:p>
    <w:p w:rsidR="0067431A" w:rsidRPr="001F289D" w:rsidRDefault="0067431A" w:rsidP="001F289D">
      <w:pPr>
        <w:rPr>
          <w:sz w:val="28"/>
          <w:szCs w:val="28"/>
        </w:rPr>
      </w:pPr>
      <w:r>
        <w:rPr>
          <w:sz w:val="28"/>
          <w:szCs w:val="28"/>
        </w:rPr>
        <w:t>- СанПиН 2.1.2.1188-03 «Плавательные бассейны. Гигиенические требования к устройству, эксплуатации и качеству воды. Контроль качества».</w:t>
      </w:r>
    </w:p>
    <w:p w:rsidR="0067431A" w:rsidRDefault="0067431A" w:rsidP="0067431A">
      <w:pPr>
        <w:rPr>
          <w:sz w:val="28"/>
          <w:szCs w:val="28"/>
        </w:rPr>
      </w:pPr>
      <w:r>
        <w:rPr>
          <w:sz w:val="28"/>
          <w:szCs w:val="28"/>
        </w:rPr>
        <w:t>- Воронова Е.К. Программа обучения детей плаванию в детском саду»</w:t>
      </w:r>
    </w:p>
    <w:p w:rsidR="000D6EAF" w:rsidRDefault="0067431A" w:rsidP="000D6EAF">
      <w:pPr>
        <w:spacing w:line="360" w:lineRule="auto"/>
        <w:rPr>
          <w:sz w:val="28"/>
          <w:szCs w:val="28"/>
        </w:rPr>
      </w:pPr>
      <w:r>
        <w:rPr>
          <w:sz w:val="28"/>
          <w:szCs w:val="28"/>
        </w:rPr>
        <w:t xml:space="preserve">  СПб, ДЕТСТВО-ПРЕСС, 2003;</w:t>
      </w:r>
    </w:p>
    <w:p w:rsidR="0067431A" w:rsidRDefault="0067431A" w:rsidP="000D6EAF">
      <w:pPr>
        <w:spacing w:line="360" w:lineRule="auto"/>
        <w:rPr>
          <w:sz w:val="28"/>
          <w:szCs w:val="28"/>
        </w:rPr>
      </w:pPr>
      <w:r>
        <w:rPr>
          <w:sz w:val="28"/>
          <w:szCs w:val="28"/>
        </w:rPr>
        <w:t>- Т.И.Осокина, Е.А.Тимофеева,  Обучение плаванию в детском саду,</w:t>
      </w:r>
    </w:p>
    <w:p w:rsidR="0067431A" w:rsidRDefault="0067431A" w:rsidP="0067431A">
      <w:pPr>
        <w:spacing w:line="360" w:lineRule="auto"/>
        <w:rPr>
          <w:sz w:val="28"/>
          <w:szCs w:val="28"/>
        </w:rPr>
      </w:pPr>
      <w:r>
        <w:rPr>
          <w:sz w:val="28"/>
          <w:szCs w:val="28"/>
        </w:rPr>
        <w:t xml:space="preserve">   Москва, Просвещение, 1991;</w:t>
      </w:r>
    </w:p>
    <w:p w:rsidR="0067431A" w:rsidRDefault="000B2BFA" w:rsidP="0067431A">
      <w:pPr>
        <w:rPr>
          <w:sz w:val="28"/>
          <w:szCs w:val="28"/>
        </w:rPr>
      </w:pPr>
      <w:r>
        <w:rPr>
          <w:sz w:val="28"/>
          <w:szCs w:val="28"/>
        </w:rPr>
        <w:t xml:space="preserve">  </w:t>
      </w:r>
    </w:p>
    <w:p w:rsidR="00EE205A" w:rsidRDefault="00EE205A" w:rsidP="000E52F5">
      <w:pPr>
        <w:shd w:val="clear" w:color="auto" w:fill="FFFFFF"/>
        <w:tabs>
          <w:tab w:val="left" w:pos="770"/>
        </w:tabs>
        <w:spacing w:before="4"/>
        <w:ind w:right="2"/>
        <w:jc w:val="both"/>
        <w:rPr>
          <w:b/>
          <w:sz w:val="28"/>
          <w:szCs w:val="28"/>
        </w:rPr>
      </w:pPr>
    </w:p>
    <w:p w:rsidR="00311EB6" w:rsidRDefault="00353B92" w:rsidP="008D1129">
      <w:pPr>
        <w:rPr>
          <w:sz w:val="28"/>
          <w:szCs w:val="28"/>
        </w:rPr>
      </w:pPr>
      <w:r w:rsidRPr="008D1129">
        <w:rPr>
          <w:b/>
          <w:sz w:val="28"/>
          <w:szCs w:val="28"/>
        </w:rPr>
        <w:t xml:space="preserve">Организация предметно-развивающей среды по </w:t>
      </w:r>
      <w:r w:rsidR="003E2237">
        <w:rPr>
          <w:b/>
          <w:sz w:val="28"/>
          <w:szCs w:val="28"/>
        </w:rPr>
        <w:t>краеведению</w:t>
      </w:r>
    </w:p>
    <w:p w:rsidR="003E2237" w:rsidRDefault="003E2237" w:rsidP="008D1129">
      <w:pPr>
        <w:rPr>
          <w:sz w:val="28"/>
          <w:szCs w:val="28"/>
        </w:rPr>
      </w:pPr>
    </w:p>
    <w:p w:rsidR="003E2237" w:rsidRPr="00DC1218" w:rsidRDefault="003E2237" w:rsidP="003E2237">
      <w:pPr>
        <w:spacing w:line="360" w:lineRule="auto"/>
        <w:rPr>
          <w:sz w:val="28"/>
          <w:szCs w:val="28"/>
        </w:rPr>
      </w:pPr>
      <w:r w:rsidRPr="00DC1218">
        <w:rPr>
          <w:sz w:val="28"/>
          <w:szCs w:val="28"/>
        </w:rPr>
        <w:t>- Уголки по краеведению в группах</w:t>
      </w:r>
    </w:p>
    <w:p w:rsidR="003E2237" w:rsidRPr="00DC1218" w:rsidRDefault="003E2237" w:rsidP="003E2237">
      <w:pPr>
        <w:spacing w:line="360" w:lineRule="auto"/>
        <w:rPr>
          <w:sz w:val="28"/>
          <w:szCs w:val="28"/>
        </w:rPr>
      </w:pPr>
      <w:r w:rsidRPr="00DC1218">
        <w:rPr>
          <w:b/>
          <w:sz w:val="28"/>
          <w:szCs w:val="28"/>
        </w:rPr>
        <w:t xml:space="preserve">- </w:t>
      </w:r>
      <w:r w:rsidR="000D6EAF">
        <w:rPr>
          <w:sz w:val="28"/>
          <w:szCs w:val="28"/>
        </w:rPr>
        <w:t>Комната старины</w:t>
      </w:r>
    </w:p>
    <w:p w:rsidR="003E2237" w:rsidRPr="00DC1218" w:rsidRDefault="003E2237" w:rsidP="003E2237">
      <w:pPr>
        <w:spacing w:line="360" w:lineRule="auto"/>
        <w:rPr>
          <w:sz w:val="28"/>
          <w:szCs w:val="28"/>
        </w:rPr>
      </w:pPr>
      <w:r w:rsidRPr="00DC1218">
        <w:rPr>
          <w:sz w:val="28"/>
          <w:szCs w:val="28"/>
        </w:rPr>
        <w:t>- Альбомы, иллюстрации</w:t>
      </w:r>
    </w:p>
    <w:p w:rsidR="003E2237" w:rsidRPr="00DC1218" w:rsidRDefault="003E2237" w:rsidP="003E2237">
      <w:pPr>
        <w:spacing w:line="360" w:lineRule="auto"/>
        <w:rPr>
          <w:sz w:val="28"/>
          <w:szCs w:val="28"/>
        </w:rPr>
      </w:pPr>
      <w:r w:rsidRPr="00DC1218">
        <w:rPr>
          <w:sz w:val="28"/>
          <w:szCs w:val="28"/>
        </w:rPr>
        <w:t>- Исторические документы, фотографии</w:t>
      </w:r>
    </w:p>
    <w:p w:rsidR="003E2237" w:rsidRPr="00DC1218" w:rsidRDefault="003E2237" w:rsidP="003E2237">
      <w:pPr>
        <w:spacing w:line="360" w:lineRule="auto"/>
        <w:rPr>
          <w:sz w:val="28"/>
          <w:szCs w:val="28"/>
        </w:rPr>
      </w:pPr>
      <w:r w:rsidRPr="00DC1218">
        <w:rPr>
          <w:sz w:val="28"/>
          <w:szCs w:val="28"/>
        </w:rPr>
        <w:t>- Методическая, краеведческая, художественная литература</w:t>
      </w:r>
    </w:p>
    <w:p w:rsidR="003E2237" w:rsidRPr="00DC1218" w:rsidRDefault="00570177" w:rsidP="003E2237">
      <w:pPr>
        <w:spacing w:line="360" w:lineRule="auto"/>
        <w:rPr>
          <w:sz w:val="28"/>
          <w:szCs w:val="28"/>
        </w:rPr>
        <w:sectPr w:rsidR="003E2237" w:rsidRPr="00DC1218" w:rsidSect="000E52F5">
          <w:pgSz w:w="11907" w:h="16840"/>
          <w:pgMar w:top="1134" w:right="850" w:bottom="1134" w:left="1701" w:header="720" w:footer="720" w:gutter="0"/>
          <w:cols w:space="720"/>
          <w:docGrid w:linePitch="326"/>
        </w:sectPr>
      </w:pPr>
      <w:r>
        <w:rPr>
          <w:sz w:val="28"/>
          <w:szCs w:val="28"/>
        </w:rPr>
        <w:t>- Буклеты, наборы</w:t>
      </w:r>
    </w:p>
    <w:p w:rsidR="005869FE" w:rsidRDefault="005869FE" w:rsidP="007B4082">
      <w:pPr>
        <w:pStyle w:val="26"/>
        <w:shd w:val="clear" w:color="auto" w:fill="auto"/>
        <w:ind w:left="960" w:right="460"/>
        <w:jc w:val="center"/>
        <w:rPr>
          <w:sz w:val="28"/>
          <w:szCs w:val="28"/>
        </w:rPr>
      </w:pPr>
    </w:p>
    <w:p w:rsidR="005869FE" w:rsidRDefault="00BB04A2" w:rsidP="00BB04A2">
      <w:pPr>
        <w:rPr>
          <w:b/>
          <w:sz w:val="28"/>
          <w:szCs w:val="28"/>
        </w:rPr>
      </w:pPr>
      <w:r>
        <w:rPr>
          <w:b/>
          <w:sz w:val="28"/>
          <w:szCs w:val="28"/>
        </w:rPr>
        <w:t xml:space="preserve"> 4. </w:t>
      </w:r>
      <w:r w:rsidR="005869FE" w:rsidRPr="008F313B">
        <w:rPr>
          <w:b/>
          <w:sz w:val="28"/>
          <w:szCs w:val="28"/>
        </w:rPr>
        <w:t>Дополнительный раздел</w:t>
      </w:r>
    </w:p>
    <w:p w:rsidR="005F650F" w:rsidRDefault="005F650F" w:rsidP="005F650F">
      <w:pPr>
        <w:ind w:left="360"/>
        <w:rPr>
          <w:b/>
          <w:sz w:val="28"/>
          <w:szCs w:val="28"/>
        </w:rPr>
      </w:pPr>
    </w:p>
    <w:p w:rsidR="00C9364F" w:rsidRDefault="00F67CE0" w:rsidP="00F67CE0">
      <w:pPr>
        <w:pStyle w:val="26"/>
        <w:shd w:val="clear" w:color="auto" w:fill="auto"/>
        <w:ind w:left="960" w:right="460"/>
        <w:rPr>
          <w:sz w:val="28"/>
          <w:szCs w:val="28"/>
        </w:rPr>
      </w:pPr>
      <w:r>
        <w:rPr>
          <w:sz w:val="28"/>
          <w:szCs w:val="28"/>
        </w:rPr>
        <w:t xml:space="preserve">                           </w:t>
      </w:r>
      <w:r w:rsidR="00C9364F">
        <w:rPr>
          <w:sz w:val="28"/>
          <w:szCs w:val="28"/>
        </w:rPr>
        <w:t>Краткая п</w:t>
      </w:r>
      <w:r w:rsidR="00C9364F" w:rsidRPr="00BB2A8E">
        <w:rPr>
          <w:sz w:val="28"/>
          <w:szCs w:val="28"/>
        </w:rPr>
        <w:t>резентация</w:t>
      </w:r>
      <w:r>
        <w:rPr>
          <w:sz w:val="28"/>
          <w:szCs w:val="28"/>
        </w:rPr>
        <w:t xml:space="preserve"> </w:t>
      </w:r>
      <w:r w:rsidR="00C9364F" w:rsidRPr="00BB2A8E">
        <w:rPr>
          <w:sz w:val="28"/>
          <w:szCs w:val="28"/>
        </w:rPr>
        <w:t>образовательной программы  дошкольного образования</w:t>
      </w:r>
      <w:r>
        <w:rPr>
          <w:sz w:val="28"/>
          <w:szCs w:val="28"/>
        </w:rPr>
        <w:t xml:space="preserve"> </w:t>
      </w:r>
      <w:r w:rsidR="00C9364F" w:rsidRPr="00BB2A8E">
        <w:rPr>
          <w:sz w:val="28"/>
          <w:szCs w:val="28"/>
        </w:rPr>
        <w:t>М</w:t>
      </w:r>
      <w:r>
        <w:rPr>
          <w:sz w:val="28"/>
          <w:szCs w:val="28"/>
        </w:rPr>
        <w:t xml:space="preserve">БДОУ </w:t>
      </w:r>
      <w:r w:rsidR="00C9364F" w:rsidRPr="00BB2A8E">
        <w:rPr>
          <w:sz w:val="28"/>
          <w:szCs w:val="28"/>
        </w:rPr>
        <w:t>детского</w:t>
      </w:r>
      <w:r w:rsidR="007D7ADD">
        <w:rPr>
          <w:sz w:val="28"/>
          <w:szCs w:val="28"/>
        </w:rPr>
        <w:t xml:space="preserve"> </w:t>
      </w:r>
      <w:r w:rsidR="00C9364F" w:rsidRPr="007643C1">
        <w:rPr>
          <w:sz w:val="28"/>
          <w:szCs w:val="28"/>
        </w:rPr>
        <w:t>сада</w:t>
      </w:r>
      <w:r w:rsidR="00C9364F" w:rsidRPr="00BB2A8E">
        <w:t xml:space="preserve"> </w:t>
      </w:r>
      <w:r w:rsidR="007643C1">
        <w:rPr>
          <w:sz w:val="28"/>
          <w:szCs w:val="28"/>
        </w:rPr>
        <w:t>«Солнышко» с</w:t>
      </w:r>
      <w:proofErr w:type="gramStart"/>
      <w:r w:rsidR="007643C1">
        <w:rPr>
          <w:sz w:val="28"/>
          <w:szCs w:val="28"/>
        </w:rPr>
        <w:t>.Д</w:t>
      </w:r>
      <w:proofErr w:type="gramEnd"/>
      <w:r w:rsidR="007643C1">
        <w:rPr>
          <w:sz w:val="28"/>
          <w:szCs w:val="28"/>
        </w:rPr>
        <w:t>олгоруково</w:t>
      </w:r>
    </w:p>
    <w:p w:rsidR="005F650F" w:rsidRPr="00F67CE0" w:rsidRDefault="005F650F" w:rsidP="00F67CE0">
      <w:pPr>
        <w:pStyle w:val="26"/>
        <w:shd w:val="clear" w:color="auto" w:fill="auto"/>
        <w:ind w:left="960" w:right="460"/>
        <w:rPr>
          <w:sz w:val="28"/>
          <w:szCs w:val="28"/>
        </w:rPr>
      </w:pPr>
    </w:p>
    <w:p w:rsidR="00C9364F" w:rsidRPr="001612CE" w:rsidRDefault="00C9364F" w:rsidP="00C9364F">
      <w:pPr>
        <w:pStyle w:val="14"/>
        <w:spacing w:before="0" w:beforeAutospacing="0" w:after="0" w:afterAutospacing="0"/>
      </w:pPr>
      <w:r>
        <w:t xml:space="preserve">       </w:t>
      </w:r>
      <w:r w:rsidR="007643C1">
        <w:t xml:space="preserve">Основная  </w:t>
      </w:r>
      <w:r w:rsidRPr="001612CE">
        <w:t xml:space="preserve">образовательная   программа   Муниципального </w:t>
      </w:r>
      <w:r w:rsidR="007643C1">
        <w:t xml:space="preserve">бюджетного </w:t>
      </w:r>
      <w:r w:rsidRPr="001612CE">
        <w:t xml:space="preserve">дошкольного  образовательного  учреждения   детского  сада </w:t>
      </w:r>
      <w:r w:rsidR="007643C1">
        <w:t>«Солнышко» с</w:t>
      </w:r>
      <w:proofErr w:type="gramStart"/>
      <w:r w:rsidR="007643C1">
        <w:t>.Д</w:t>
      </w:r>
      <w:proofErr w:type="gramEnd"/>
      <w:r w:rsidR="007643C1">
        <w:t>олгоруково</w:t>
      </w:r>
      <w:r w:rsidRPr="001612CE">
        <w:t xml:space="preserve"> (далее  Программа)  разработана в соответствии:</w:t>
      </w:r>
    </w:p>
    <w:p w:rsidR="00C9364F" w:rsidRPr="001612CE" w:rsidRDefault="00C9364F" w:rsidP="00C9364F">
      <w:pPr>
        <w:jc w:val="both"/>
        <w:rPr>
          <w:sz w:val="28"/>
          <w:szCs w:val="28"/>
        </w:rPr>
      </w:pPr>
      <w:r w:rsidRPr="001612CE">
        <w:rPr>
          <w:sz w:val="28"/>
          <w:szCs w:val="28"/>
        </w:rPr>
        <w:t>1. Федеральным Законом «Об образовании в Р</w:t>
      </w:r>
      <w:r w:rsidR="00202EF5">
        <w:rPr>
          <w:sz w:val="28"/>
          <w:szCs w:val="28"/>
        </w:rPr>
        <w:t xml:space="preserve">оссийской </w:t>
      </w:r>
      <w:r w:rsidRPr="001612CE">
        <w:rPr>
          <w:sz w:val="28"/>
          <w:szCs w:val="28"/>
        </w:rPr>
        <w:t>Ф</w:t>
      </w:r>
      <w:r w:rsidR="00202EF5">
        <w:rPr>
          <w:sz w:val="28"/>
          <w:szCs w:val="28"/>
        </w:rPr>
        <w:t>едерации</w:t>
      </w:r>
      <w:r w:rsidRPr="001612CE">
        <w:rPr>
          <w:sz w:val="28"/>
          <w:szCs w:val="28"/>
        </w:rPr>
        <w:t xml:space="preserve">»  29 декабря </w:t>
      </w:r>
      <w:smartTag w:uri="urn:schemas-microsoft-com:office:smarttags" w:element="metricconverter">
        <w:smartTagPr>
          <w:attr w:name="ProductID" w:val="2012 г"/>
        </w:smartTagPr>
        <w:r w:rsidRPr="001612CE">
          <w:rPr>
            <w:sz w:val="28"/>
            <w:szCs w:val="28"/>
          </w:rPr>
          <w:t>2012 г</w:t>
        </w:r>
      </w:smartTag>
      <w:r w:rsidRPr="001612CE">
        <w:rPr>
          <w:sz w:val="28"/>
          <w:szCs w:val="28"/>
        </w:rPr>
        <w:t>. № 273-ФЗ.</w:t>
      </w:r>
    </w:p>
    <w:p w:rsidR="00C9364F" w:rsidRPr="001612CE" w:rsidRDefault="00C9364F" w:rsidP="00C9364F">
      <w:pPr>
        <w:jc w:val="both"/>
        <w:rPr>
          <w:sz w:val="28"/>
          <w:szCs w:val="28"/>
        </w:rPr>
      </w:pPr>
      <w:r w:rsidRPr="001612CE">
        <w:rPr>
          <w:sz w:val="28"/>
          <w:szCs w:val="28"/>
        </w:rPr>
        <w:t>2. Постановлением  от 15 мая 2013г. № 26 «Санитарно - эпидемиологические требования к устройству содержания и организации режима работы дошкольных образовательных организаций».</w:t>
      </w:r>
    </w:p>
    <w:p w:rsidR="00C9364F" w:rsidRPr="001612CE" w:rsidRDefault="00C9364F" w:rsidP="00C9364F">
      <w:pPr>
        <w:jc w:val="both"/>
        <w:rPr>
          <w:sz w:val="28"/>
          <w:szCs w:val="28"/>
        </w:rPr>
      </w:pPr>
      <w:r w:rsidRPr="001612CE">
        <w:rPr>
          <w:sz w:val="28"/>
          <w:szCs w:val="28"/>
        </w:rPr>
        <w:t>3. Приказом  Министерства образования и науки Р</w:t>
      </w:r>
      <w:r w:rsidR="00202EF5">
        <w:rPr>
          <w:sz w:val="28"/>
          <w:szCs w:val="28"/>
        </w:rPr>
        <w:t xml:space="preserve">оссийской </w:t>
      </w:r>
      <w:r w:rsidRPr="001612CE">
        <w:rPr>
          <w:sz w:val="28"/>
          <w:szCs w:val="28"/>
        </w:rPr>
        <w:t>Ф</w:t>
      </w:r>
      <w:r w:rsidR="00202EF5">
        <w:rPr>
          <w:sz w:val="28"/>
          <w:szCs w:val="28"/>
        </w:rPr>
        <w:t>едерации</w:t>
      </w:r>
      <w:r w:rsidRPr="001612CE">
        <w:rPr>
          <w:sz w:val="28"/>
          <w:szCs w:val="28"/>
        </w:rPr>
        <w:t xml:space="preserve"> от 17 октября 2013г.   № 1155 «Об утверждении федерального государственного образовательного стандарта дошкольного образования».</w:t>
      </w:r>
    </w:p>
    <w:p w:rsidR="00C9364F" w:rsidRPr="001612CE" w:rsidRDefault="00C9364F" w:rsidP="00C9364F">
      <w:pPr>
        <w:jc w:val="both"/>
        <w:rPr>
          <w:sz w:val="28"/>
          <w:szCs w:val="28"/>
        </w:rPr>
      </w:pPr>
      <w:r w:rsidRPr="001612CE">
        <w:rPr>
          <w:sz w:val="28"/>
          <w:szCs w:val="28"/>
        </w:rPr>
        <w:t>4. Приказом Министерства образования и науки РФ от 30 августа 2013г.  №1014 «Об утверждении порядка и осуществления образовательной деятельности по основным общеобразовательным программам дошкольного образования».</w:t>
      </w:r>
    </w:p>
    <w:p w:rsidR="00C9364F" w:rsidRPr="001612CE" w:rsidRDefault="007643C1" w:rsidP="00C9364F">
      <w:pPr>
        <w:jc w:val="both"/>
        <w:rPr>
          <w:sz w:val="28"/>
          <w:szCs w:val="28"/>
        </w:rPr>
      </w:pPr>
      <w:r>
        <w:rPr>
          <w:sz w:val="28"/>
          <w:szCs w:val="28"/>
        </w:rPr>
        <w:t>6.Уставом  ДОУ</w:t>
      </w:r>
      <w:proofErr w:type="gramStart"/>
      <w:r>
        <w:rPr>
          <w:sz w:val="28"/>
          <w:szCs w:val="28"/>
        </w:rPr>
        <w:t xml:space="preserve"> </w:t>
      </w:r>
      <w:r w:rsidR="00C9364F" w:rsidRPr="001612CE">
        <w:rPr>
          <w:sz w:val="28"/>
          <w:szCs w:val="28"/>
        </w:rPr>
        <w:t>.</w:t>
      </w:r>
      <w:proofErr w:type="gramEnd"/>
    </w:p>
    <w:p w:rsidR="00C9364F" w:rsidRDefault="00C9364F" w:rsidP="00C9364F">
      <w:pPr>
        <w:jc w:val="both"/>
        <w:rPr>
          <w:sz w:val="28"/>
          <w:szCs w:val="28"/>
        </w:rPr>
      </w:pPr>
      <w:r w:rsidRPr="001612CE">
        <w:rPr>
          <w:sz w:val="28"/>
          <w:szCs w:val="28"/>
        </w:rPr>
        <w:t xml:space="preserve">         Образовательный процесс в ДОУ строится в соответствии с нормативно-правовой базой и </w:t>
      </w:r>
      <w:r w:rsidR="00C37B4E">
        <w:rPr>
          <w:sz w:val="28"/>
          <w:szCs w:val="28"/>
        </w:rPr>
        <w:t>годовыми задачами ДОУ</w:t>
      </w:r>
      <w:r w:rsidRPr="001612CE">
        <w:rPr>
          <w:sz w:val="28"/>
          <w:szCs w:val="28"/>
        </w:rPr>
        <w:t>, новым ФГОС и осуществляется на основе парциальных программ и технологий: общеобразовательной  программой дошкольного образования «От рождения до школы» под ред. Н.Е. Вераксы, Т.С.</w:t>
      </w:r>
      <w:r w:rsidR="007643C1">
        <w:rPr>
          <w:sz w:val="28"/>
          <w:szCs w:val="28"/>
        </w:rPr>
        <w:t xml:space="preserve"> Комаровой, М.А. Васильевой, </w:t>
      </w:r>
      <w:r w:rsidRPr="001612CE">
        <w:rPr>
          <w:sz w:val="28"/>
          <w:szCs w:val="28"/>
        </w:rPr>
        <w:t xml:space="preserve"> «Наш дом – природа» под ред. Н. Ры</w:t>
      </w:r>
      <w:r w:rsidR="000427F7">
        <w:rPr>
          <w:sz w:val="28"/>
          <w:szCs w:val="28"/>
        </w:rPr>
        <w:t>жовой</w:t>
      </w:r>
      <w:r w:rsidRPr="001612CE">
        <w:rPr>
          <w:sz w:val="28"/>
          <w:szCs w:val="28"/>
        </w:rPr>
        <w:t>, «</w:t>
      </w:r>
      <w:r w:rsidR="005F650F">
        <w:rPr>
          <w:sz w:val="28"/>
          <w:szCs w:val="28"/>
        </w:rPr>
        <w:t>Развитие речи дошкольников в детском саду</w:t>
      </w:r>
      <w:r w:rsidRPr="001612CE">
        <w:rPr>
          <w:sz w:val="28"/>
          <w:szCs w:val="28"/>
        </w:rPr>
        <w:t>», под</w:t>
      </w:r>
      <w:proofErr w:type="gramStart"/>
      <w:r w:rsidRPr="001612CE">
        <w:rPr>
          <w:sz w:val="28"/>
          <w:szCs w:val="28"/>
        </w:rPr>
        <w:t>.</w:t>
      </w:r>
      <w:proofErr w:type="gramEnd"/>
      <w:r w:rsidRPr="001612CE">
        <w:rPr>
          <w:sz w:val="28"/>
          <w:szCs w:val="28"/>
        </w:rPr>
        <w:t xml:space="preserve"> </w:t>
      </w:r>
      <w:proofErr w:type="gramStart"/>
      <w:r w:rsidRPr="001612CE">
        <w:rPr>
          <w:sz w:val="28"/>
          <w:szCs w:val="28"/>
        </w:rPr>
        <w:t>р</w:t>
      </w:r>
      <w:proofErr w:type="gramEnd"/>
      <w:r w:rsidRPr="001612CE">
        <w:rPr>
          <w:sz w:val="28"/>
          <w:szCs w:val="28"/>
        </w:rPr>
        <w:t>ед. О.С. Ушако</w:t>
      </w:r>
      <w:r w:rsidR="000427F7">
        <w:rPr>
          <w:sz w:val="28"/>
          <w:szCs w:val="28"/>
        </w:rPr>
        <w:t>вой</w:t>
      </w:r>
      <w:r w:rsidRPr="001612CE">
        <w:rPr>
          <w:sz w:val="28"/>
          <w:szCs w:val="28"/>
        </w:rPr>
        <w:t>.</w:t>
      </w:r>
    </w:p>
    <w:p w:rsidR="000427F7" w:rsidRPr="000427F7" w:rsidRDefault="000427F7" w:rsidP="000427F7">
      <w:pPr>
        <w:shd w:val="clear" w:color="auto" w:fill="FFFFFF"/>
        <w:autoSpaceDE w:val="0"/>
        <w:spacing w:line="360" w:lineRule="auto"/>
        <w:ind w:firstLine="567"/>
        <w:jc w:val="both"/>
        <w:rPr>
          <w:sz w:val="28"/>
          <w:szCs w:val="28"/>
        </w:rPr>
      </w:pPr>
      <w:r w:rsidRPr="000427F7">
        <w:rPr>
          <w:sz w:val="28"/>
          <w:szCs w:val="28"/>
        </w:rPr>
        <w:t>Основная образовательная прогр</w:t>
      </w:r>
      <w:r w:rsidR="00C37B4E">
        <w:rPr>
          <w:sz w:val="28"/>
          <w:szCs w:val="28"/>
        </w:rPr>
        <w:t>амма ориентирована на детей от 1,5</w:t>
      </w:r>
      <w:r w:rsidRPr="000427F7">
        <w:rPr>
          <w:sz w:val="28"/>
          <w:szCs w:val="28"/>
        </w:rPr>
        <w:t xml:space="preserve"> лет  до 7 лет.</w:t>
      </w:r>
    </w:p>
    <w:p w:rsidR="00C9364F" w:rsidRPr="00385CAE" w:rsidRDefault="00C9364F" w:rsidP="00C9364F">
      <w:pPr>
        <w:pStyle w:val="14"/>
        <w:spacing w:before="0" w:beforeAutospacing="0" w:after="0" w:afterAutospacing="0"/>
        <w:rPr>
          <w:color w:val="auto"/>
          <w:spacing w:val="-1"/>
        </w:rPr>
      </w:pPr>
      <w:r w:rsidRPr="00385CAE">
        <w:t xml:space="preserve">   Основная  общеобразовательная   программа   Муниципального </w:t>
      </w:r>
      <w:r w:rsidR="000427F7">
        <w:t xml:space="preserve">бюджетного </w:t>
      </w:r>
      <w:r w:rsidRPr="00385CAE">
        <w:t xml:space="preserve">дошкольного  образовательного  учреждения   детского  сада </w:t>
      </w:r>
      <w:r w:rsidR="000427F7">
        <w:t>«Солнышко» с</w:t>
      </w:r>
      <w:proofErr w:type="gramStart"/>
      <w:r w:rsidR="000427F7">
        <w:t>.Д</w:t>
      </w:r>
      <w:proofErr w:type="gramEnd"/>
      <w:r w:rsidR="000427F7">
        <w:t>олгоруково</w:t>
      </w:r>
      <w:r w:rsidRPr="00385CAE">
        <w:t xml:space="preserve"> направлена на создание условий развития ребёнка,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соответствующими возрасту видами деятельности (игры, познавательной и исследовательской деятельности, в форме творческой активности, обеспечивающей художественно – эстетическое развитие ребёнка); на создание развивающей образовательной среды, которая представляет собой систему условий социализации и индивидуализации детей. </w:t>
      </w:r>
    </w:p>
    <w:p w:rsidR="00C9364F" w:rsidRDefault="00C9364F" w:rsidP="00C9364F">
      <w:pPr>
        <w:pStyle w:val="Default"/>
        <w:ind w:firstLine="709"/>
        <w:jc w:val="both"/>
        <w:rPr>
          <w:sz w:val="28"/>
          <w:szCs w:val="28"/>
        </w:rPr>
      </w:pPr>
      <w:r w:rsidRPr="00385CAE">
        <w:rPr>
          <w:sz w:val="28"/>
          <w:szCs w:val="28"/>
        </w:rPr>
        <w:lastRenderedPageBreak/>
        <w:t>Содержание Программы обеспечивает развитие личности, мотивации и способностей детей в различных видах деятельности и охватывает следующие направления развития и образования детей (образовательные области):</w:t>
      </w:r>
    </w:p>
    <w:p w:rsidR="00C9364F" w:rsidRDefault="00C9364F" w:rsidP="00C9364F">
      <w:pPr>
        <w:pStyle w:val="Default"/>
        <w:ind w:firstLine="709"/>
        <w:jc w:val="both"/>
        <w:rPr>
          <w:sz w:val="28"/>
          <w:szCs w:val="28"/>
        </w:rPr>
      </w:pPr>
      <w:r>
        <w:rPr>
          <w:sz w:val="28"/>
          <w:szCs w:val="28"/>
        </w:rPr>
        <w:t xml:space="preserve"> речевое развитие;</w:t>
      </w:r>
    </w:p>
    <w:p w:rsidR="00C9364F" w:rsidRDefault="00C9364F" w:rsidP="00C9364F">
      <w:pPr>
        <w:pStyle w:val="Default"/>
        <w:ind w:firstLine="709"/>
        <w:jc w:val="both"/>
        <w:rPr>
          <w:sz w:val="28"/>
          <w:szCs w:val="28"/>
        </w:rPr>
      </w:pPr>
      <w:r w:rsidRPr="00385CAE">
        <w:rPr>
          <w:sz w:val="28"/>
          <w:szCs w:val="28"/>
        </w:rPr>
        <w:t xml:space="preserve"> социально-коммуникативное развитие;</w:t>
      </w:r>
    </w:p>
    <w:p w:rsidR="00C9364F" w:rsidRDefault="00C9364F" w:rsidP="00C9364F">
      <w:pPr>
        <w:pStyle w:val="Default"/>
        <w:ind w:firstLine="709"/>
        <w:jc w:val="both"/>
        <w:rPr>
          <w:sz w:val="28"/>
          <w:szCs w:val="28"/>
        </w:rPr>
      </w:pPr>
      <w:r w:rsidRPr="00385CAE">
        <w:rPr>
          <w:sz w:val="28"/>
          <w:szCs w:val="28"/>
        </w:rPr>
        <w:t xml:space="preserve"> познавательное развитие;</w:t>
      </w:r>
    </w:p>
    <w:p w:rsidR="00C9364F" w:rsidRPr="00385CAE" w:rsidRDefault="00C9364F" w:rsidP="00C9364F">
      <w:pPr>
        <w:pStyle w:val="Default"/>
        <w:ind w:firstLine="709"/>
        <w:jc w:val="both"/>
        <w:rPr>
          <w:sz w:val="28"/>
          <w:szCs w:val="28"/>
        </w:rPr>
      </w:pPr>
      <w:r w:rsidRPr="00385CAE">
        <w:rPr>
          <w:sz w:val="28"/>
          <w:szCs w:val="28"/>
        </w:rPr>
        <w:t xml:space="preserve"> художественно-эстетическое развитие; физическое развитие. </w:t>
      </w:r>
    </w:p>
    <w:p w:rsidR="00C9364F" w:rsidRPr="00385CAE" w:rsidRDefault="00C9364F" w:rsidP="00C9364F">
      <w:pPr>
        <w:pStyle w:val="Default"/>
        <w:ind w:firstLine="709"/>
        <w:jc w:val="both"/>
        <w:rPr>
          <w:sz w:val="28"/>
          <w:szCs w:val="28"/>
        </w:rPr>
      </w:pPr>
      <w:r w:rsidRPr="00385CAE">
        <w:rPr>
          <w:sz w:val="28"/>
          <w:szCs w:val="28"/>
        </w:rPr>
        <w:t xml:space="preserve">Программа включает три основных раздела: целевой, содержательный и организационный. </w:t>
      </w:r>
    </w:p>
    <w:p w:rsidR="00C9364F" w:rsidRDefault="00C9364F" w:rsidP="00C9364F">
      <w:pPr>
        <w:spacing w:line="274" w:lineRule="exact"/>
        <w:ind w:left="20" w:right="20" w:firstLine="560"/>
        <w:rPr>
          <w:sz w:val="28"/>
          <w:szCs w:val="28"/>
        </w:rPr>
      </w:pPr>
      <w:r w:rsidRPr="00BB2A8E">
        <w:rPr>
          <w:rStyle w:val="afe"/>
          <w:sz w:val="28"/>
          <w:szCs w:val="28"/>
        </w:rPr>
        <w:t xml:space="preserve">Целевой раздел </w:t>
      </w:r>
      <w:r w:rsidRPr="00BB2A8E">
        <w:rPr>
          <w:sz w:val="28"/>
          <w:szCs w:val="28"/>
        </w:rPr>
        <w:t>включает в себя: пояснительную записку, цели и задачи программы, принципы и подходы к её формированию, характеристики, значимые для разработки программы, в том числе характеристики особенностей развития детей раннего и дошкольного возраста, а так же планируемые результаты освоения программы.</w:t>
      </w:r>
    </w:p>
    <w:p w:rsidR="00C9364F" w:rsidRPr="00BB2A8E" w:rsidRDefault="00C9364F" w:rsidP="00C9364F">
      <w:pPr>
        <w:spacing w:line="274" w:lineRule="exact"/>
        <w:ind w:left="20" w:right="20" w:firstLine="560"/>
        <w:rPr>
          <w:sz w:val="28"/>
          <w:szCs w:val="28"/>
        </w:rPr>
      </w:pPr>
      <w:r w:rsidRPr="00BB2A8E">
        <w:rPr>
          <w:sz w:val="28"/>
          <w:szCs w:val="28"/>
        </w:rPr>
        <w:t xml:space="preserve"> </w:t>
      </w:r>
      <w:r w:rsidRPr="00BB2A8E">
        <w:rPr>
          <w:rStyle w:val="afe"/>
          <w:sz w:val="28"/>
          <w:szCs w:val="28"/>
        </w:rPr>
        <w:t xml:space="preserve">Содержательный раздел </w:t>
      </w:r>
      <w:r w:rsidRPr="00BB2A8E">
        <w:rPr>
          <w:sz w:val="28"/>
          <w:szCs w:val="28"/>
        </w:rPr>
        <w:t xml:space="preserve">представляет общее содержание Программы, обеспечивающий полноценное развитие детей, </w:t>
      </w:r>
      <w:proofErr w:type="gramStart"/>
      <w:r w:rsidRPr="00BB2A8E">
        <w:rPr>
          <w:sz w:val="28"/>
          <w:szCs w:val="28"/>
        </w:rPr>
        <w:t>в</w:t>
      </w:r>
      <w:proofErr w:type="gramEnd"/>
      <w:r w:rsidRPr="00BB2A8E">
        <w:rPr>
          <w:sz w:val="28"/>
          <w:szCs w:val="28"/>
        </w:rPr>
        <w:t xml:space="preserve"> который входит:</w:t>
      </w:r>
    </w:p>
    <w:p w:rsidR="00C9364F" w:rsidRPr="00BB2A8E" w:rsidRDefault="00C9364F" w:rsidP="00C9364F">
      <w:pPr>
        <w:tabs>
          <w:tab w:val="left" w:pos="1014"/>
        </w:tabs>
        <w:spacing w:line="274" w:lineRule="exact"/>
        <w:ind w:left="20" w:right="20" w:firstLine="560"/>
        <w:rPr>
          <w:sz w:val="28"/>
          <w:szCs w:val="28"/>
        </w:rPr>
      </w:pPr>
      <w:r w:rsidRPr="00BB2A8E">
        <w:rPr>
          <w:sz w:val="28"/>
          <w:szCs w:val="28"/>
        </w:rPr>
        <w:t>а)</w:t>
      </w:r>
      <w:r w:rsidRPr="00BB2A8E">
        <w:rPr>
          <w:sz w:val="28"/>
          <w:szCs w:val="28"/>
        </w:rPr>
        <w:tab/>
        <w:t>описание образовательной деятельности в соответствии с направлениями развития ребенка, представленными в пяти образовательных областях;</w:t>
      </w:r>
    </w:p>
    <w:p w:rsidR="00C9364F" w:rsidRPr="00BB2A8E" w:rsidRDefault="00C9364F" w:rsidP="00C9364F">
      <w:pPr>
        <w:tabs>
          <w:tab w:val="left" w:pos="808"/>
        </w:tabs>
        <w:spacing w:line="274" w:lineRule="exact"/>
        <w:ind w:left="20" w:right="20" w:firstLine="560"/>
        <w:rPr>
          <w:sz w:val="28"/>
          <w:szCs w:val="28"/>
        </w:rPr>
      </w:pPr>
      <w:r w:rsidRPr="00BB2A8E">
        <w:rPr>
          <w:sz w:val="28"/>
          <w:szCs w:val="28"/>
        </w:rPr>
        <w:t>б)</w:t>
      </w:r>
      <w:r w:rsidRPr="00BB2A8E">
        <w:rPr>
          <w:sz w:val="28"/>
          <w:szCs w:val="28"/>
        </w:rPr>
        <w:tab/>
        <w:t>описание вариативных форм, способов, методов и средств реализации Программы с учетом возрастных особенностей;</w:t>
      </w:r>
    </w:p>
    <w:p w:rsidR="00C9364F" w:rsidRPr="00BB2A8E" w:rsidRDefault="00C9364F" w:rsidP="00C9364F">
      <w:pPr>
        <w:tabs>
          <w:tab w:val="left" w:pos="1014"/>
        </w:tabs>
        <w:spacing w:line="274" w:lineRule="exact"/>
        <w:ind w:left="20" w:right="20" w:firstLine="560"/>
        <w:rPr>
          <w:sz w:val="28"/>
          <w:szCs w:val="28"/>
        </w:rPr>
      </w:pPr>
      <w:r w:rsidRPr="00BB2A8E">
        <w:rPr>
          <w:sz w:val="28"/>
          <w:szCs w:val="28"/>
        </w:rPr>
        <w:t>в)</w:t>
      </w:r>
      <w:r w:rsidRPr="00BB2A8E">
        <w:rPr>
          <w:sz w:val="28"/>
          <w:szCs w:val="28"/>
        </w:rPr>
        <w:tab/>
        <w:t>описание образовательной деятельности по профессиональной коррекции нарушений развития детей в случае, если эта работа предусмотрена Программой.</w:t>
      </w:r>
    </w:p>
    <w:p w:rsidR="00C9364F" w:rsidRPr="00BB2A8E" w:rsidRDefault="00C9364F" w:rsidP="00C9364F">
      <w:pPr>
        <w:spacing w:line="274" w:lineRule="exact"/>
        <w:ind w:left="20" w:firstLine="560"/>
        <w:rPr>
          <w:sz w:val="28"/>
          <w:szCs w:val="28"/>
        </w:rPr>
      </w:pPr>
      <w:r w:rsidRPr="00BB2A8E">
        <w:rPr>
          <w:sz w:val="28"/>
          <w:szCs w:val="28"/>
        </w:rPr>
        <w:t xml:space="preserve">Так же в содержательном разделе </w:t>
      </w:r>
      <w:proofErr w:type="gramStart"/>
      <w:r w:rsidRPr="00BB2A8E">
        <w:rPr>
          <w:sz w:val="28"/>
          <w:szCs w:val="28"/>
        </w:rPr>
        <w:t>представлены</w:t>
      </w:r>
      <w:proofErr w:type="gramEnd"/>
      <w:r w:rsidRPr="00BB2A8E">
        <w:rPr>
          <w:sz w:val="28"/>
          <w:szCs w:val="28"/>
        </w:rPr>
        <w:t>:</w:t>
      </w:r>
    </w:p>
    <w:p w:rsidR="00C9364F" w:rsidRPr="00BB2A8E" w:rsidRDefault="00C9364F" w:rsidP="00C9364F">
      <w:pPr>
        <w:tabs>
          <w:tab w:val="left" w:pos="808"/>
        </w:tabs>
        <w:spacing w:line="274" w:lineRule="exact"/>
        <w:ind w:left="20" w:firstLine="560"/>
        <w:rPr>
          <w:sz w:val="28"/>
          <w:szCs w:val="28"/>
        </w:rPr>
      </w:pPr>
      <w:r w:rsidRPr="00BB2A8E">
        <w:rPr>
          <w:sz w:val="28"/>
          <w:szCs w:val="28"/>
        </w:rPr>
        <w:t>а)</w:t>
      </w:r>
      <w:r w:rsidRPr="00BB2A8E">
        <w:rPr>
          <w:sz w:val="28"/>
          <w:szCs w:val="28"/>
        </w:rPr>
        <w:tab/>
        <w:t>особенности образовательной деятельности разных видов и культурных практик;</w:t>
      </w:r>
    </w:p>
    <w:p w:rsidR="00C9364F" w:rsidRPr="00BB2A8E" w:rsidRDefault="001246AF" w:rsidP="001246AF">
      <w:pPr>
        <w:tabs>
          <w:tab w:val="left" w:pos="808"/>
        </w:tabs>
        <w:spacing w:line="274" w:lineRule="exact"/>
        <w:ind w:left="20" w:firstLine="560"/>
        <w:jc w:val="both"/>
        <w:rPr>
          <w:sz w:val="28"/>
          <w:szCs w:val="28"/>
        </w:rPr>
      </w:pPr>
      <w:r>
        <w:rPr>
          <w:sz w:val="28"/>
          <w:szCs w:val="28"/>
        </w:rPr>
        <w:t xml:space="preserve">б) </w:t>
      </w:r>
      <w:r w:rsidR="00C9364F" w:rsidRPr="00BB2A8E">
        <w:rPr>
          <w:sz w:val="28"/>
          <w:szCs w:val="28"/>
        </w:rPr>
        <w:t>способы и направления поддержки детской инициативы;</w:t>
      </w:r>
    </w:p>
    <w:p w:rsidR="00C9364F" w:rsidRDefault="001246AF" w:rsidP="001246AF">
      <w:pPr>
        <w:tabs>
          <w:tab w:val="left" w:pos="1090"/>
        </w:tabs>
        <w:spacing w:line="274" w:lineRule="exact"/>
        <w:ind w:firstLine="560"/>
        <w:jc w:val="both"/>
        <w:rPr>
          <w:sz w:val="28"/>
          <w:szCs w:val="28"/>
        </w:rPr>
      </w:pPr>
      <w:r>
        <w:rPr>
          <w:sz w:val="28"/>
          <w:szCs w:val="28"/>
        </w:rPr>
        <w:t xml:space="preserve">в) </w:t>
      </w:r>
      <w:r w:rsidR="00C9364F" w:rsidRPr="00BB2A8E">
        <w:rPr>
          <w:sz w:val="28"/>
          <w:szCs w:val="28"/>
        </w:rPr>
        <w:t>особенности взаимодействия педагогического коллектива с семьями воспитанников.</w:t>
      </w:r>
    </w:p>
    <w:p w:rsidR="00C9364F" w:rsidRPr="006B635B" w:rsidRDefault="00C9364F" w:rsidP="00C9364F">
      <w:pPr>
        <w:spacing w:line="274" w:lineRule="exact"/>
        <w:ind w:firstLine="560"/>
        <w:rPr>
          <w:sz w:val="28"/>
          <w:szCs w:val="28"/>
        </w:rPr>
      </w:pPr>
      <w:r w:rsidRPr="00BB2A8E">
        <w:rPr>
          <w:sz w:val="28"/>
          <w:szCs w:val="28"/>
        </w:rPr>
        <w:t xml:space="preserve">В этот раздел входит </w:t>
      </w:r>
      <w:r>
        <w:rPr>
          <w:sz w:val="28"/>
          <w:szCs w:val="28"/>
        </w:rPr>
        <w:t xml:space="preserve">содержание коррекционной работы. </w:t>
      </w:r>
      <w:r w:rsidRPr="00BB2A8E">
        <w:rPr>
          <w:sz w:val="28"/>
          <w:szCs w:val="28"/>
        </w:rPr>
        <w:t>В данном направлении используются специальных образовательные программы, методических пособий и дидактические материалы.</w:t>
      </w:r>
    </w:p>
    <w:p w:rsidR="00C9364F" w:rsidRPr="00BB2A8E" w:rsidRDefault="00C9364F" w:rsidP="00C9364F">
      <w:pPr>
        <w:ind w:firstLine="560"/>
        <w:rPr>
          <w:sz w:val="28"/>
          <w:szCs w:val="28"/>
        </w:rPr>
      </w:pPr>
      <w:r w:rsidRPr="00BB2A8E">
        <w:rPr>
          <w:rStyle w:val="afe"/>
          <w:sz w:val="28"/>
          <w:szCs w:val="28"/>
        </w:rPr>
        <w:t xml:space="preserve">Организационный раздел </w:t>
      </w:r>
      <w:r w:rsidRPr="00BB2A8E">
        <w:rPr>
          <w:sz w:val="28"/>
          <w:szCs w:val="28"/>
        </w:rPr>
        <w:t>содержит описание материально-технич</w:t>
      </w:r>
      <w:r>
        <w:rPr>
          <w:sz w:val="28"/>
          <w:szCs w:val="28"/>
        </w:rPr>
        <w:t xml:space="preserve">еского обеспечения Программы </w:t>
      </w:r>
      <w:proofErr w:type="gramStart"/>
      <w:r>
        <w:rPr>
          <w:sz w:val="28"/>
          <w:szCs w:val="28"/>
        </w:rPr>
        <w:t>ДО</w:t>
      </w:r>
      <w:proofErr w:type="gramEnd"/>
      <w:r w:rsidRPr="00BB2A8E">
        <w:rPr>
          <w:sz w:val="28"/>
          <w:szCs w:val="28"/>
        </w:rPr>
        <w:t xml:space="preserve">, </w:t>
      </w:r>
      <w:proofErr w:type="gramStart"/>
      <w:r w:rsidRPr="00BB2A8E">
        <w:rPr>
          <w:sz w:val="28"/>
          <w:szCs w:val="28"/>
        </w:rPr>
        <w:t>обеспеченность</w:t>
      </w:r>
      <w:proofErr w:type="gramEnd"/>
      <w:r w:rsidRPr="00BB2A8E">
        <w:rPr>
          <w:sz w:val="28"/>
          <w:szCs w:val="28"/>
        </w:rPr>
        <w:t xml:space="preserve"> методическими материалами и средствами обучения и воспитания, распорядок и режим дня, особенности традиционных событий, праздников, мероприятий, особенности организации развивающей предметно</w:t>
      </w:r>
      <w:r w:rsidRPr="00BB2A8E">
        <w:rPr>
          <w:sz w:val="28"/>
          <w:szCs w:val="28"/>
        </w:rPr>
        <w:softHyphen/>
      </w:r>
      <w:r>
        <w:rPr>
          <w:sz w:val="28"/>
          <w:szCs w:val="28"/>
        </w:rPr>
        <w:t>-</w:t>
      </w:r>
      <w:r w:rsidRPr="00BB2A8E">
        <w:rPr>
          <w:sz w:val="28"/>
          <w:szCs w:val="28"/>
        </w:rPr>
        <w:t>пространственной среды, особенностей взаимодействия педагогического коллектива с семьями воспитанников.</w:t>
      </w:r>
    </w:p>
    <w:p w:rsidR="00CA306A" w:rsidRDefault="00CA306A" w:rsidP="00C9364F">
      <w:pPr>
        <w:pStyle w:val="Default"/>
        <w:ind w:firstLine="709"/>
        <w:jc w:val="both"/>
        <w:rPr>
          <w:rStyle w:val="afe"/>
          <w:rFonts w:eastAsia="Calibri"/>
          <w:sz w:val="28"/>
          <w:szCs w:val="28"/>
        </w:rPr>
      </w:pPr>
      <w:r>
        <w:rPr>
          <w:rStyle w:val="afe"/>
          <w:rFonts w:eastAsia="Calibri"/>
          <w:sz w:val="28"/>
          <w:szCs w:val="28"/>
        </w:rPr>
        <w:t>Характеристика взаимодействия педагогического коллектива с семьями детей.</w:t>
      </w:r>
    </w:p>
    <w:p w:rsidR="00C9364F" w:rsidRPr="00385CAE" w:rsidRDefault="00C9364F" w:rsidP="00C9364F">
      <w:pPr>
        <w:pStyle w:val="Default"/>
        <w:ind w:firstLine="709"/>
        <w:jc w:val="both"/>
        <w:rPr>
          <w:sz w:val="28"/>
          <w:szCs w:val="28"/>
        </w:rPr>
      </w:pPr>
      <w:r w:rsidRPr="00385CAE">
        <w:rPr>
          <w:sz w:val="28"/>
          <w:szCs w:val="28"/>
        </w:rPr>
        <w:t xml:space="preserve">Цель взаимодействия педагогического коллектива ДОУ с семьёй заключается в обеспечении разносторонней поддержки воспитательного потенциала семьи, помощи родителям в осознании самоценности дошкольного периода детства как базиса для всей последующей жизни человека. </w:t>
      </w:r>
    </w:p>
    <w:p w:rsidR="00C9364F" w:rsidRPr="00385CAE" w:rsidRDefault="00C9364F" w:rsidP="00C9364F">
      <w:pPr>
        <w:pStyle w:val="Default"/>
        <w:ind w:firstLine="709"/>
        <w:jc w:val="both"/>
        <w:rPr>
          <w:sz w:val="28"/>
          <w:szCs w:val="28"/>
        </w:rPr>
      </w:pPr>
      <w:r w:rsidRPr="00385CAE">
        <w:rPr>
          <w:sz w:val="28"/>
          <w:szCs w:val="28"/>
        </w:rPr>
        <w:t xml:space="preserve">Взаимодействие с родителями (законными представителями) по вопросам образования ребёнка происходит через непосредственное вовлечение их в образовательную деятельность, посредством создания образовательных </w:t>
      </w:r>
      <w:r w:rsidRPr="00385CAE">
        <w:rPr>
          <w:sz w:val="28"/>
          <w:szCs w:val="28"/>
        </w:rPr>
        <w:lastRenderedPageBreak/>
        <w:t xml:space="preserve">проектов совместно с семьёй на основе выявления потребностей и поддержки образовательных инициатив семьи. </w:t>
      </w:r>
    </w:p>
    <w:p w:rsidR="00C9364F" w:rsidRPr="00385CAE" w:rsidRDefault="00C9364F" w:rsidP="00C9364F">
      <w:pPr>
        <w:pStyle w:val="Default"/>
        <w:ind w:firstLine="709"/>
        <w:jc w:val="both"/>
        <w:rPr>
          <w:sz w:val="28"/>
          <w:szCs w:val="28"/>
        </w:rPr>
      </w:pPr>
      <w:r w:rsidRPr="00385CAE">
        <w:rPr>
          <w:sz w:val="28"/>
          <w:szCs w:val="28"/>
        </w:rPr>
        <w:t xml:space="preserve">Эффективное взаимодействие педагогического коллектива ДОУ и семьи возможно только при соблюдении комплекса психолого-педагогических условий: </w:t>
      </w:r>
    </w:p>
    <w:p w:rsidR="00C9364F" w:rsidRPr="00385CAE" w:rsidRDefault="00C9364F" w:rsidP="00C9364F">
      <w:pPr>
        <w:pStyle w:val="Default"/>
        <w:ind w:firstLine="709"/>
        <w:jc w:val="both"/>
        <w:rPr>
          <w:sz w:val="28"/>
          <w:szCs w:val="28"/>
        </w:rPr>
      </w:pPr>
      <w:r w:rsidRPr="00385CAE">
        <w:rPr>
          <w:sz w:val="28"/>
          <w:szCs w:val="28"/>
        </w:rPr>
        <w:t xml:space="preserve">- поддержка эмоциональных сил ребёнка в процессе его взаимодействия с семьёй, осознание ценности семьи как «эмоционального тыла» для ребёнка; </w:t>
      </w:r>
    </w:p>
    <w:p w:rsidR="00C9364F" w:rsidRPr="00385CAE" w:rsidRDefault="00C9364F" w:rsidP="00C9364F">
      <w:pPr>
        <w:pStyle w:val="Default"/>
        <w:ind w:firstLine="709"/>
        <w:jc w:val="both"/>
        <w:rPr>
          <w:sz w:val="28"/>
          <w:szCs w:val="28"/>
        </w:rPr>
      </w:pPr>
      <w:r w:rsidRPr="00385CAE">
        <w:rPr>
          <w:sz w:val="28"/>
          <w:szCs w:val="28"/>
        </w:rPr>
        <w:t xml:space="preserve">- учёт в содержании общения с родителями разнородного характера социокультурных потребностей и интересов; </w:t>
      </w:r>
    </w:p>
    <w:p w:rsidR="00C9364F" w:rsidRPr="00385CAE" w:rsidRDefault="00C9364F" w:rsidP="00C9364F">
      <w:pPr>
        <w:pStyle w:val="Default"/>
        <w:ind w:firstLine="709"/>
        <w:jc w:val="both"/>
        <w:rPr>
          <w:sz w:val="28"/>
          <w:szCs w:val="28"/>
        </w:rPr>
      </w:pPr>
      <w:r w:rsidRPr="00385CAE">
        <w:rPr>
          <w:sz w:val="28"/>
          <w:szCs w:val="28"/>
        </w:rPr>
        <w:t xml:space="preserve">- нацеленность содержания общения с родителями на укрепление детско-родительских отношений; </w:t>
      </w:r>
    </w:p>
    <w:p w:rsidR="00C9364F" w:rsidRPr="00385CAE" w:rsidRDefault="00C9364F" w:rsidP="00C9364F">
      <w:pPr>
        <w:pStyle w:val="Default"/>
        <w:ind w:firstLine="709"/>
        <w:jc w:val="both"/>
        <w:rPr>
          <w:sz w:val="28"/>
          <w:szCs w:val="28"/>
        </w:rPr>
      </w:pPr>
      <w:r w:rsidRPr="00385CAE">
        <w:rPr>
          <w:sz w:val="28"/>
          <w:szCs w:val="28"/>
        </w:rPr>
        <w:t xml:space="preserve">- сочетание комплекса форм сотрудничества с методами активизации и развития педагогической рефлексии родителей; </w:t>
      </w:r>
    </w:p>
    <w:p w:rsidR="00C9364F" w:rsidRPr="00385CAE" w:rsidRDefault="00C9364F" w:rsidP="00C9364F">
      <w:pPr>
        <w:pStyle w:val="Default"/>
        <w:ind w:firstLine="709"/>
        <w:jc w:val="both"/>
        <w:rPr>
          <w:sz w:val="28"/>
          <w:szCs w:val="28"/>
        </w:rPr>
      </w:pPr>
      <w:r w:rsidRPr="00385CAE">
        <w:rPr>
          <w:sz w:val="28"/>
          <w:szCs w:val="28"/>
        </w:rPr>
        <w:t xml:space="preserve">- практическая направленность психолого-педагогических технологий сотрудничества с семьями на овладение родителями разными видами контакта и общения с ребёнком (вербального, невербального, игрового). </w:t>
      </w:r>
    </w:p>
    <w:p w:rsidR="00C9364F" w:rsidRPr="00385CAE" w:rsidRDefault="00C9364F" w:rsidP="00C9364F">
      <w:pPr>
        <w:pStyle w:val="Default"/>
        <w:ind w:firstLine="709"/>
        <w:rPr>
          <w:sz w:val="28"/>
          <w:szCs w:val="28"/>
        </w:rPr>
      </w:pPr>
      <w:r w:rsidRPr="00385CAE">
        <w:rPr>
          <w:sz w:val="28"/>
          <w:szCs w:val="28"/>
        </w:rPr>
        <w:t xml:space="preserve">Принципы руководства взаимодействием общественного и семейного воспитания: </w:t>
      </w:r>
    </w:p>
    <w:p w:rsidR="00C9364F" w:rsidRPr="00385CAE" w:rsidRDefault="00C9364F" w:rsidP="00C9364F">
      <w:pPr>
        <w:pStyle w:val="Default"/>
        <w:ind w:firstLine="709"/>
        <w:rPr>
          <w:sz w:val="28"/>
          <w:szCs w:val="28"/>
        </w:rPr>
      </w:pPr>
      <w:r w:rsidRPr="00385CAE">
        <w:rPr>
          <w:sz w:val="28"/>
          <w:szCs w:val="28"/>
        </w:rPr>
        <w:t xml:space="preserve">- ценностного отношения к детству как части духовной жизни семьи, что является источником развития и ребёнка, и взрослого. </w:t>
      </w:r>
    </w:p>
    <w:p w:rsidR="00C9364F" w:rsidRPr="00385CAE" w:rsidRDefault="00C9364F" w:rsidP="00C9364F">
      <w:pPr>
        <w:pStyle w:val="Default"/>
        <w:ind w:firstLine="709"/>
        <w:rPr>
          <w:sz w:val="28"/>
          <w:szCs w:val="28"/>
        </w:rPr>
      </w:pPr>
      <w:r w:rsidRPr="00385CAE">
        <w:rPr>
          <w:sz w:val="28"/>
          <w:szCs w:val="28"/>
        </w:rPr>
        <w:t xml:space="preserve">- деятельностный в отношениях «педагог-семья». </w:t>
      </w:r>
    </w:p>
    <w:p w:rsidR="00C9364F" w:rsidRPr="00385CAE" w:rsidRDefault="00C9364F" w:rsidP="00C9364F">
      <w:pPr>
        <w:pStyle w:val="Default"/>
        <w:ind w:firstLine="709"/>
        <w:rPr>
          <w:sz w:val="28"/>
          <w:szCs w:val="28"/>
        </w:rPr>
      </w:pPr>
      <w:r w:rsidRPr="00385CAE">
        <w:rPr>
          <w:sz w:val="28"/>
          <w:szCs w:val="28"/>
        </w:rPr>
        <w:t xml:space="preserve">- интеграции внешних и внутренних факторов повышения воспитательного потенциала семьи. </w:t>
      </w:r>
    </w:p>
    <w:p w:rsidR="00C9364F" w:rsidRPr="00385CAE" w:rsidRDefault="00C9364F" w:rsidP="00C9364F">
      <w:pPr>
        <w:pStyle w:val="Default"/>
        <w:ind w:firstLine="709"/>
        <w:rPr>
          <w:sz w:val="28"/>
          <w:szCs w:val="28"/>
        </w:rPr>
      </w:pPr>
      <w:r w:rsidRPr="00385CAE">
        <w:rPr>
          <w:sz w:val="28"/>
          <w:szCs w:val="28"/>
        </w:rPr>
        <w:t xml:space="preserve">- доверительных отношений в системе «семья - ДОУ», включающий готовность сторон доверять компетентности друг друга. </w:t>
      </w:r>
    </w:p>
    <w:p w:rsidR="00C9364F" w:rsidRPr="00385CAE" w:rsidRDefault="00C9364F" w:rsidP="00C9364F">
      <w:pPr>
        <w:pStyle w:val="Default"/>
        <w:ind w:firstLine="709"/>
        <w:jc w:val="both"/>
        <w:rPr>
          <w:sz w:val="28"/>
          <w:szCs w:val="28"/>
        </w:rPr>
      </w:pPr>
      <w:r w:rsidRPr="00385CAE">
        <w:rPr>
          <w:sz w:val="28"/>
          <w:szCs w:val="28"/>
        </w:rPr>
        <w:t xml:space="preserve">- разграничение ответственности между педагогом и родителем как партнёрами по общению, каждый из которых несёт персональную долю ответственности в рамках своей социальной роли. </w:t>
      </w:r>
    </w:p>
    <w:p w:rsidR="00C9364F" w:rsidRPr="00385CAE" w:rsidRDefault="00C9364F" w:rsidP="00C9364F">
      <w:pPr>
        <w:pStyle w:val="Default"/>
        <w:ind w:firstLine="709"/>
        <w:jc w:val="both"/>
        <w:rPr>
          <w:sz w:val="28"/>
          <w:szCs w:val="28"/>
        </w:rPr>
      </w:pPr>
      <w:r w:rsidRPr="00385CAE">
        <w:rPr>
          <w:sz w:val="28"/>
          <w:szCs w:val="28"/>
        </w:rPr>
        <w:t xml:space="preserve">- комплексности: целостное видение воспитательной компетентности родителей. </w:t>
      </w:r>
    </w:p>
    <w:p w:rsidR="00C9364F" w:rsidRPr="00F67CE0" w:rsidRDefault="00C9364F" w:rsidP="00F67CE0">
      <w:pPr>
        <w:pStyle w:val="Default"/>
        <w:ind w:firstLine="709"/>
        <w:jc w:val="both"/>
        <w:rPr>
          <w:sz w:val="28"/>
          <w:szCs w:val="28"/>
        </w:rPr>
      </w:pPr>
      <w:r w:rsidRPr="00385CAE">
        <w:rPr>
          <w:sz w:val="28"/>
          <w:szCs w:val="28"/>
        </w:rPr>
        <w:t xml:space="preserve">- системности: связан с упорядоченностью периодов развития воспитательного потенциала семьи от подготовки к будущему родительству к воспитанию его в разных периодах детства. </w:t>
      </w:r>
    </w:p>
    <w:p w:rsidR="00C9364F" w:rsidRPr="00385CAE" w:rsidRDefault="00C9364F" w:rsidP="00C9364F">
      <w:pPr>
        <w:pStyle w:val="Default"/>
        <w:jc w:val="both"/>
        <w:rPr>
          <w:b/>
          <w:sz w:val="28"/>
          <w:szCs w:val="28"/>
        </w:rPr>
      </w:pPr>
      <w:r w:rsidRPr="00385CAE">
        <w:rPr>
          <w:b/>
          <w:sz w:val="28"/>
          <w:szCs w:val="28"/>
        </w:rPr>
        <w:t>Формы и активные методы сотрудничества с родителями:</w:t>
      </w:r>
    </w:p>
    <w:p w:rsidR="00F67CE0" w:rsidRPr="00F67CE0" w:rsidRDefault="00C9364F" w:rsidP="00C9364F">
      <w:pPr>
        <w:pStyle w:val="Default"/>
        <w:spacing w:after="164"/>
        <w:rPr>
          <w:spacing w:val="-20"/>
          <w:sz w:val="28"/>
          <w:szCs w:val="28"/>
        </w:rPr>
      </w:pPr>
      <w:r w:rsidRPr="00F67CE0">
        <w:rPr>
          <w:spacing w:val="-20"/>
          <w:sz w:val="28"/>
          <w:szCs w:val="28"/>
        </w:rPr>
        <w:t xml:space="preserve">1. Родительские собрания. </w:t>
      </w:r>
    </w:p>
    <w:p w:rsidR="00C9364F" w:rsidRPr="00F67CE0" w:rsidRDefault="00C9364F" w:rsidP="00C9364F">
      <w:pPr>
        <w:pStyle w:val="Default"/>
        <w:spacing w:after="164"/>
        <w:rPr>
          <w:spacing w:val="-20"/>
          <w:sz w:val="28"/>
          <w:szCs w:val="28"/>
        </w:rPr>
      </w:pPr>
      <w:r w:rsidRPr="00F67CE0">
        <w:rPr>
          <w:spacing w:val="-20"/>
          <w:sz w:val="28"/>
          <w:szCs w:val="28"/>
        </w:rPr>
        <w:t xml:space="preserve">2. Консультации. </w:t>
      </w:r>
    </w:p>
    <w:p w:rsidR="00C9364F" w:rsidRPr="00F67CE0" w:rsidRDefault="00C9364F" w:rsidP="00C9364F">
      <w:pPr>
        <w:pStyle w:val="Default"/>
        <w:spacing w:after="164"/>
        <w:rPr>
          <w:spacing w:val="-20"/>
          <w:sz w:val="28"/>
          <w:szCs w:val="28"/>
        </w:rPr>
      </w:pPr>
      <w:r w:rsidRPr="00F67CE0">
        <w:rPr>
          <w:spacing w:val="-20"/>
          <w:sz w:val="28"/>
          <w:szCs w:val="28"/>
        </w:rPr>
        <w:t xml:space="preserve">3. Совместные праздники. </w:t>
      </w:r>
    </w:p>
    <w:p w:rsidR="00C9364F" w:rsidRPr="00F67CE0" w:rsidRDefault="00F67CE0" w:rsidP="00C9364F">
      <w:pPr>
        <w:pStyle w:val="Default"/>
        <w:spacing w:after="164"/>
        <w:rPr>
          <w:spacing w:val="-20"/>
          <w:sz w:val="28"/>
          <w:szCs w:val="28"/>
        </w:rPr>
      </w:pPr>
      <w:r>
        <w:rPr>
          <w:spacing w:val="-20"/>
          <w:sz w:val="28"/>
          <w:szCs w:val="28"/>
        </w:rPr>
        <w:t>4</w:t>
      </w:r>
      <w:r w:rsidR="00C9364F" w:rsidRPr="00F67CE0">
        <w:rPr>
          <w:spacing w:val="-20"/>
          <w:sz w:val="28"/>
          <w:szCs w:val="28"/>
        </w:rPr>
        <w:t>. Семейная гостиная.</w:t>
      </w:r>
    </w:p>
    <w:p w:rsidR="00C9364F" w:rsidRPr="00F67CE0" w:rsidRDefault="00F67CE0" w:rsidP="00C9364F">
      <w:pPr>
        <w:pStyle w:val="Default"/>
        <w:spacing w:after="164"/>
        <w:rPr>
          <w:spacing w:val="-20"/>
          <w:sz w:val="28"/>
          <w:szCs w:val="28"/>
        </w:rPr>
      </w:pPr>
      <w:r>
        <w:rPr>
          <w:spacing w:val="-20"/>
          <w:sz w:val="28"/>
          <w:szCs w:val="28"/>
        </w:rPr>
        <w:t>5</w:t>
      </w:r>
      <w:r w:rsidR="00C9364F" w:rsidRPr="00F67CE0">
        <w:rPr>
          <w:spacing w:val="-20"/>
          <w:sz w:val="28"/>
          <w:szCs w:val="28"/>
        </w:rPr>
        <w:t xml:space="preserve">. Акции. </w:t>
      </w:r>
    </w:p>
    <w:p w:rsidR="00C9364F" w:rsidRPr="00F67CE0" w:rsidRDefault="00F67CE0" w:rsidP="00C9364F">
      <w:pPr>
        <w:pStyle w:val="Default"/>
        <w:spacing w:after="164"/>
        <w:rPr>
          <w:spacing w:val="-20"/>
          <w:sz w:val="28"/>
          <w:szCs w:val="28"/>
        </w:rPr>
      </w:pPr>
      <w:r>
        <w:rPr>
          <w:spacing w:val="-20"/>
          <w:sz w:val="28"/>
          <w:szCs w:val="28"/>
        </w:rPr>
        <w:t>6</w:t>
      </w:r>
      <w:r w:rsidR="00C9364F" w:rsidRPr="00F67CE0">
        <w:rPr>
          <w:spacing w:val="-20"/>
          <w:sz w:val="28"/>
          <w:szCs w:val="28"/>
        </w:rPr>
        <w:t xml:space="preserve">. Конкурсы. </w:t>
      </w:r>
    </w:p>
    <w:p w:rsidR="008E2F6B" w:rsidRPr="005F650F" w:rsidRDefault="00F67CE0" w:rsidP="005F650F">
      <w:pPr>
        <w:pStyle w:val="Default"/>
        <w:spacing w:after="164"/>
        <w:rPr>
          <w:sz w:val="28"/>
          <w:szCs w:val="28"/>
        </w:rPr>
      </w:pPr>
      <w:r w:rsidRPr="005F650F">
        <w:rPr>
          <w:sz w:val="28"/>
          <w:szCs w:val="28"/>
        </w:rPr>
        <w:t>7</w:t>
      </w:r>
      <w:r w:rsidR="00C9364F" w:rsidRPr="005F650F">
        <w:rPr>
          <w:sz w:val="28"/>
          <w:szCs w:val="28"/>
        </w:rPr>
        <w:t xml:space="preserve">. Оформление родительских уголков. </w:t>
      </w:r>
    </w:p>
    <w:sectPr w:rsidR="008E2F6B" w:rsidRPr="005F650F" w:rsidSect="006140FE">
      <w:pgSz w:w="11906" w:h="16838"/>
      <w:pgMar w:top="567"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6C8" w:rsidRDefault="00DE46C8">
      <w:r>
        <w:separator/>
      </w:r>
    </w:p>
  </w:endnote>
  <w:endnote w:type="continuationSeparator" w:id="0">
    <w:p w:rsidR="00DE46C8" w:rsidRDefault="00DE46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tarSymbol">
    <w:altName w:val="Courier New"/>
    <w:panose1 w:val="020B0604020202020204"/>
    <w:charset w:val="00"/>
    <w:family w:val="auto"/>
    <w:pitch w:val="variable"/>
    <w:sig w:usb0="00000003" w:usb1="10008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Medium">
    <w:panose1 w:val="020B0603020102020204"/>
    <w:charset w:val="CC"/>
    <w:family w:val="swiss"/>
    <w:pitch w:val="variable"/>
    <w:sig w:usb0="00000287" w:usb1="00000000" w:usb2="00000000" w:usb3="00000000" w:csb0="0000009F" w:csb1="00000000"/>
  </w:font>
  <w:font w:name="Helvetica-Bold">
    <w:panose1 w:val="00000000000000000000"/>
    <w:charset w:val="80"/>
    <w:family w:val="swiss"/>
    <w:notTrueType/>
    <w:pitch w:val="default"/>
    <w:sig w:usb0="00000001" w:usb1="08070000" w:usb2="00000010" w:usb3="00000000" w:csb0="00020000" w:csb1="00000000"/>
  </w:font>
  <w:font w:name="Times-Italic">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Arial Black">
    <w:panose1 w:val="020B0A04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F90" w:rsidRDefault="007B256D">
    <w:pPr>
      <w:pStyle w:val="af3"/>
      <w:jc w:val="center"/>
    </w:pPr>
    <w:fldSimple w:instr="PAGE   \* MERGEFORMAT">
      <w:r w:rsidR="00605557">
        <w:rPr>
          <w:noProof/>
        </w:rPr>
        <w:t>2</w:t>
      </w:r>
    </w:fldSimple>
  </w:p>
  <w:p w:rsidR="00D62F90" w:rsidRDefault="00D62F9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6C8" w:rsidRDefault="00DE46C8">
      <w:r>
        <w:separator/>
      </w:r>
    </w:p>
  </w:footnote>
  <w:footnote w:type="continuationSeparator" w:id="0">
    <w:p w:rsidR="00DE46C8" w:rsidRDefault="00DE46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F90" w:rsidRDefault="00D62F90">
    <w:pPr>
      <w:pStyle w:val="af1"/>
    </w:pPr>
  </w:p>
  <w:p w:rsidR="00D62F90" w:rsidRDefault="00D62F90">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43A7628"/>
    <w:lvl w:ilvl="0">
      <w:numFmt w:val="bullet"/>
      <w:pStyle w:val="a"/>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nsid w:val="0000000A"/>
    <w:multiLevelType w:val="singleLevel"/>
    <w:tmpl w:val="0000000A"/>
    <w:name w:val="WW8Num10"/>
    <w:lvl w:ilvl="0">
      <w:start w:val="1"/>
      <w:numFmt w:val="decimal"/>
      <w:lvlText w:val="%1."/>
      <w:lvlJc w:val="left"/>
      <w:pPr>
        <w:tabs>
          <w:tab w:val="num" w:pos="0"/>
        </w:tabs>
        <w:ind w:left="720" w:hanging="360"/>
      </w:pPr>
      <w:rPr>
        <w:rFonts w:ascii="Times New Roman" w:hAnsi="Times New Roman" w:cs="Times New Roman"/>
      </w:rPr>
    </w:lvl>
  </w:abstractNum>
  <w:abstractNum w:abstractNumId="3">
    <w:nsid w:val="0000000C"/>
    <w:multiLevelType w:val="singleLevel"/>
    <w:tmpl w:val="0000000C"/>
    <w:name w:val="WW8Num12"/>
    <w:lvl w:ilvl="0">
      <w:start w:val="1"/>
      <w:numFmt w:val="decimal"/>
      <w:lvlText w:val="%1."/>
      <w:lvlJc w:val="left"/>
      <w:pPr>
        <w:tabs>
          <w:tab w:val="num" w:pos="0"/>
        </w:tabs>
        <w:ind w:left="720" w:hanging="360"/>
      </w:pPr>
      <w:rPr>
        <w:rFonts w:ascii="Symbol" w:hAnsi="Symbol"/>
      </w:rPr>
    </w:lvl>
  </w:abstractNum>
  <w:abstractNum w:abstractNumId="4">
    <w:nsid w:val="0000000F"/>
    <w:multiLevelType w:val="singleLevel"/>
    <w:tmpl w:val="0000000F"/>
    <w:name w:val="WW8Num15"/>
    <w:lvl w:ilvl="0">
      <w:start w:val="1"/>
      <w:numFmt w:val="decimal"/>
      <w:lvlText w:val="%1."/>
      <w:lvlJc w:val="left"/>
      <w:pPr>
        <w:tabs>
          <w:tab w:val="num" w:pos="0"/>
        </w:tabs>
        <w:ind w:left="720" w:hanging="360"/>
      </w:pPr>
      <w:rPr>
        <w:rFonts w:cs="Times New Roman"/>
      </w:rPr>
    </w:lvl>
  </w:abstractNum>
  <w:abstractNum w:abstractNumId="5">
    <w:nsid w:val="00000010"/>
    <w:multiLevelType w:val="singleLevel"/>
    <w:tmpl w:val="00000010"/>
    <w:name w:val="WW8Num16"/>
    <w:lvl w:ilvl="0">
      <w:start w:val="1"/>
      <w:numFmt w:val="decimal"/>
      <w:lvlText w:val="%1."/>
      <w:lvlJc w:val="left"/>
      <w:pPr>
        <w:tabs>
          <w:tab w:val="num" w:pos="0"/>
        </w:tabs>
        <w:ind w:left="720" w:hanging="360"/>
      </w:pPr>
      <w:rPr>
        <w:rFonts w:cs="Times New Roman"/>
      </w:rPr>
    </w:lvl>
  </w:abstractNum>
  <w:abstractNum w:abstractNumId="6">
    <w:nsid w:val="00000013"/>
    <w:multiLevelType w:val="singleLevel"/>
    <w:tmpl w:val="00000013"/>
    <w:name w:val="WW8Num19"/>
    <w:lvl w:ilvl="0">
      <w:start w:val="1"/>
      <w:numFmt w:val="decimal"/>
      <w:lvlText w:val="%1."/>
      <w:lvlJc w:val="left"/>
      <w:pPr>
        <w:tabs>
          <w:tab w:val="num" w:pos="720"/>
        </w:tabs>
        <w:ind w:left="720" w:hanging="360"/>
      </w:pPr>
      <w:rPr>
        <w:rFonts w:cs="Times New Roman"/>
      </w:rPr>
    </w:lvl>
  </w:abstractNum>
  <w:abstractNum w:abstractNumId="7">
    <w:nsid w:val="00000016"/>
    <w:multiLevelType w:val="singleLevel"/>
    <w:tmpl w:val="00000016"/>
    <w:name w:val="WW8Num22"/>
    <w:lvl w:ilvl="0">
      <w:start w:val="1"/>
      <w:numFmt w:val="decimal"/>
      <w:lvlText w:val="%1."/>
      <w:lvlJc w:val="left"/>
      <w:pPr>
        <w:tabs>
          <w:tab w:val="num" w:pos="0"/>
        </w:tabs>
        <w:ind w:left="720" w:hanging="360"/>
      </w:pPr>
      <w:rPr>
        <w:rFonts w:cs="Times New Roman"/>
      </w:rPr>
    </w:lvl>
  </w:abstractNum>
  <w:abstractNum w:abstractNumId="8">
    <w:nsid w:val="00000018"/>
    <w:multiLevelType w:val="singleLevel"/>
    <w:tmpl w:val="00000018"/>
    <w:name w:val="WW8Num24"/>
    <w:lvl w:ilvl="0">
      <w:start w:val="1"/>
      <w:numFmt w:val="decimal"/>
      <w:lvlText w:val="%1."/>
      <w:lvlJc w:val="left"/>
      <w:pPr>
        <w:tabs>
          <w:tab w:val="num" w:pos="0"/>
        </w:tabs>
        <w:ind w:left="720" w:hanging="360"/>
      </w:pPr>
      <w:rPr>
        <w:rFonts w:cs="Times New Roman"/>
      </w:rPr>
    </w:lvl>
  </w:abstractNum>
  <w:abstractNum w:abstractNumId="9">
    <w:nsid w:val="00000019"/>
    <w:multiLevelType w:val="singleLevel"/>
    <w:tmpl w:val="00000019"/>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0">
    <w:nsid w:val="0000001A"/>
    <w:multiLevelType w:val="singleLevel"/>
    <w:tmpl w:val="0000001A"/>
    <w:name w:val="WW8Num26"/>
    <w:lvl w:ilvl="0">
      <w:start w:val="1"/>
      <w:numFmt w:val="decimal"/>
      <w:lvlText w:val="%1."/>
      <w:lvlJc w:val="left"/>
      <w:pPr>
        <w:tabs>
          <w:tab w:val="num" w:pos="0"/>
        </w:tabs>
        <w:ind w:left="720" w:hanging="360"/>
      </w:pPr>
      <w:rPr>
        <w:rFonts w:cs="Times New Roman"/>
        <w:i/>
      </w:rPr>
    </w:lvl>
  </w:abstractNum>
  <w:abstractNum w:abstractNumId="11">
    <w:nsid w:val="0000001B"/>
    <w:multiLevelType w:val="singleLevel"/>
    <w:tmpl w:val="0000001B"/>
    <w:name w:val="WW8Num27"/>
    <w:lvl w:ilvl="0">
      <w:start w:val="1"/>
      <w:numFmt w:val="decimal"/>
      <w:lvlText w:val="%1."/>
      <w:lvlJc w:val="left"/>
      <w:pPr>
        <w:tabs>
          <w:tab w:val="num" w:pos="0"/>
        </w:tabs>
        <w:ind w:left="720" w:hanging="360"/>
      </w:pPr>
      <w:rPr>
        <w:rFonts w:ascii="Symbol" w:hAnsi="Symbol"/>
      </w:rPr>
    </w:lvl>
  </w:abstractNum>
  <w:abstractNum w:abstractNumId="12">
    <w:nsid w:val="0000001C"/>
    <w:multiLevelType w:val="singleLevel"/>
    <w:tmpl w:val="0000001C"/>
    <w:name w:val="WW8Num28"/>
    <w:lvl w:ilvl="0">
      <w:start w:val="1"/>
      <w:numFmt w:val="decimal"/>
      <w:lvlText w:val="%1."/>
      <w:lvlJc w:val="left"/>
      <w:pPr>
        <w:tabs>
          <w:tab w:val="num" w:pos="0"/>
        </w:tabs>
        <w:ind w:left="720" w:hanging="360"/>
      </w:pPr>
      <w:rPr>
        <w:rFonts w:ascii="Symbol" w:hAnsi="Symbol"/>
      </w:rPr>
    </w:lvl>
  </w:abstractNum>
  <w:abstractNum w:abstractNumId="13">
    <w:nsid w:val="0000001D"/>
    <w:multiLevelType w:val="singleLevel"/>
    <w:tmpl w:val="0000001D"/>
    <w:name w:val="WW8Num29"/>
    <w:lvl w:ilvl="0">
      <w:start w:val="1"/>
      <w:numFmt w:val="decimal"/>
      <w:lvlText w:val="%1."/>
      <w:lvlJc w:val="left"/>
      <w:pPr>
        <w:tabs>
          <w:tab w:val="num" w:pos="0"/>
        </w:tabs>
        <w:ind w:left="720" w:hanging="360"/>
      </w:pPr>
      <w:rPr>
        <w:rFonts w:cs="Times New Roman"/>
      </w:rPr>
    </w:lvl>
  </w:abstractNum>
  <w:abstractNum w:abstractNumId="14">
    <w:nsid w:val="0000001E"/>
    <w:multiLevelType w:val="singleLevel"/>
    <w:tmpl w:val="0000001E"/>
    <w:name w:val="WW8Num3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15">
    <w:nsid w:val="0000001F"/>
    <w:multiLevelType w:val="singleLevel"/>
    <w:tmpl w:val="0000001F"/>
    <w:name w:val="WW8Num31"/>
    <w:lvl w:ilvl="0">
      <w:start w:val="1"/>
      <w:numFmt w:val="decimal"/>
      <w:lvlText w:val="%1."/>
      <w:lvlJc w:val="left"/>
      <w:pPr>
        <w:tabs>
          <w:tab w:val="num" w:pos="720"/>
        </w:tabs>
        <w:ind w:left="720" w:hanging="360"/>
      </w:pPr>
      <w:rPr>
        <w:rFonts w:cs="Times New Roman"/>
      </w:rPr>
    </w:lvl>
  </w:abstractNum>
  <w:abstractNum w:abstractNumId="16">
    <w:nsid w:val="00000023"/>
    <w:multiLevelType w:val="singleLevel"/>
    <w:tmpl w:val="00000023"/>
    <w:name w:val="WW8Num35"/>
    <w:lvl w:ilvl="0">
      <w:start w:val="1"/>
      <w:numFmt w:val="decimal"/>
      <w:lvlText w:val="%1."/>
      <w:lvlJc w:val="left"/>
      <w:pPr>
        <w:tabs>
          <w:tab w:val="num" w:pos="720"/>
        </w:tabs>
        <w:ind w:left="720" w:hanging="360"/>
      </w:pPr>
      <w:rPr>
        <w:rFonts w:cs="Times New Roman"/>
      </w:rPr>
    </w:lvl>
  </w:abstractNum>
  <w:abstractNum w:abstractNumId="17">
    <w:nsid w:val="00000026"/>
    <w:multiLevelType w:val="singleLevel"/>
    <w:tmpl w:val="00000026"/>
    <w:name w:val="WW8Num38"/>
    <w:lvl w:ilvl="0">
      <w:start w:val="1"/>
      <w:numFmt w:val="decimal"/>
      <w:lvlText w:val="%1."/>
      <w:lvlJc w:val="left"/>
      <w:pPr>
        <w:tabs>
          <w:tab w:val="num" w:pos="0"/>
        </w:tabs>
        <w:ind w:left="720" w:hanging="360"/>
      </w:pPr>
      <w:rPr>
        <w:rFonts w:ascii="Times New Roman" w:hAnsi="Times New Roman" w:cs="Times New Roman"/>
      </w:rPr>
    </w:lvl>
  </w:abstractNum>
  <w:abstractNum w:abstractNumId="18">
    <w:nsid w:val="00000027"/>
    <w:multiLevelType w:val="singleLevel"/>
    <w:tmpl w:val="00000027"/>
    <w:name w:val="WW8Num39"/>
    <w:lvl w:ilvl="0">
      <w:start w:val="1"/>
      <w:numFmt w:val="decimal"/>
      <w:lvlText w:val="%1."/>
      <w:lvlJc w:val="left"/>
      <w:pPr>
        <w:tabs>
          <w:tab w:val="num" w:pos="0"/>
        </w:tabs>
        <w:ind w:left="720" w:hanging="360"/>
      </w:pPr>
      <w:rPr>
        <w:rFonts w:cs="Times New Roman"/>
      </w:rPr>
    </w:lvl>
  </w:abstractNum>
  <w:abstractNum w:abstractNumId="19">
    <w:nsid w:val="0000002A"/>
    <w:multiLevelType w:val="multilevel"/>
    <w:tmpl w:val="0000002A"/>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nsid w:val="02E24DBB"/>
    <w:multiLevelType w:val="multilevel"/>
    <w:tmpl w:val="9E10783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nsid w:val="04222B7A"/>
    <w:multiLevelType w:val="hybridMultilevel"/>
    <w:tmpl w:val="40C08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5C219BF"/>
    <w:multiLevelType w:val="multilevel"/>
    <w:tmpl w:val="C044A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CF25DEC"/>
    <w:multiLevelType w:val="hybridMultilevel"/>
    <w:tmpl w:val="D6621BF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0E4E086B"/>
    <w:multiLevelType w:val="multilevel"/>
    <w:tmpl w:val="5484C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F4B75EE"/>
    <w:multiLevelType w:val="hybridMultilevel"/>
    <w:tmpl w:val="43580AF4"/>
    <w:lvl w:ilvl="0" w:tplc="998C3E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F4C1384"/>
    <w:multiLevelType w:val="multilevel"/>
    <w:tmpl w:val="A29CA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00F2FF4"/>
    <w:multiLevelType w:val="multilevel"/>
    <w:tmpl w:val="D5D85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0C1786B"/>
    <w:multiLevelType w:val="multilevel"/>
    <w:tmpl w:val="DCAAF7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13F5FDB"/>
    <w:multiLevelType w:val="hybridMultilevel"/>
    <w:tmpl w:val="8B7ED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132773BF"/>
    <w:multiLevelType w:val="hybridMultilevel"/>
    <w:tmpl w:val="5EDCA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67D74B8"/>
    <w:multiLevelType w:val="multilevel"/>
    <w:tmpl w:val="2CD0B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16C82951"/>
    <w:multiLevelType w:val="multilevel"/>
    <w:tmpl w:val="A8126E40"/>
    <w:lvl w:ilvl="0">
      <w:start w:val="1"/>
      <w:numFmt w:val="decimal"/>
      <w:lvlText w:val="%1."/>
      <w:lvlJc w:val="left"/>
      <w:pPr>
        <w:tabs>
          <w:tab w:val="num" w:pos="816"/>
        </w:tabs>
        <w:ind w:left="816" w:hanging="360"/>
      </w:pPr>
    </w:lvl>
    <w:lvl w:ilvl="1" w:tentative="1">
      <w:start w:val="1"/>
      <w:numFmt w:val="decimal"/>
      <w:lvlText w:val="%2."/>
      <w:lvlJc w:val="left"/>
      <w:pPr>
        <w:tabs>
          <w:tab w:val="num" w:pos="1536"/>
        </w:tabs>
        <w:ind w:left="1536" w:hanging="360"/>
      </w:pPr>
    </w:lvl>
    <w:lvl w:ilvl="2" w:tentative="1">
      <w:start w:val="1"/>
      <w:numFmt w:val="decimal"/>
      <w:lvlText w:val="%3."/>
      <w:lvlJc w:val="left"/>
      <w:pPr>
        <w:tabs>
          <w:tab w:val="num" w:pos="2256"/>
        </w:tabs>
        <w:ind w:left="2256" w:hanging="360"/>
      </w:pPr>
    </w:lvl>
    <w:lvl w:ilvl="3" w:tentative="1">
      <w:start w:val="1"/>
      <w:numFmt w:val="decimal"/>
      <w:lvlText w:val="%4."/>
      <w:lvlJc w:val="left"/>
      <w:pPr>
        <w:tabs>
          <w:tab w:val="num" w:pos="2976"/>
        </w:tabs>
        <w:ind w:left="2976" w:hanging="360"/>
      </w:pPr>
    </w:lvl>
    <w:lvl w:ilvl="4" w:tentative="1">
      <w:start w:val="1"/>
      <w:numFmt w:val="decimal"/>
      <w:lvlText w:val="%5."/>
      <w:lvlJc w:val="left"/>
      <w:pPr>
        <w:tabs>
          <w:tab w:val="num" w:pos="3696"/>
        </w:tabs>
        <w:ind w:left="3696" w:hanging="360"/>
      </w:pPr>
    </w:lvl>
    <w:lvl w:ilvl="5" w:tentative="1">
      <w:start w:val="1"/>
      <w:numFmt w:val="decimal"/>
      <w:lvlText w:val="%6."/>
      <w:lvlJc w:val="left"/>
      <w:pPr>
        <w:tabs>
          <w:tab w:val="num" w:pos="4416"/>
        </w:tabs>
        <w:ind w:left="4416" w:hanging="360"/>
      </w:pPr>
    </w:lvl>
    <w:lvl w:ilvl="6" w:tentative="1">
      <w:start w:val="1"/>
      <w:numFmt w:val="decimal"/>
      <w:lvlText w:val="%7."/>
      <w:lvlJc w:val="left"/>
      <w:pPr>
        <w:tabs>
          <w:tab w:val="num" w:pos="5136"/>
        </w:tabs>
        <w:ind w:left="5136" w:hanging="360"/>
      </w:pPr>
    </w:lvl>
    <w:lvl w:ilvl="7" w:tentative="1">
      <w:start w:val="1"/>
      <w:numFmt w:val="decimal"/>
      <w:lvlText w:val="%8."/>
      <w:lvlJc w:val="left"/>
      <w:pPr>
        <w:tabs>
          <w:tab w:val="num" w:pos="5856"/>
        </w:tabs>
        <w:ind w:left="5856" w:hanging="360"/>
      </w:pPr>
    </w:lvl>
    <w:lvl w:ilvl="8" w:tentative="1">
      <w:start w:val="1"/>
      <w:numFmt w:val="decimal"/>
      <w:lvlText w:val="%9."/>
      <w:lvlJc w:val="left"/>
      <w:pPr>
        <w:tabs>
          <w:tab w:val="num" w:pos="6576"/>
        </w:tabs>
        <w:ind w:left="6576" w:hanging="360"/>
      </w:pPr>
    </w:lvl>
  </w:abstractNum>
  <w:abstractNum w:abstractNumId="33">
    <w:nsid w:val="195473F3"/>
    <w:multiLevelType w:val="multilevel"/>
    <w:tmpl w:val="FF16B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BF42139"/>
    <w:multiLevelType w:val="multilevel"/>
    <w:tmpl w:val="8CFC25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EBA6ECC"/>
    <w:multiLevelType w:val="hybridMultilevel"/>
    <w:tmpl w:val="8F54F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0115B7C"/>
    <w:multiLevelType w:val="hybridMultilevel"/>
    <w:tmpl w:val="EF38BE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05C14D9"/>
    <w:multiLevelType w:val="multilevel"/>
    <w:tmpl w:val="FB9C2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0602E3A"/>
    <w:multiLevelType w:val="hybridMultilevel"/>
    <w:tmpl w:val="93B8A78C"/>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21B72BE9"/>
    <w:multiLevelType w:val="multilevel"/>
    <w:tmpl w:val="7FFE8F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52C38E2"/>
    <w:multiLevelType w:val="multilevel"/>
    <w:tmpl w:val="E6EA3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5817A29"/>
    <w:multiLevelType w:val="hybridMultilevel"/>
    <w:tmpl w:val="7668D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81D1550"/>
    <w:multiLevelType w:val="multilevel"/>
    <w:tmpl w:val="97C87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DF00BB5"/>
    <w:multiLevelType w:val="multilevel"/>
    <w:tmpl w:val="AD32C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2150B87"/>
    <w:multiLevelType w:val="multilevel"/>
    <w:tmpl w:val="0ACC8C60"/>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32B873C9"/>
    <w:multiLevelType w:val="multilevel"/>
    <w:tmpl w:val="55BEF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2D374D5"/>
    <w:multiLevelType w:val="multilevel"/>
    <w:tmpl w:val="D6621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4A13104"/>
    <w:multiLevelType w:val="multilevel"/>
    <w:tmpl w:val="0419001D"/>
    <w:styleLink w:val="1-"/>
    <w:lvl w:ilvl="0">
      <w:start w:val="1"/>
      <w:numFmt w:val="ordinalText"/>
      <w:lvlText w:val="%1)"/>
      <w:lvlJc w:val="left"/>
      <w:pPr>
        <w:tabs>
          <w:tab w:val="num" w:pos="360"/>
        </w:tabs>
        <w:ind w:left="360" w:hanging="360"/>
      </w:pPr>
      <w:rPr>
        <w:rFonts w:ascii="Times New Roman" w:hAnsi="Times New Roman"/>
        <w:sz w:val="28"/>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350D6B21"/>
    <w:multiLevelType w:val="hybridMultilevel"/>
    <w:tmpl w:val="47063CFA"/>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49">
    <w:nsid w:val="35BB7242"/>
    <w:multiLevelType w:val="hybridMultilevel"/>
    <w:tmpl w:val="3904B3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8C2211E"/>
    <w:multiLevelType w:val="multilevel"/>
    <w:tmpl w:val="7D26B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38EA3028"/>
    <w:multiLevelType w:val="hybridMultilevel"/>
    <w:tmpl w:val="31E820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D4E07C2"/>
    <w:multiLevelType w:val="multilevel"/>
    <w:tmpl w:val="92402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0F24389"/>
    <w:multiLevelType w:val="multilevel"/>
    <w:tmpl w:val="2EFE4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19D74B2"/>
    <w:multiLevelType w:val="multilevel"/>
    <w:tmpl w:val="27D47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1F6464D"/>
    <w:multiLevelType w:val="multilevel"/>
    <w:tmpl w:val="530A3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B426AD6"/>
    <w:multiLevelType w:val="multilevel"/>
    <w:tmpl w:val="B0CAE6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D701576"/>
    <w:multiLevelType w:val="hybridMultilevel"/>
    <w:tmpl w:val="FFA4D5BA"/>
    <w:lvl w:ilvl="0" w:tplc="04190001">
      <w:numFmt w:val="bullet"/>
      <w:lvlText w:val=""/>
      <w:lvlJc w:val="left"/>
      <w:pPr>
        <w:tabs>
          <w:tab w:val="num" w:pos="720"/>
        </w:tabs>
        <w:ind w:left="720"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4F97219F"/>
    <w:multiLevelType w:val="multilevel"/>
    <w:tmpl w:val="F640B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35068F7"/>
    <w:multiLevelType w:val="hybridMultilevel"/>
    <w:tmpl w:val="23F025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54086E3D"/>
    <w:multiLevelType w:val="hybridMultilevel"/>
    <w:tmpl w:val="A5900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8BF65FA"/>
    <w:multiLevelType w:val="multilevel"/>
    <w:tmpl w:val="D662F19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62">
    <w:nsid w:val="59FA0416"/>
    <w:multiLevelType w:val="multilevel"/>
    <w:tmpl w:val="0046C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B8D6FDE"/>
    <w:multiLevelType w:val="hybridMultilevel"/>
    <w:tmpl w:val="3062A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C9458D4"/>
    <w:multiLevelType w:val="multilevel"/>
    <w:tmpl w:val="10F25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5DD32760"/>
    <w:multiLevelType w:val="hybridMultilevel"/>
    <w:tmpl w:val="2E7E15F4"/>
    <w:lvl w:ilvl="0" w:tplc="CCD6DBEE">
      <w:start w:val="1"/>
      <w:numFmt w:val="decimal"/>
      <w:lvlText w:val="%1."/>
      <w:lvlJc w:val="left"/>
      <w:pPr>
        <w:ind w:left="1130" w:hanging="705"/>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66">
    <w:nsid w:val="641E2337"/>
    <w:multiLevelType w:val="hybridMultilevel"/>
    <w:tmpl w:val="664E5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5CD2671"/>
    <w:multiLevelType w:val="multilevel"/>
    <w:tmpl w:val="E92A7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6B4A50C7"/>
    <w:multiLevelType w:val="hybridMultilevel"/>
    <w:tmpl w:val="18AE38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F5E3B68"/>
    <w:multiLevelType w:val="hybridMultilevel"/>
    <w:tmpl w:val="1DFC8DA2"/>
    <w:lvl w:ilvl="0" w:tplc="0BB0A6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0">
    <w:nsid w:val="70720481"/>
    <w:multiLevelType w:val="hybridMultilevel"/>
    <w:tmpl w:val="0270B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721E3CDE"/>
    <w:multiLevelType w:val="multilevel"/>
    <w:tmpl w:val="BF523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72E749E2"/>
    <w:multiLevelType w:val="multilevel"/>
    <w:tmpl w:val="698EC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67B0F77"/>
    <w:multiLevelType w:val="hybridMultilevel"/>
    <w:tmpl w:val="1A162E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72A4609"/>
    <w:multiLevelType w:val="multilevel"/>
    <w:tmpl w:val="52003A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9"/>
  </w:num>
  <w:num w:numId="2">
    <w:abstractNumId w:val="48"/>
  </w:num>
  <w:num w:numId="3">
    <w:abstractNumId w:val="29"/>
  </w:num>
  <w:num w:numId="4">
    <w:abstractNumId w:val="23"/>
  </w:num>
  <w:num w:numId="5">
    <w:abstractNumId w:val="38"/>
  </w:num>
  <w:num w:numId="6">
    <w:abstractNumId w:val="57"/>
  </w:num>
  <w:num w:numId="7">
    <w:abstractNumId w:val="0"/>
    <w:lvlOverride w:ilvl="0">
      <w:lvl w:ilvl="0">
        <w:start w:val="65535"/>
        <w:numFmt w:val="bullet"/>
        <w:pStyle w:val="a"/>
        <w:lvlText w:val="•"/>
        <w:legacy w:legacy="1" w:legacySpace="0" w:legacyIndent="163"/>
        <w:lvlJc w:val="left"/>
        <w:rPr>
          <w:rFonts w:ascii="Times New Roman" w:hAnsi="Times New Roman" w:cs="Times New Roman" w:hint="default"/>
        </w:rPr>
      </w:lvl>
    </w:lvlOverride>
  </w:num>
  <w:num w:numId="8">
    <w:abstractNumId w:val="36"/>
  </w:num>
  <w:num w:numId="9">
    <w:abstractNumId w:val="27"/>
  </w:num>
  <w:num w:numId="10">
    <w:abstractNumId w:val="64"/>
  </w:num>
  <w:num w:numId="11">
    <w:abstractNumId w:val="32"/>
  </w:num>
  <w:num w:numId="12">
    <w:abstractNumId w:val="26"/>
  </w:num>
  <w:num w:numId="13">
    <w:abstractNumId w:val="37"/>
  </w:num>
  <w:num w:numId="14">
    <w:abstractNumId w:val="72"/>
  </w:num>
  <w:num w:numId="15">
    <w:abstractNumId w:val="40"/>
  </w:num>
  <w:num w:numId="16">
    <w:abstractNumId w:val="62"/>
  </w:num>
  <w:num w:numId="17">
    <w:abstractNumId w:val="67"/>
  </w:num>
  <w:num w:numId="18">
    <w:abstractNumId w:val="50"/>
  </w:num>
  <w:num w:numId="19">
    <w:abstractNumId w:val="53"/>
  </w:num>
  <w:num w:numId="20">
    <w:abstractNumId w:val="54"/>
  </w:num>
  <w:num w:numId="21">
    <w:abstractNumId w:val="46"/>
  </w:num>
  <w:num w:numId="22">
    <w:abstractNumId w:val="45"/>
  </w:num>
  <w:num w:numId="23">
    <w:abstractNumId w:val="22"/>
  </w:num>
  <w:num w:numId="24">
    <w:abstractNumId w:val="42"/>
  </w:num>
  <w:num w:numId="25">
    <w:abstractNumId w:val="58"/>
  </w:num>
  <w:num w:numId="26">
    <w:abstractNumId w:val="52"/>
  </w:num>
  <w:num w:numId="27">
    <w:abstractNumId w:val="31"/>
  </w:num>
  <w:num w:numId="28">
    <w:abstractNumId w:val="33"/>
  </w:num>
  <w:num w:numId="29">
    <w:abstractNumId w:val="47"/>
  </w:num>
  <w:num w:numId="30">
    <w:abstractNumId w:val="20"/>
  </w:num>
  <w:num w:numId="31">
    <w:abstractNumId w:val="49"/>
  </w:num>
  <w:num w:numId="32">
    <w:abstractNumId w:val="65"/>
  </w:num>
  <w:num w:numId="33">
    <w:abstractNumId w:val="24"/>
  </w:num>
  <w:num w:numId="34">
    <w:abstractNumId w:val="51"/>
  </w:num>
  <w:num w:numId="35">
    <w:abstractNumId w:val="73"/>
  </w:num>
  <w:num w:numId="36">
    <w:abstractNumId w:val="70"/>
  </w:num>
  <w:num w:numId="37">
    <w:abstractNumId w:val="55"/>
  </w:num>
  <w:num w:numId="38">
    <w:abstractNumId w:val="71"/>
  </w:num>
  <w:num w:numId="39">
    <w:abstractNumId w:val="56"/>
  </w:num>
  <w:num w:numId="40">
    <w:abstractNumId w:val="74"/>
  </w:num>
  <w:num w:numId="41">
    <w:abstractNumId w:val="43"/>
  </w:num>
  <w:num w:numId="42">
    <w:abstractNumId w:val="35"/>
  </w:num>
  <w:num w:numId="43">
    <w:abstractNumId w:val="66"/>
  </w:num>
  <w:num w:numId="44">
    <w:abstractNumId w:val="41"/>
  </w:num>
  <w:num w:numId="45">
    <w:abstractNumId w:val="30"/>
  </w:num>
  <w:num w:numId="46">
    <w:abstractNumId w:val="21"/>
  </w:num>
  <w:num w:numId="47">
    <w:abstractNumId w:val="1"/>
  </w:num>
  <w:num w:numId="48">
    <w:abstractNumId w:val="34"/>
  </w:num>
  <w:num w:numId="49">
    <w:abstractNumId w:val="28"/>
  </w:num>
  <w:num w:numId="50">
    <w:abstractNumId w:val="39"/>
  </w:num>
  <w:num w:numId="51">
    <w:abstractNumId w:val="69"/>
  </w:num>
  <w:num w:numId="52">
    <w:abstractNumId w:val="44"/>
  </w:num>
  <w:num w:numId="53">
    <w:abstractNumId w:val="2"/>
  </w:num>
  <w:num w:numId="54">
    <w:abstractNumId w:val="3"/>
  </w:num>
  <w:num w:numId="55">
    <w:abstractNumId w:val="4"/>
  </w:num>
  <w:num w:numId="56">
    <w:abstractNumId w:val="5"/>
  </w:num>
  <w:num w:numId="57">
    <w:abstractNumId w:val="6"/>
  </w:num>
  <w:num w:numId="58">
    <w:abstractNumId w:val="7"/>
  </w:num>
  <w:num w:numId="59">
    <w:abstractNumId w:val="8"/>
  </w:num>
  <w:num w:numId="60">
    <w:abstractNumId w:val="9"/>
  </w:num>
  <w:num w:numId="61">
    <w:abstractNumId w:val="10"/>
  </w:num>
  <w:num w:numId="62">
    <w:abstractNumId w:val="11"/>
  </w:num>
  <w:num w:numId="63">
    <w:abstractNumId w:val="12"/>
  </w:num>
  <w:num w:numId="64">
    <w:abstractNumId w:val="13"/>
  </w:num>
  <w:num w:numId="65">
    <w:abstractNumId w:val="14"/>
  </w:num>
  <w:num w:numId="66">
    <w:abstractNumId w:val="15"/>
  </w:num>
  <w:num w:numId="67">
    <w:abstractNumId w:val="16"/>
  </w:num>
  <w:num w:numId="68">
    <w:abstractNumId w:val="17"/>
  </w:num>
  <w:num w:numId="69">
    <w:abstractNumId w:val="18"/>
  </w:num>
  <w:num w:numId="70">
    <w:abstractNumId w:val="19"/>
  </w:num>
  <w:num w:numId="71">
    <w:abstractNumId w:val="68"/>
  </w:num>
  <w:num w:numId="72">
    <w:abstractNumId w:val="63"/>
  </w:num>
  <w:num w:numId="73">
    <w:abstractNumId w:val="60"/>
  </w:num>
  <w:num w:numId="74">
    <w:abstractNumId w:val="25"/>
  </w:num>
  <w:num w:numId="75">
    <w:abstractNumId w:val="61"/>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drawingGridHorizontalSpacing w:val="120"/>
  <w:displayHorizontalDrawingGridEvery w:val="2"/>
  <w:displayVerticalDrawingGridEvery w:val="2"/>
  <w:characterSpacingControl w:val="doNotCompress"/>
  <w:hdrShapeDefaults>
    <o:shapedefaults v:ext="edit" spidmax="6146"/>
  </w:hdrShapeDefaults>
  <w:footnotePr>
    <w:footnote w:id="-1"/>
    <w:footnote w:id="0"/>
  </w:footnotePr>
  <w:endnotePr>
    <w:endnote w:id="-1"/>
    <w:endnote w:id="0"/>
  </w:endnotePr>
  <w:compat/>
  <w:rsids>
    <w:rsidRoot w:val="001B57C4"/>
    <w:rsid w:val="00000249"/>
    <w:rsid w:val="0000037E"/>
    <w:rsid w:val="00000EAF"/>
    <w:rsid w:val="000028B7"/>
    <w:rsid w:val="00003887"/>
    <w:rsid w:val="000127E0"/>
    <w:rsid w:val="00014132"/>
    <w:rsid w:val="00017640"/>
    <w:rsid w:val="00017C7B"/>
    <w:rsid w:val="00021787"/>
    <w:rsid w:val="000221F4"/>
    <w:rsid w:val="00024265"/>
    <w:rsid w:val="00026C86"/>
    <w:rsid w:val="000314E4"/>
    <w:rsid w:val="00031DC4"/>
    <w:rsid w:val="0003240D"/>
    <w:rsid w:val="000325DA"/>
    <w:rsid w:val="0003260C"/>
    <w:rsid w:val="00033190"/>
    <w:rsid w:val="00033C52"/>
    <w:rsid w:val="000351B6"/>
    <w:rsid w:val="00035EB3"/>
    <w:rsid w:val="00036B7C"/>
    <w:rsid w:val="00036FFB"/>
    <w:rsid w:val="000371A3"/>
    <w:rsid w:val="000378AA"/>
    <w:rsid w:val="00037EE8"/>
    <w:rsid w:val="00040E7F"/>
    <w:rsid w:val="000418A7"/>
    <w:rsid w:val="000427F7"/>
    <w:rsid w:val="0004307D"/>
    <w:rsid w:val="00044FE1"/>
    <w:rsid w:val="00045EA2"/>
    <w:rsid w:val="00046E1D"/>
    <w:rsid w:val="00047354"/>
    <w:rsid w:val="00047863"/>
    <w:rsid w:val="000514F7"/>
    <w:rsid w:val="00051DF8"/>
    <w:rsid w:val="000535EB"/>
    <w:rsid w:val="00053765"/>
    <w:rsid w:val="00053E46"/>
    <w:rsid w:val="00054D47"/>
    <w:rsid w:val="0005594B"/>
    <w:rsid w:val="00062CD3"/>
    <w:rsid w:val="000643B4"/>
    <w:rsid w:val="000655E3"/>
    <w:rsid w:val="000657F1"/>
    <w:rsid w:val="000661E8"/>
    <w:rsid w:val="00066F20"/>
    <w:rsid w:val="000676B4"/>
    <w:rsid w:val="00071A6A"/>
    <w:rsid w:val="00073D5F"/>
    <w:rsid w:val="00075077"/>
    <w:rsid w:val="00075830"/>
    <w:rsid w:val="00075B54"/>
    <w:rsid w:val="00075C00"/>
    <w:rsid w:val="00076E2A"/>
    <w:rsid w:val="00081382"/>
    <w:rsid w:val="0008249E"/>
    <w:rsid w:val="00082773"/>
    <w:rsid w:val="000851DC"/>
    <w:rsid w:val="000857CA"/>
    <w:rsid w:val="0008592D"/>
    <w:rsid w:val="000861A9"/>
    <w:rsid w:val="0008651D"/>
    <w:rsid w:val="000876B9"/>
    <w:rsid w:val="00091C6E"/>
    <w:rsid w:val="00092705"/>
    <w:rsid w:val="000951EA"/>
    <w:rsid w:val="0009646D"/>
    <w:rsid w:val="000A1328"/>
    <w:rsid w:val="000A13C8"/>
    <w:rsid w:val="000A2DB8"/>
    <w:rsid w:val="000A56AD"/>
    <w:rsid w:val="000A5833"/>
    <w:rsid w:val="000A604B"/>
    <w:rsid w:val="000A73F5"/>
    <w:rsid w:val="000B0714"/>
    <w:rsid w:val="000B1BA8"/>
    <w:rsid w:val="000B231B"/>
    <w:rsid w:val="000B2BFA"/>
    <w:rsid w:val="000B2EE5"/>
    <w:rsid w:val="000B49F7"/>
    <w:rsid w:val="000B4CBC"/>
    <w:rsid w:val="000C0374"/>
    <w:rsid w:val="000C0E30"/>
    <w:rsid w:val="000C2940"/>
    <w:rsid w:val="000C3FF5"/>
    <w:rsid w:val="000C40F9"/>
    <w:rsid w:val="000C6B78"/>
    <w:rsid w:val="000D1A43"/>
    <w:rsid w:val="000D1F36"/>
    <w:rsid w:val="000D29B7"/>
    <w:rsid w:val="000D2A26"/>
    <w:rsid w:val="000D2AD4"/>
    <w:rsid w:val="000D2DE4"/>
    <w:rsid w:val="000D4470"/>
    <w:rsid w:val="000D55EA"/>
    <w:rsid w:val="000D5E09"/>
    <w:rsid w:val="000D687A"/>
    <w:rsid w:val="000D6EAF"/>
    <w:rsid w:val="000D79AA"/>
    <w:rsid w:val="000E107B"/>
    <w:rsid w:val="000E29EB"/>
    <w:rsid w:val="000E4036"/>
    <w:rsid w:val="000E4407"/>
    <w:rsid w:val="000E4899"/>
    <w:rsid w:val="000E48A4"/>
    <w:rsid w:val="000E5167"/>
    <w:rsid w:val="000E52F5"/>
    <w:rsid w:val="000E5CE1"/>
    <w:rsid w:val="000E63E0"/>
    <w:rsid w:val="000E66BC"/>
    <w:rsid w:val="000E7B27"/>
    <w:rsid w:val="000F0702"/>
    <w:rsid w:val="000F0BA5"/>
    <w:rsid w:val="000F0ECE"/>
    <w:rsid w:val="000F1D92"/>
    <w:rsid w:val="000F3E42"/>
    <w:rsid w:val="000F426D"/>
    <w:rsid w:val="000F5A49"/>
    <w:rsid w:val="000F66CB"/>
    <w:rsid w:val="00101E8F"/>
    <w:rsid w:val="001024CE"/>
    <w:rsid w:val="001028B0"/>
    <w:rsid w:val="001040CE"/>
    <w:rsid w:val="00104453"/>
    <w:rsid w:val="00104936"/>
    <w:rsid w:val="00105069"/>
    <w:rsid w:val="00105BBD"/>
    <w:rsid w:val="00106CAD"/>
    <w:rsid w:val="0010786E"/>
    <w:rsid w:val="0011042F"/>
    <w:rsid w:val="001104DC"/>
    <w:rsid w:val="00110C6A"/>
    <w:rsid w:val="00110EA1"/>
    <w:rsid w:val="00110EF8"/>
    <w:rsid w:val="00113E4A"/>
    <w:rsid w:val="0012000C"/>
    <w:rsid w:val="00120B01"/>
    <w:rsid w:val="00121317"/>
    <w:rsid w:val="00122A2D"/>
    <w:rsid w:val="00123AF7"/>
    <w:rsid w:val="00123D43"/>
    <w:rsid w:val="001246AF"/>
    <w:rsid w:val="00124DDA"/>
    <w:rsid w:val="00130D31"/>
    <w:rsid w:val="0013383B"/>
    <w:rsid w:val="00134335"/>
    <w:rsid w:val="001347E6"/>
    <w:rsid w:val="00136790"/>
    <w:rsid w:val="0014058E"/>
    <w:rsid w:val="00141675"/>
    <w:rsid w:val="00141EA5"/>
    <w:rsid w:val="00142573"/>
    <w:rsid w:val="001426BF"/>
    <w:rsid w:val="00142A37"/>
    <w:rsid w:val="0014372B"/>
    <w:rsid w:val="00143DA8"/>
    <w:rsid w:val="00150710"/>
    <w:rsid w:val="00152481"/>
    <w:rsid w:val="00154BF4"/>
    <w:rsid w:val="001559F5"/>
    <w:rsid w:val="0015672C"/>
    <w:rsid w:val="001602F2"/>
    <w:rsid w:val="00160D11"/>
    <w:rsid w:val="00161A62"/>
    <w:rsid w:val="00162491"/>
    <w:rsid w:val="00163EFB"/>
    <w:rsid w:val="00164A00"/>
    <w:rsid w:val="00165A4F"/>
    <w:rsid w:val="001677C6"/>
    <w:rsid w:val="0017072F"/>
    <w:rsid w:val="001739C4"/>
    <w:rsid w:val="00173DAA"/>
    <w:rsid w:val="00173E55"/>
    <w:rsid w:val="0017408F"/>
    <w:rsid w:val="00174FDF"/>
    <w:rsid w:val="001753B5"/>
    <w:rsid w:val="0017645E"/>
    <w:rsid w:val="00176545"/>
    <w:rsid w:val="001802A2"/>
    <w:rsid w:val="00180CB2"/>
    <w:rsid w:val="00182A43"/>
    <w:rsid w:val="001838BC"/>
    <w:rsid w:val="001839C0"/>
    <w:rsid w:val="00186953"/>
    <w:rsid w:val="00187E81"/>
    <w:rsid w:val="0019056F"/>
    <w:rsid w:val="0019062F"/>
    <w:rsid w:val="00191B49"/>
    <w:rsid w:val="001929E9"/>
    <w:rsid w:val="00193FE0"/>
    <w:rsid w:val="00194294"/>
    <w:rsid w:val="00194C01"/>
    <w:rsid w:val="0019626D"/>
    <w:rsid w:val="00196851"/>
    <w:rsid w:val="001A195C"/>
    <w:rsid w:val="001A197E"/>
    <w:rsid w:val="001A44A0"/>
    <w:rsid w:val="001A4BBB"/>
    <w:rsid w:val="001A5B4E"/>
    <w:rsid w:val="001A69D1"/>
    <w:rsid w:val="001A7D9F"/>
    <w:rsid w:val="001B0156"/>
    <w:rsid w:val="001B1E95"/>
    <w:rsid w:val="001B2AEC"/>
    <w:rsid w:val="001B3B7A"/>
    <w:rsid w:val="001B57C4"/>
    <w:rsid w:val="001B7B30"/>
    <w:rsid w:val="001C0FD1"/>
    <w:rsid w:val="001C32A3"/>
    <w:rsid w:val="001C4878"/>
    <w:rsid w:val="001C5BCC"/>
    <w:rsid w:val="001D0BB8"/>
    <w:rsid w:val="001D0E46"/>
    <w:rsid w:val="001D3AC9"/>
    <w:rsid w:val="001D3D5D"/>
    <w:rsid w:val="001D4D83"/>
    <w:rsid w:val="001D5A15"/>
    <w:rsid w:val="001D7145"/>
    <w:rsid w:val="001D7686"/>
    <w:rsid w:val="001D7744"/>
    <w:rsid w:val="001D7A95"/>
    <w:rsid w:val="001E1174"/>
    <w:rsid w:val="001E1555"/>
    <w:rsid w:val="001E2020"/>
    <w:rsid w:val="001E2D8B"/>
    <w:rsid w:val="001E3740"/>
    <w:rsid w:val="001E37A5"/>
    <w:rsid w:val="001E3B3E"/>
    <w:rsid w:val="001E520C"/>
    <w:rsid w:val="001E5217"/>
    <w:rsid w:val="001E5D7A"/>
    <w:rsid w:val="001E7E70"/>
    <w:rsid w:val="001F0101"/>
    <w:rsid w:val="001F1D75"/>
    <w:rsid w:val="001F289D"/>
    <w:rsid w:val="001F4931"/>
    <w:rsid w:val="001F4E28"/>
    <w:rsid w:val="001F4E83"/>
    <w:rsid w:val="001F54F0"/>
    <w:rsid w:val="001F562C"/>
    <w:rsid w:val="001F5D96"/>
    <w:rsid w:val="001F7668"/>
    <w:rsid w:val="00202EF5"/>
    <w:rsid w:val="00206361"/>
    <w:rsid w:val="0020656A"/>
    <w:rsid w:val="00210828"/>
    <w:rsid w:val="00211555"/>
    <w:rsid w:val="00212693"/>
    <w:rsid w:val="00213480"/>
    <w:rsid w:val="002156E0"/>
    <w:rsid w:val="00216D7A"/>
    <w:rsid w:val="00217B73"/>
    <w:rsid w:val="00220953"/>
    <w:rsid w:val="00223196"/>
    <w:rsid w:val="00226662"/>
    <w:rsid w:val="00231665"/>
    <w:rsid w:val="00233094"/>
    <w:rsid w:val="002331CC"/>
    <w:rsid w:val="00233B0A"/>
    <w:rsid w:val="00234509"/>
    <w:rsid w:val="002346DD"/>
    <w:rsid w:val="002364CA"/>
    <w:rsid w:val="00236F73"/>
    <w:rsid w:val="002372BF"/>
    <w:rsid w:val="00237306"/>
    <w:rsid w:val="00237693"/>
    <w:rsid w:val="00242F0D"/>
    <w:rsid w:val="002433E0"/>
    <w:rsid w:val="0024361E"/>
    <w:rsid w:val="00243E3E"/>
    <w:rsid w:val="00246028"/>
    <w:rsid w:val="00246971"/>
    <w:rsid w:val="0024708B"/>
    <w:rsid w:val="00247706"/>
    <w:rsid w:val="00247D24"/>
    <w:rsid w:val="0025065D"/>
    <w:rsid w:val="00251178"/>
    <w:rsid w:val="002518D4"/>
    <w:rsid w:val="002551F6"/>
    <w:rsid w:val="002555F9"/>
    <w:rsid w:val="00257227"/>
    <w:rsid w:val="00261A2D"/>
    <w:rsid w:val="00261ADD"/>
    <w:rsid w:val="00262C18"/>
    <w:rsid w:val="00263F36"/>
    <w:rsid w:val="00264FAA"/>
    <w:rsid w:val="002664D5"/>
    <w:rsid w:val="002666AB"/>
    <w:rsid w:val="00267101"/>
    <w:rsid w:val="002673D3"/>
    <w:rsid w:val="0027028A"/>
    <w:rsid w:val="00270378"/>
    <w:rsid w:val="002717DD"/>
    <w:rsid w:val="002719AA"/>
    <w:rsid w:val="00274291"/>
    <w:rsid w:val="0027464E"/>
    <w:rsid w:val="00276989"/>
    <w:rsid w:val="00277240"/>
    <w:rsid w:val="002800DD"/>
    <w:rsid w:val="0028037D"/>
    <w:rsid w:val="00282D5C"/>
    <w:rsid w:val="00283FBB"/>
    <w:rsid w:val="00285BCB"/>
    <w:rsid w:val="00286A65"/>
    <w:rsid w:val="00287BCC"/>
    <w:rsid w:val="00290ABF"/>
    <w:rsid w:val="00290DD3"/>
    <w:rsid w:val="0029183F"/>
    <w:rsid w:val="002947F6"/>
    <w:rsid w:val="002952CA"/>
    <w:rsid w:val="002A07EF"/>
    <w:rsid w:val="002A1171"/>
    <w:rsid w:val="002A3398"/>
    <w:rsid w:val="002A45A1"/>
    <w:rsid w:val="002A49A4"/>
    <w:rsid w:val="002A514F"/>
    <w:rsid w:val="002A5562"/>
    <w:rsid w:val="002A578A"/>
    <w:rsid w:val="002A60C9"/>
    <w:rsid w:val="002B213A"/>
    <w:rsid w:val="002B3337"/>
    <w:rsid w:val="002B350E"/>
    <w:rsid w:val="002B393F"/>
    <w:rsid w:val="002B5628"/>
    <w:rsid w:val="002B5ED3"/>
    <w:rsid w:val="002B6187"/>
    <w:rsid w:val="002B6263"/>
    <w:rsid w:val="002B6A74"/>
    <w:rsid w:val="002B7EE0"/>
    <w:rsid w:val="002C078A"/>
    <w:rsid w:val="002C0F60"/>
    <w:rsid w:val="002C1C8B"/>
    <w:rsid w:val="002C6C39"/>
    <w:rsid w:val="002C7430"/>
    <w:rsid w:val="002C7A6E"/>
    <w:rsid w:val="002D0962"/>
    <w:rsid w:val="002D2121"/>
    <w:rsid w:val="002D2412"/>
    <w:rsid w:val="002D2495"/>
    <w:rsid w:val="002D274E"/>
    <w:rsid w:val="002D427E"/>
    <w:rsid w:val="002D45F9"/>
    <w:rsid w:val="002D5536"/>
    <w:rsid w:val="002D5B25"/>
    <w:rsid w:val="002D6718"/>
    <w:rsid w:val="002E016E"/>
    <w:rsid w:val="002E0453"/>
    <w:rsid w:val="002E113B"/>
    <w:rsid w:val="002E2382"/>
    <w:rsid w:val="002E241A"/>
    <w:rsid w:val="002E33C8"/>
    <w:rsid w:val="002E37F7"/>
    <w:rsid w:val="002E3F82"/>
    <w:rsid w:val="002E415C"/>
    <w:rsid w:val="002E69E5"/>
    <w:rsid w:val="002E7A6D"/>
    <w:rsid w:val="002E7D69"/>
    <w:rsid w:val="002E7F91"/>
    <w:rsid w:val="002F1CF5"/>
    <w:rsid w:val="002F31E4"/>
    <w:rsid w:val="002F3367"/>
    <w:rsid w:val="002F37D1"/>
    <w:rsid w:val="002F43E9"/>
    <w:rsid w:val="002F712C"/>
    <w:rsid w:val="002F78B5"/>
    <w:rsid w:val="003002C2"/>
    <w:rsid w:val="00301B26"/>
    <w:rsid w:val="00302C0E"/>
    <w:rsid w:val="0030346B"/>
    <w:rsid w:val="0030402D"/>
    <w:rsid w:val="00305858"/>
    <w:rsid w:val="0030594A"/>
    <w:rsid w:val="00307DC4"/>
    <w:rsid w:val="003104CA"/>
    <w:rsid w:val="0031159C"/>
    <w:rsid w:val="0031198F"/>
    <w:rsid w:val="00311EB6"/>
    <w:rsid w:val="00312340"/>
    <w:rsid w:val="00313C89"/>
    <w:rsid w:val="00315D08"/>
    <w:rsid w:val="00316691"/>
    <w:rsid w:val="0031796E"/>
    <w:rsid w:val="00321DF7"/>
    <w:rsid w:val="00324B18"/>
    <w:rsid w:val="00324F76"/>
    <w:rsid w:val="003278B2"/>
    <w:rsid w:val="00327CFE"/>
    <w:rsid w:val="00331482"/>
    <w:rsid w:val="003325A5"/>
    <w:rsid w:val="003327D1"/>
    <w:rsid w:val="00332BAD"/>
    <w:rsid w:val="00334712"/>
    <w:rsid w:val="0033480A"/>
    <w:rsid w:val="00335528"/>
    <w:rsid w:val="00335FA6"/>
    <w:rsid w:val="00336229"/>
    <w:rsid w:val="003363BE"/>
    <w:rsid w:val="003375BC"/>
    <w:rsid w:val="00337B37"/>
    <w:rsid w:val="003407C7"/>
    <w:rsid w:val="0034211A"/>
    <w:rsid w:val="0034230E"/>
    <w:rsid w:val="00342921"/>
    <w:rsid w:val="0034345A"/>
    <w:rsid w:val="003439DE"/>
    <w:rsid w:val="00347A35"/>
    <w:rsid w:val="00350C3E"/>
    <w:rsid w:val="0035102C"/>
    <w:rsid w:val="0035227F"/>
    <w:rsid w:val="00353B92"/>
    <w:rsid w:val="00354D71"/>
    <w:rsid w:val="0035588B"/>
    <w:rsid w:val="00355B91"/>
    <w:rsid w:val="00356092"/>
    <w:rsid w:val="003565EE"/>
    <w:rsid w:val="00361DF6"/>
    <w:rsid w:val="003630CB"/>
    <w:rsid w:val="00363F33"/>
    <w:rsid w:val="00363F72"/>
    <w:rsid w:val="003647BD"/>
    <w:rsid w:val="00365C74"/>
    <w:rsid w:val="00370712"/>
    <w:rsid w:val="00371652"/>
    <w:rsid w:val="0037189D"/>
    <w:rsid w:val="0037397D"/>
    <w:rsid w:val="00375DFC"/>
    <w:rsid w:val="00376D03"/>
    <w:rsid w:val="00381017"/>
    <w:rsid w:val="003813CF"/>
    <w:rsid w:val="00381ADF"/>
    <w:rsid w:val="00385FDE"/>
    <w:rsid w:val="003861E3"/>
    <w:rsid w:val="003868B7"/>
    <w:rsid w:val="003879AF"/>
    <w:rsid w:val="00387EB1"/>
    <w:rsid w:val="00387FF4"/>
    <w:rsid w:val="00392061"/>
    <w:rsid w:val="00392499"/>
    <w:rsid w:val="00392738"/>
    <w:rsid w:val="00393B57"/>
    <w:rsid w:val="00393E81"/>
    <w:rsid w:val="003943A5"/>
    <w:rsid w:val="00395EBF"/>
    <w:rsid w:val="00396FD1"/>
    <w:rsid w:val="00397B0C"/>
    <w:rsid w:val="003A138B"/>
    <w:rsid w:val="003A17E5"/>
    <w:rsid w:val="003A21DE"/>
    <w:rsid w:val="003A2561"/>
    <w:rsid w:val="003A2597"/>
    <w:rsid w:val="003A6AED"/>
    <w:rsid w:val="003A7177"/>
    <w:rsid w:val="003A7BFC"/>
    <w:rsid w:val="003A7D90"/>
    <w:rsid w:val="003B118E"/>
    <w:rsid w:val="003B39D7"/>
    <w:rsid w:val="003B4BCC"/>
    <w:rsid w:val="003B5008"/>
    <w:rsid w:val="003C1FC3"/>
    <w:rsid w:val="003C24DE"/>
    <w:rsid w:val="003C3345"/>
    <w:rsid w:val="003C411D"/>
    <w:rsid w:val="003C5D6C"/>
    <w:rsid w:val="003C67A0"/>
    <w:rsid w:val="003D1BF0"/>
    <w:rsid w:val="003D2384"/>
    <w:rsid w:val="003D2C4C"/>
    <w:rsid w:val="003D4AC7"/>
    <w:rsid w:val="003D4F36"/>
    <w:rsid w:val="003D5999"/>
    <w:rsid w:val="003D715A"/>
    <w:rsid w:val="003D7E30"/>
    <w:rsid w:val="003E064F"/>
    <w:rsid w:val="003E07B4"/>
    <w:rsid w:val="003E0E47"/>
    <w:rsid w:val="003E1707"/>
    <w:rsid w:val="003E1BE6"/>
    <w:rsid w:val="003E1DB0"/>
    <w:rsid w:val="003E2237"/>
    <w:rsid w:val="003E2E8B"/>
    <w:rsid w:val="003E3929"/>
    <w:rsid w:val="003E4169"/>
    <w:rsid w:val="003E5F05"/>
    <w:rsid w:val="003E69CC"/>
    <w:rsid w:val="003E72D5"/>
    <w:rsid w:val="003F1927"/>
    <w:rsid w:val="003F2757"/>
    <w:rsid w:val="003F2920"/>
    <w:rsid w:val="003F2DC0"/>
    <w:rsid w:val="003F3506"/>
    <w:rsid w:val="00401749"/>
    <w:rsid w:val="004035FA"/>
    <w:rsid w:val="00403ACE"/>
    <w:rsid w:val="00403AED"/>
    <w:rsid w:val="00405758"/>
    <w:rsid w:val="004058D2"/>
    <w:rsid w:val="00407E09"/>
    <w:rsid w:val="0041023A"/>
    <w:rsid w:val="0041119C"/>
    <w:rsid w:val="00412302"/>
    <w:rsid w:val="0041254D"/>
    <w:rsid w:val="004126F1"/>
    <w:rsid w:val="00414A3C"/>
    <w:rsid w:val="004152C6"/>
    <w:rsid w:val="00422FBB"/>
    <w:rsid w:val="00424275"/>
    <w:rsid w:val="0042528A"/>
    <w:rsid w:val="00425EF2"/>
    <w:rsid w:val="0042695A"/>
    <w:rsid w:val="004314EC"/>
    <w:rsid w:val="004321C9"/>
    <w:rsid w:val="004328B3"/>
    <w:rsid w:val="004330A0"/>
    <w:rsid w:val="004333DC"/>
    <w:rsid w:val="00433ADB"/>
    <w:rsid w:val="004340B7"/>
    <w:rsid w:val="00434A9F"/>
    <w:rsid w:val="00435662"/>
    <w:rsid w:val="004363B4"/>
    <w:rsid w:val="004367FC"/>
    <w:rsid w:val="00436FF5"/>
    <w:rsid w:val="004370FE"/>
    <w:rsid w:val="00437AF3"/>
    <w:rsid w:val="00437EFC"/>
    <w:rsid w:val="00440B3A"/>
    <w:rsid w:val="00442C13"/>
    <w:rsid w:val="004449CD"/>
    <w:rsid w:val="00445B71"/>
    <w:rsid w:val="00445E13"/>
    <w:rsid w:val="00446E03"/>
    <w:rsid w:val="00447298"/>
    <w:rsid w:val="00450CF7"/>
    <w:rsid w:val="00454704"/>
    <w:rsid w:val="00455BE2"/>
    <w:rsid w:val="00457B6F"/>
    <w:rsid w:val="00457C6C"/>
    <w:rsid w:val="00461580"/>
    <w:rsid w:val="0046240D"/>
    <w:rsid w:val="00463515"/>
    <w:rsid w:val="00464581"/>
    <w:rsid w:val="0046462D"/>
    <w:rsid w:val="00464E38"/>
    <w:rsid w:val="0046619D"/>
    <w:rsid w:val="004661C6"/>
    <w:rsid w:val="0046761F"/>
    <w:rsid w:val="00472DE5"/>
    <w:rsid w:val="0047379E"/>
    <w:rsid w:val="00477512"/>
    <w:rsid w:val="0047797C"/>
    <w:rsid w:val="00477D7E"/>
    <w:rsid w:val="0048098D"/>
    <w:rsid w:val="00480C95"/>
    <w:rsid w:val="0048132D"/>
    <w:rsid w:val="004813C7"/>
    <w:rsid w:val="00482DE9"/>
    <w:rsid w:val="00483276"/>
    <w:rsid w:val="004835E1"/>
    <w:rsid w:val="00483AF7"/>
    <w:rsid w:val="00483B4C"/>
    <w:rsid w:val="004840BD"/>
    <w:rsid w:val="00484B32"/>
    <w:rsid w:val="00485831"/>
    <w:rsid w:val="0048688D"/>
    <w:rsid w:val="004869B6"/>
    <w:rsid w:val="00486E0A"/>
    <w:rsid w:val="0048789D"/>
    <w:rsid w:val="004937B7"/>
    <w:rsid w:val="00494BA5"/>
    <w:rsid w:val="004956B7"/>
    <w:rsid w:val="004973E9"/>
    <w:rsid w:val="004A218C"/>
    <w:rsid w:val="004A3ECC"/>
    <w:rsid w:val="004A5CB3"/>
    <w:rsid w:val="004A7175"/>
    <w:rsid w:val="004A724F"/>
    <w:rsid w:val="004A7D4D"/>
    <w:rsid w:val="004B130C"/>
    <w:rsid w:val="004B1ADF"/>
    <w:rsid w:val="004B22B8"/>
    <w:rsid w:val="004B2895"/>
    <w:rsid w:val="004B2985"/>
    <w:rsid w:val="004B3192"/>
    <w:rsid w:val="004B4625"/>
    <w:rsid w:val="004B49A1"/>
    <w:rsid w:val="004B4CC8"/>
    <w:rsid w:val="004B666C"/>
    <w:rsid w:val="004B6809"/>
    <w:rsid w:val="004B7245"/>
    <w:rsid w:val="004B7C92"/>
    <w:rsid w:val="004C02D2"/>
    <w:rsid w:val="004C0FD2"/>
    <w:rsid w:val="004C0FE2"/>
    <w:rsid w:val="004C27E0"/>
    <w:rsid w:val="004C4C62"/>
    <w:rsid w:val="004C61B7"/>
    <w:rsid w:val="004C7F68"/>
    <w:rsid w:val="004D1D41"/>
    <w:rsid w:val="004D28DD"/>
    <w:rsid w:val="004D36EB"/>
    <w:rsid w:val="004D39AC"/>
    <w:rsid w:val="004D4B79"/>
    <w:rsid w:val="004D4BF2"/>
    <w:rsid w:val="004D5A77"/>
    <w:rsid w:val="004D5E95"/>
    <w:rsid w:val="004E1515"/>
    <w:rsid w:val="004E193D"/>
    <w:rsid w:val="004E2394"/>
    <w:rsid w:val="004E3E4D"/>
    <w:rsid w:val="004E4D80"/>
    <w:rsid w:val="004E5EF7"/>
    <w:rsid w:val="004E6261"/>
    <w:rsid w:val="004E7776"/>
    <w:rsid w:val="004F036A"/>
    <w:rsid w:val="004F36F5"/>
    <w:rsid w:val="004F3CE9"/>
    <w:rsid w:val="004F5808"/>
    <w:rsid w:val="004F5ED1"/>
    <w:rsid w:val="004F67B7"/>
    <w:rsid w:val="004F72FD"/>
    <w:rsid w:val="004F74EB"/>
    <w:rsid w:val="004F78FB"/>
    <w:rsid w:val="005001F7"/>
    <w:rsid w:val="00500C47"/>
    <w:rsid w:val="00501AC5"/>
    <w:rsid w:val="005022BA"/>
    <w:rsid w:val="005054D6"/>
    <w:rsid w:val="00505B8B"/>
    <w:rsid w:val="0050699D"/>
    <w:rsid w:val="00507B87"/>
    <w:rsid w:val="00511311"/>
    <w:rsid w:val="00511C23"/>
    <w:rsid w:val="005121A2"/>
    <w:rsid w:val="0051340D"/>
    <w:rsid w:val="0051432F"/>
    <w:rsid w:val="0051523F"/>
    <w:rsid w:val="00516628"/>
    <w:rsid w:val="0052224E"/>
    <w:rsid w:val="005235E0"/>
    <w:rsid w:val="00523A94"/>
    <w:rsid w:val="00523B85"/>
    <w:rsid w:val="00524FE1"/>
    <w:rsid w:val="00525004"/>
    <w:rsid w:val="00526D36"/>
    <w:rsid w:val="00533569"/>
    <w:rsid w:val="00535DC2"/>
    <w:rsid w:val="00537892"/>
    <w:rsid w:val="00537B98"/>
    <w:rsid w:val="00540057"/>
    <w:rsid w:val="00540F1D"/>
    <w:rsid w:val="00541444"/>
    <w:rsid w:val="005423BF"/>
    <w:rsid w:val="00543D00"/>
    <w:rsid w:val="0054467F"/>
    <w:rsid w:val="00546A5E"/>
    <w:rsid w:val="00546BD8"/>
    <w:rsid w:val="005504FE"/>
    <w:rsid w:val="00550BD7"/>
    <w:rsid w:val="00550DAD"/>
    <w:rsid w:val="0055156B"/>
    <w:rsid w:val="005526AB"/>
    <w:rsid w:val="00552735"/>
    <w:rsid w:val="0055489F"/>
    <w:rsid w:val="00556CBE"/>
    <w:rsid w:val="00556E1A"/>
    <w:rsid w:val="00557DED"/>
    <w:rsid w:val="005601D7"/>
    <w:rsid w:val="005603D6"/>
    <w:rsid w:val="0056316F"/>
    <w:rsid w:val="0056347D"/>
    <w:rsid w:val="00563A1C"/>
    <w:rsid w:val="00565B87"/>
    <w:rsid w:val="00566160"/>
    <w:rsid w:val="00567647"/>
    <w:rsid w:val="005677AD"/>
    <w:rsid w:val="00567DBD"/>
    <w:rsid w:val="00570177"/>
    <w:rsid w:val="005712F1"/>
    <w:rsid w:val="00571950"/>
    <w:rsid w:val="00571D4E"/>
    <w:rsid w:val="00572EB8"/>
    <w:rsid w:val="00573BB5"/>
    <w:rsid w:val="00574C2C"/>
    <w:rsid w:val="005765E8"/>
    <w:rsid w:val="005774D0"/>
    <w:rsid w:val="00577694"/>
    <w:rsid w:val="00581222"/>
    <w:rsid w:val="0058130A"/>
    <w:rsid w:val="005814FD"/>
    <w:rsid w:val="00581584"/>
    <w:rsid w:val="00581A01"/>
    <w:rsid w:val="00582ED6"/>
    <w:rsid w:val="00583D98"/>
    <w:rsid w:val="00584816"/>
    <w:rsid w:val="005869FE"/>
    <w:rsid w:val="005873D5"/>
    <w:rsid w:val="00592586"/>
    <w:rsid w:val="0059305B"/>
    <w:rsid w:val="00593863"/>
    <w:rsid w:val="00594E69"/>
    <w:rsid w:val="005A0108"/>
    <w:rsid w:val="005A31D1"/>
    <w:rsid w:val="005A6C22"/>
    <w:rsid w:val="005A7EFE"/>
    <w:rsid w:val="005B1892"/>
    <w:rsid w:val="005B35DB"/>
    <w:rsid w:val="005B3FB1"/>
    <w:rsid w:val="005B5D18"/>
    <w:rsid w:val="005B6571"/>
    <w:rsid w:val="005B7630"/>
    <w:rsid w:val="005B7D6E"/>
    <w:rsid w:val="005C007D"/>
    <w:rsid w:val="005C25CD"/>
    <w:rsid w:val="005C6C4F"/>
    <w:rsid w:val="005D0E08"/>
    <w:rsid w:val="005D1C44"/>
    <w:rsid w:val="005D26FA"/>
    <w:rsid w:val="005D29EE"/>
    <w:rsid w:val="005D61F3"/>
    <w:rsid w:val="005D7EB2"/>
    <w:rsid w:val="005E091B"/>
    <w:rsid w:val="005E32CC"/>
    <w:rsid w:val="005E3436"/>
    <w:rsid w:val="005E4B0D"/>
    <w:rsid w:val="005E4DF7"/>
    <w:rsid w:val="005E5840"/>
    <w:rsid w:val="005E58A7"/>
    <w:rsid w:val="005E6C57"/>
    <w:rsid w:val="005E7E24"/>
    <w:rsid w:val="005F0032"/>
    <w:rsid w:val="005F06F9"/>
    <w:rsid w:val="005F13AC"/>
    <w:rsid w:val="005F147D"/>
    <w:rsid w:val="005F1632"/>
    <w:rsid w:val="005F2136"/>
    <w:rsid w:val="005F2C7D"/>
    <w:rsid w:val="005F394E"/>
    <w:rsid w:val="005F650F"/>
    <w:rsid w:val="005F7AA1"/>
    <w:rsid w:val="005F7B7E"/>
    <w:rsid w:val="005F7BFE"/>
    <w:rsid w:val="0060164A"/>
    <w:rsid w:val="00601969"/>
    <w:rsid w:val="00604866"/>
    <w:rsid w:val="00604BBF"/>
    <w:rsid w:val="00605557"/>
    <w:rsid w:val="006067A0"/>
    <w:rsid w:val="006074FB"/>
    <w:rsid w:val="0060763A"/>
    <w:rsid w:val="0061009E"/>
    <w:rsid w:val="006102FF"/>
    <w:rsid w:val="0061090D"/>
    <w:rsid w:val="00610911"/>
    <w:rsid w:val="0061113F"/>
    <w:rsid w:val="00611670"/>
    <w:rsid w:val="00611770"/>
    <w:rsid w:val="00611AD4"/>
    <w:rsid w:val="00611B96"/>
    <w:rsid w:val="00613FD3"/>
    <w:rsid w:val="006140FE"/>
    <w:rsid w:val="00614C7A"/>
    <w:rsid w:val="00615F62"/>
    <w:rsid w:val="00617317"/>
    <w:rsid w:val="006204C9"/>
    <w:rsid w:val="0062183B"/>
    <w:rsid w:val="00623200"/>
    <w:rsid w:val="00623701"/>
    <w:rsid w:val="00623AD8"/>
    <w:rsid w:val="00623B66"/>
    <w:rsid w:val="006247CD"/>
    <w:rsid w:val="0062575B"/>
    <w:rsid w:val="00625ABB"/>
    <w:rsid w:val="00626D1B"/>
    <w:rsid w:val="00627169"/>
    <w:rsid w:val="006324B8"/>
    <w:rsid w:val="006326E0"/>
    <w:rsid w:val="006329B1"/>
    <w:rsid w:val="006339AA"/>
    <w:rsid w:val="006352CE"/>
    <w:rsid w:val="00635BED"/>
    <w:rsid w:val="00635CB9"/>
    <w:rsid w:val="00636347"/>
    <w:rsid w:val="00636BA1"/>
    <w:rsid w:val="006373F7"/>
    <w:rsid w:val="006377F9"/>
    <w:rsid w:val="00641EDA"/>
    <w:rsid w:val="00642239"/>
    <w:rsid w:val="006437F2"/>
    <w:rsid w:val="006440B9"/>
    <w:rsid w:val="006450DB"/>
    <w:rsid w:val="0064517B"/>
    <w:rsid w:val="0064538E"/>
    <w:rsid w:val="00645F78"/>
    <w:rsid w:val="006505C0"/>
    <w:rsid w:val="00651A53"/>
    <w:rsid w:val="00651B4E"/>
    <w:rsid w:val="00651B59"/>
    <w:rsid w:val="006560B9"/>
    <w:rsid w:val="006563D9"/>
    <w:rsid w:val="006607AC"/>
    <w:rsid w:val="00663DD3"/>
    <w:rsid w:val="00663DFB"/>
    <w:rsid w:val="00664396"/>
    <w:rsid w:val="006643FF"/>
    <w:rsid w:val="00665D8B"/>
    <w:rsid w:val="006663BA"/>
    <w:rsid w:val="00667C00"/>
    <w:rsid w:val="00667D95"/>
    <w:rsid w:val="00671697"/>
    <w:rsid w:val="00672CBE"/>
    <w:rsid w:val="006731E5"/>
    <w:rsid w:val="00673D55"/>
    <w:rsid w:val="0067431A"/>
    <w:rsid w:val="00674F7F"/>
    <w:rsid w:val="0067603E"/>
    <w:rsid w:val="00677049"/>
    <w:rsid w:val="006815E6"/>
    <w:rsid w:val="00682055"/>
    <w:rsid w:val="00682372"/>
    <w:rsid w:val="006834F9"/>
    <w:rsid w:val="00683CE7"/>
    <w:rsid w:val="00686565"/>
    <w:rsid w:val="00687BC5"/>
    <w:rsid w:val="00690BDB"/>
    <w:rsid w:val="00693B6C"/>
    <w:rsid w:val="00694461"/>
    <w:rsid w:val="00696A38"/>
    <w:rsid w:val="00697441"/>
    <w:rsid w:val="006A0280"/>
    <w:rsid w:val="006A3264"/>
    <w:rsid w:val="006A32DF"/>
    <w:rsid w:val="006A3A8C"/>
    <w:rsid w:val="006A4976"/>
    <w:rsid w:val="006A7FD5"/>
    <w:rsid w:val="006B2888"/>
    <w:rsid w:val="006B2F41"/>
    <w:rsid w:val="006B3771"/>
    <w:rsid w:val="006B3AE7"/>
    <w:rsid w:val="006B595B"/>
    <w:rsid w:val="006B6584"/>
    <w:rsid w:val="006C013A"/>
    <w:rsid w:val="006C032F"/>
    <w:rsid w:val="006C0513"/>
    <w:rsid w:val="006C0B81"/>
    <w:rsid w:val="006C125A"/>
    <w:rsid w:val="006C240F"/>
    <w:rsid w:val="006C3A5D"/>
    <w:rsid w:val="006C3F4A"/>
    <w:rsid w:val="006C5997"/>
    <w:rsid w:val="006C667E"/>
    <w:rsid w:val="006D0D9E"/>
    <w:rsid w:val="006D17DA"/>
    <w:rsid w:val="006D292A"/>
    <w:rsid w:val="006D46F7"/>
    <w:rsid w:val="006D4C32"/>
    <w:rsid w:val="006D5062"/>
    <w:rsid w:val="006E15AA"/>
    <w:rsid w:val="006E20A5"/>
    <w:rsid w:val="006E2C6C"/>
    <w:rsid w:val="006E3A95"/>
    <w:rsid w:val="006E4053"/>
    <w:rsid w:val="006E4AAE"/>
    <w:rsid w:val="006E5D96"/>
    <w:rsid w:val="006E67B7"/>
    <w:rsid w:val="006E67C6"/>
    <w:rsid w:val="006E74C6"/>
    <w:rsid w:val="006F09EA"/>
    <w:rsid w:val="006F320F"/>
    <w:rsid w:val="006F51BC"/>
    <w:rsid w:val="006F7096"/>
    <w:rsid w:val="006F723A"/>
    <w:rsid w:val="0070178C"/>
    <w:rsid w:val="0070264E"/>
    <w:rsid w:val="00702A9C"/>
    <w:rsid w:val="00703B56"/>
    <w:rsid w:val="00705745"/>
    <w:rsid w:val="00705C0A"/>
    <w:rsid w:val="007071C2"/>
    <w:rsid w:val="007071C4"/>
    <w:rsid w:val="00707739"/>
    <w:rsid w:val="007106EF"/>
    <w:rsid w:val="00710910"/>
    <w:rsid w:val="00713D62"/>
    <w:rsid w:val="00713D80"/>
    <w:rsid w:val="0071400A"/>
    <w:rsid w:val="007143E3"/>
    <w:rsid w:val="007152EE"/>
    <w:rsid w:val="0071755A"/>
    <w:rsid w:val="0071757D"/>
    <w:rsid w:val="00721224"/>
    <w:rsid w:val="00721B31"/>
    <w:rsid w:val="0072363C"/>
    <w:rsid w:val="007241D0"/>
    <w:rsid w:val="0072426C"/>
    <w:rsid w:val="00725779"/>
    <w:rsid w:val="007260DD"/>
    <w:rsid w:val="007262EB"/>
    <w:rsid w:val="007263B0"/>
    <w:rsid w:val="007268D3"/>
    <w:rsid w:val="00726ED9"/>
    <w:rsid w:val="00727A67"/>
    <w:rsid w:val="00730766"/>
    <w:rsid w:val="007312E3"/>
    <w:rsid w:val="00732166"/>
    <w:rsid w:val="007321DB"/>
    <w:rsid w:val="0073296B"/>
    <w:rsid w:val="007333ED"/>
    <w:rsid w:val="0073377A"/>
    <w:rsid w:val="0073393F"/>
    <w:rsid w:val="007340AA"/>
    <w:rsid w:val="007347FC"/>
    <w:rsid w:val="00734E44"/>
    <w:rsid w:val="00734E4C"/>
    <w:rsid w:val="0073575A"/>
    <w:rsid w:val="00740302"/>
    <w:rsid w:val="007408C0"/>
    <w:rsid w:val="007411C8"/>
    <w:rsid w:val="007411EF"/>
    <w:rsid w:val="007415C0"/>
    <w:rsid w:val="00742894"/>
    <w:rsid w:val="00742F8C"/>
    <w:rsid w:val="00744849"/>
    <w:rsid w:val="00746B9C"/>
    <w:rsid w:val="007475B6"/>
    <w:rsid w:val="007501FF"/>
    <w:rsid w:val="00750C8F"/>
    <w:rsid w:val="007555C6"/>
    <w:rsid w:val="00755723"/>
    <w:rsid w:val="00755CEC"/>
    <w:rsid w:val="00757164"/>
    <w:rsid w:val="0076015B"/>
    <w:rsid w:val="00760517"/>
    <w:rsid w:val="00761B58"/>
    <w:rsid w:val="00762AD9"/>
    <w:rsid w:val="007643C1"/>
    <w:rsid w:val="00764E11"/>
    <w:rsid w:val="00770843"/>
    <w:rsid w:val="007710AB"/>
    <w:rsid w:val="00771167"/>
    <w:rsid w:val="00772E8D"/>
    <w:rsid w:val="00774258"/>
    <w:rsid w:val="00774B04"/>
    <w:rsid w:val="007773A3"/>
    <w:rsid w:val="00783B8E"/>
    <w:rsid w:val="007857E8"/>
    <w:rsid w:val="007874CB"/>
    <w:rsid w:val="00787A18"/>
    <w:rsid w:val="00790FF3"/>
    <w:rsid w:val="007910C3"/>
    <w:rsid w:val="00791235"/>
    <w:rsid w:val="00792EC8"/>
    <w:rsid w:val="0079314C"/>
    <w:rsid w:val="00796F73"/>
    <w:rsid w:val="007A039D"/>
    <w:rsid w:val="007A21F8"/>
    <w:rsid w:val="007A269F"/>
    <w:rsid w:val="007A3AC7"/>
    <w:rsid w:val="007A3BED"/>
    <w:rsid w:val="007A4755"/>
    <w:rsid w:val="007A47CF"/>
    <w:rsid w:val="007A536D"/>
    <w:rsid w:val="007A6F67"/>
    <w:rsid w:val="007A7091"/>
    <w:rsid w:val="007B0A2A"/>
    <w:rsid w:val="007B241E"/>
    <w:rsid w:val="007B249C"/>
    <w:rsid w:val="007B256D"/>
    <w:rsid w:val="007B4082"/>
    <w:rsid w:val="007B5676"/>
    <w:rsid w:val="007B6615"/>
    <w:rsid w:val="007B67D2"/>
    <w:rsid w:val="007B7694"/>
    <w:rsid w:val="007C0851"/>
    <w:rsid w:val="007C0BD6"/>
    <w:rsid w:val="007C2712"/>
    <w:rsid w:val="007C276C"/>
    <w:rsid w:val="007C376C"/>
    <w:rsid w:val="007C3E47"/>
    <w:rsid w:val="007C4B86"/>
    <w:rsid w:val="007C51BD"/>
    <w:rsid w:val="007C7F48"/>
    <w:rsid w:val="007D0882"/>
    <w:rsid w:val="007D190D"/>
    <w:rsid w:val="007D23B6"/>
    <w:rsid w:val="007D41CC"/>
    <w:rsid w:val="007D605C"/>
    <w:rsid w:val="007D6568"/>
    <w:rsid w:val="007D705E"/>
    <w:rsid w:val="007D7368"/>
    <w:rsid w:val="007D7ADD"/>
    <w:rsid w:val="007E075A"/>
    <w:rsid w:val="007E12D6"/>
    <w:rsid w:val="007E3E90"/>
    <w:rsid w:val="007E523D"/>
    <w:rsid w:val="007E5F4A"/>
    <w:rsid w:val="007E71FD"/>
    <w:rsid w:val="007F004A"/>
    <w:rsid w:val="007F19CD"/>
    <w:rsid w:val="007F1BE2"/>
    <w:rsid w:val="007F29AD"/>
    <w:rsid w:val="007F2EEE"/>
    <w:rsid w:val="007F34D0"/>
    <w:rsid w:val="007F35C6"/>
    <w:rsid w:val="00800498"/>
    <w:rsid w:val="00800CC5"/>
    <w:rsid w:val="00801210"/>
    <w:rsid w:val="00801A0D"/>
    <w:rsid w:val="008031C4"/>
    <w:rsid w:val="008039DB"/>
    <w:rsid w:val="00803DFC"/>
    <w:rsid w:val="008062A0"/>
    <w:rsid w:val="00807173"/>
    <w:rsid w:val="008112B6"/>
    <w:rsid w:val="00811C71"/>
    <w:rsid w:val="00811EC5"/>
    <w:rsid w:val="0081345E"/>
    <w:rsid w:val="00814BD4"/>
    <w:rsid w:val="0081650F"/>
    <w:rsid w:val="008173DA"/>
    <w:rsid w:val="0081777B"/>
    <w:rsid w:val="00820348"/>
    <w:rsid w:val="00820C34"/>
    <w:rsid w:val="00820C86"/>
    <w:rsid w:val="0082116C"/>
    <w:rsid w:val="00821771"/>
    <w:rsid w:val="008222DB"/>
    <w:rsid w:val="00823876"/>
    <w:rsid w:val="0082535C"/>
    <w:rsid w:val="00830C6A"/>
    <w:rsid w:val="00831048"/>
    <w:rsid w:val="00831417"/>
    <w:rsid w:val="008328B6"/>
    <w:rsid w:val="0083390D"/>
    <w:rsid w:val="008360BF"/>
    <w:rsid w:val="0083697E"/>
    <w:rsid w:val="00836CCC"/>
    <w:rsid w:val="00836D6B"/>
    <w:rsid w:val="008371C8"/>
    <w:rsid w:val="00837A49"/>
    <w:rsid w:val="00842584"/>
    <w:rsid w:val="008434A2"/>
    <w:rsid w:val="00843A84"/>
    <w:rsid w:val="00847451"/>
    <w:rsid w:val="00847FAD"/>
    <w:rsid w:val="00851162"/>
    <w:rsid w:val="008543A4"/>
    <w:rsid w:val="00854477"/>
    <w:rsid w:val="00855809"/>
    <w:rsid w:val="00856832"/>
    <w:rsid w:val="0086022C"/>
    <w:rsid w:val="00860D9E"/>
    <w:rsid w:val="00861956"/>
    <w:rsid w:val="0086203D"/>
    <w:rsid w:val="0086401D"/>
    <w:rsid w:val="00864BCC"/>
    <w:rsid w:val="00864D1C"/>
    <w:rsid w:val="008655B1"/>
    <w:rsid w:val="008657BE"/>
    <w:rsid w:val="00865D02"/>
    <w:rsid w:val="008669BC"/>
    <w:rsid w:val="00866DA6"/>
    <w:rsid w:val="008674D3"/>
    <w:rsid w:val="008705E0"/>
    <w:rsid w:val="00871B86"/>
    <w:rsid w:val="008723AE"/>
    <w:rsid w:val="00873EDA"/>
    <w:rsid w:val="00876355"/>
    <w:rsid w:val="0088030E"/>
    <w:rsid w:val="008811F4"/>
    <w:rsid w:val="0088174B"/>
    <w:rsid w:val="0088305A"/>
    <w:rsid w:val="0088544D"/>
    <w:rsid w:val="00885BCF"/>
    <w:rsid w:val="008860D4"/>
    <w:rsid w:val="00887B05"/>
    <w:rsid w:val="008928E0"/>
    <w:rsid w:val="00893A25"/>
    <w:rsid w:val="00894985"/>
    <w:rsid w:val="00894A2E"/>
    <w:rsid w:val="00895346"/>
    <w:rsid w:val="0089547A"/>
    <w:rsid w:val="00896FFD"/>
    <w:rsid w:val="00897014"/>
    <w:rsid w:val="008A0384"/>
    <w:rsid w:val="008A15FA"/>
    <w:rsid w:val="008A2943"/>
    <w:rsid w:val="008A3B1E"/>
    <w:rsid w:val="008A4503"/>
    <w:rsid w:val="008A4895"/>
    <w:rsid w:val="008A4BCE"/>
    <w:rsid w:val="008A4FB1"/>
    <w:rsid w:val="008A532B"/>
    <w:rsid w:val="008A7693"/>
    <w:rsid w:val="008A7837"/>
    <w:rsid w:val="008B0646"/>
    <w:rsid w:val="008B1EF3"/>
    <w:rsid w:val="008B2E14"/>
    <w:rsid w:val="008B342E"/>
    <w:rsid w:val="008B36B9"/>
    <w:rsid w:val="008B4786"/>
    <w:rsid w:val="008B66B9"/>
    <w:rsid w:val="008B6755"/>
    <w:rsid w:val="008B781A"/>
    <w:rsid w:val="008B79DF"/>
    <w:rsid w:val="008C0743"/>
    <w:rsid w:val="008C1668"/>
    <w:rsid w:val="008C2610"/>
    <w:rsid w:val="008C383E"/>
    <w:rsid w:val="008C4D15"/>
    <w:rsid w:val="008C5EA9"/>
    <w:rsid w:val="008D1129"/>
    <w:rsid w:val="008D23C9"/>
    <w:rsid w:val="008D265E"/>
    <w:rsid w:val="008D3857"/>
    <w:rsid w:val="008D39D7"/>
    <w:rsid w:val="008D3F61"/>
    <w:rsid w:val="008D731D"/>
    <w:rsid w:val="008E02B8"/>
    <w:rsid w:val="008E2F6B"/>
    <w:rsid w:val="008E40DE"/>
    <w:rsid w:val="008E56F4"/>
    <w:rsid w:val="008E57FB"/>
    <w:rsid w:val="008E6073"/>
    <w:rsid w:val="008E65C2"/>
    <w:rsid w:val="008F1BC1"/>
    <w:rsid w:val="008F2569"/>
    <w:rsid w:val="008F313B"/>
    <w:rsid w:val="008F4739"/>
    <w:rsid w:val="00902796"/>
    <w:rsid w:val="00902DE9"/>
    <w:rsid w:val="00903403"/>
    <w:rsid w:val="0090429F"/>
    <w:rsid w:val="00905555"/>
    <w:rsid w:val="00905B76"/>
    <w:rsid w:val="00907F11"/>
    <w:rsid w:val="00907F58"/>
    <w:rsid w:val="00910849"/>
    <w:rsid w:val="00911018"/>
    <w:rsid w:val="009115BA"/>
    <w:rsid w:val="00911CC4"/>
    <w:rsid w:val="00912FEB"/>
    <w:rsid w:val="0091514A"/>
    <w:rsid w:val="0091667D"/>
    <w:rsid w:val="00916F8F"/>
    <w:rsid w:val="00921164"/>
    <w:rsid w:val="00924F99"/>
    <w:rsid w:val="0092626A"/>
    <w:rsid w:val="00926EF6"/>
    <w:rsid w:val="0092783D"/>
    <w:rsid w:val="00931962"/>
    <w:rsid w:val="009332DD"/>
    <w:rsid w:val="00934577"/>
    <w:rsid w:val="0093661B"/>
    <w:rsid w:val="00937C3F"/>
    <w:rsid w:val="00940223"/>
    <w:rsid w:val="00940A79"/>
    <w:rsid w:val="00941D60"/>
    <w:rsid w:val="00942198"/>
    <w:rsid w:val="00945C28"/>
    <w:rsid w:val="00946723"/>
    <w:rsid w:val="00947E74"/>
    <w:rsid w:val="00947F46"/>
    <w:rsid w:val="00951A1C"/>
    <w:rsid w:val="00952F8A"/>
    <w:rsid w:val="00953C34"/>
    <w:rsid w:val="009544F5"/>
    <w:rsid w:val="009549A3"/>
    <w:rsid w:val="00955507"/>
    <w:rsid w:val="0095593D"/>
    <w:rsid w:val="00956593"/>
    <w:rsid w:val="00957BB7"/>
    <w:rsid w:val="00960F0C"/>
    <w:rsid w:val="00962FAA"/>
    <w:rsid w:val="00963F59"/>
    <w:rsid w:val="0096562D"/>
    <w:rsid w:val="0096577D"/>
    <w:rsid w:val="00965A2D"/>
    <w:rsid w:val="0096713F"/>
    <w:rsid w:val="0096783D"/>
    <w:rsid w:val="00971EBC"/>
    <w:rsid w:val="00975015"/>
    <w:rsid w:val="0097577A"/>
    <w:rsid w:val="0097579B"/>
    <w:rsid w:val="00980ED0"/>
    <w:rsid w:val="00981415"/>
    <w:rsid w:val="00983213"/>
    <w:rsid w:val="00983CA4"/>
    <w:rsid w:val="0098470A"/>
    <w:rsid w:val="00984F4A"/>
    <w:rsid w:val="00987266"/>
    <w:rsid w:val="00991A94"/>
    <w:rsid w:val="00991C7C"/>
    <w:rsid w:val="00992681"/>
    <w:rsid w:val="00996BFC"/>
    <w:rsid w:val="009A0403"/>
    <w:rsid w:val="009A2263"/>
    <w:rsid w:val="009A2D20"/>
    <w:rsid w:val="009A32E7"/>
    <w:rsid w:val="009A37DB"/>
    <w:rsid w:val="009B1D66"/>
    <w:rsid w:val="009B1E84"/>
    <w:rsid w:val="009B4075"/>
    <w:rsid w:val="009B4615"/>
    <w:rsid w:val="009B68E1"/>
    <w:rsid w:val="009B7358"/>
    <w:rsid w:val="009B7B7D"/>
    <w:rsid w:val="009C74F9"/>
    <w:rsid w:val="009C7A49"/>
    <w:rsid w:val="009D024D"/>
    <w:rsid w:val="009D1B2C"/>
    <w:rsid w:val="009D4152"/>
    <w:rsid w:val="009D5231"/>
    <w:rsid w:val="009D5D31"/>
    <w:rsid w:val="009D688F"/>
    <w:rsid w:val="009D6E30"/>
    <w:rsid w:val="009D7489"/>
    <w:rsid w:val="009D7BE1"/>
    <w:rsid w:val="009E0620"/>
    <w:rsid w:val="009E15CD"/>
    <w:rsid w:val="009E25AE"/>
    <w:rsid w:val="009E2881"/>
    <w:rsid w:val="009E3098"/>
    <w:rsid w:val="009E3457"/>
    <w:rsid w:val="009E3527"/>
    <w:rsid w:val="009E3608"/>
    <w:rsid w:val="009E5E2F"/>
    <w:rsid w:val="009E6190"/>
    <w:rsid w:val="009E63F5"/>
    <w:rsid w:val="009E6DAE"/>
    <w:rsid w:val="009F0B40"/>
    <w:rsid w:val="009F0DE4"/>
    <w:rsid w:val="009F6D3C"/>
    <w:rsid w:val="009F7219"/>
    <w:rsid w:val="009F7809"/>
    <w:rsid w:val="009F7A1A"/>
    <w:rsid w:val="00A01201"/>
    <w:rsid w:val="00A02532"/>
    <w:rsid w:val="00A03573"/>
    <w:rsid w:val="00A04865"/>
    <w:rsid w:val="00A11238"/>
    <w:rsid w:val="00A11381"/>
    <w:rsid w:val="00A1148A"/>
    <w:rsid w:val="00A1167A"/>
    <w:rsid w:val="00A134AB"/>
    <w:rsid w:val="00A13798"/>
    <w:rsid w:val="00A1387A"/>
    <w:rsid w:val="00A1392E"/>
    <w:rsid w:val="00A14841"/>
    <w:rsid w:val="00A2288E"/>
    <w:rsid w:val="00A22EF7"/>
    <w:rsid w:val="00A237E7"/>
    <w:rsid w:val="00A24E3F"/>
    <w:rsid w:val="00A25B62"/>
    <w:rsid w:val="00A26234"/>
    <w:rsid w:val="00A3146C"/>
    <w:rsid w:val="00A3170C"/>
    <w:rsid w:val="00A317C4"/>
    <w:rsid w:val="00A321B0"/>
    <w:rsid w:val="00A32C78"/>
    <w:rsid w:val="00A33E5F"/>
    <w:rsid w:val="00A36B8E"/>
    <w:rsid w:val="00A400F3"/>
    <w:rsid w:val="00A4095C"/>
    <w:rsid w:val="00A42177"/>
    <w:rsid w:val="00A42407"/>
    <w:rsid w:val="00A43080"/>
    <w:rsid w:val="00A46631"/>
    <w:rsid w:val="00A46E23"/>
    <w:rsid w:val="00A504F4"/>
    <w:rsid w:val="00A52106"/>
    <w:rsid w:val="00A5403A"/>
    <w:rsid w:val="00A54A3B"/>
    <w:rsid w:val="00A55241"/>
    <w:rsid w:val="00A55C9F"/>
    <w:rsid w:val="00A55EF1"/>
    <w:rsid w:val="00A56B19"/>
    <w:rsid w:val="00A5746A"/>
    <w:rsid w:val="00A57BB1"/>
    <w:rsid w:val="00A60387"/>
    <w:rsid w:val="00A60468"/>
    <w:rsid w:val="00A618D5"/>
    <w:rsid w:val="00A6291D"/>
    <w:rsid w:val="00A63451"/>
    <w:rsid w:val="00A635D8"/>
    <w:rsid w:val="00A66219"/>
    <w:rsid w:val="00A73586"/>
    <w:rsid w:val="00A767D7"/>
    <w:rsid w:val="00A77ACD"/>
    <w:rsid w:val="00A80108"/>
    <w:rsid w:val="00A80116"/>
    <w:rsid w:val="00A801BC"/>
    <w:rsid w:val="00A81B64"/>
    <w:rsid w:val="00A820A9"/>
    <w:rsid w:val="00A833BD"/>
    <w:rsid w:val="00A87E28"/>
    <w:rsid w:val="00A908E9"/>
    <w:rsid w:val="00A91FAE"/>
    <w:rsid w:val="00A94B14"/>
    <w:rsid w:val="00A96357"/>
    <w:rsid w:val="00A972DE"/>
    <w:rsid w:val="00A97879"/>
    <w:rsid w:val="00A97A9C"/>
    <w:rsid w:val="00AA03F3"/>
    <w:rsid w:val="00AA2CE5"/>
    <w:rsid w:val="00AA3233"/>
    <w:rsid w:val="00AA4FA6"/>
    <w:rsid w:val="00AA5324"/>
    <w:rsid w:val="00AA5CD0"/>
    <w:rsid w:val="00AA63E5"/>
    <w:rsid w:val="00AA663B"/>
    <w:rsid w:val="00AA7B22"/>
    <w:rsid w:val="00AA7EE4"/>
    <w:rsid w:val="00AB00F6"/>
    <w:rsid w:val="00AB0126"/>
    <w:rsid w:val="00AB019F"/>
    <w:rsid w:val="00AB05E4"/>
    <w:rsid w:val="00AB1A65"/>
    <w:rsid w:val="00AB274D"/>
    <w:rsid w:val="00AB2EEE"/>
    <w:rsid w:val="00AB319A"/>
    <w:rsid w:val="00AB385F"/>
    <w:rsid w:val="00AB4B5F"/>
    <w:rsid w:val="00AB5385"/>
    <w:rsid w:val="00AB6A41"/>
    <w:rsid w:val="00AC108B"/>
    <w:rsid w:val="00AC2538"/>
    <w:rsid w:val="00AC40F3"/>
    <w:rsid w:val="00AC5FAD"/>
    <w:rsid w:val="00AC622D"/>
    <w:rsid w:val="00AC6E1F"/>
    <w:rsid w:val="00AD0CFD"/>
    <w:rsid w:val="00AD1487"/>
    <w:rsid w:val="00AD4616"/>
    <w:rsid w:val="00AD463E"/>
    <w:rsid w:val="00AD5566"/>
    <w:rsid w:val="00AD7F53"/>
    <w:rsid w:val="00AE0CA7"/>
    <w:rsid w:val="00AE0F86"/>
    <w:rsid w:val="00AE1AB1"/>
    <w:rsid w:val="00AE23AD"/>
    <w:rsid w:val="00AE3A62"/>
    <w:rsid w:val="00AE3C6B"/>
    <w:rsid w:val="00AE66E2"/>
    <w:rsid w:val="00AE69EF"/>
    <w:rsid w:val="00AE7441"/>
    <w:rsid w:val="00AE78B2"/>
    <w:rsid w:val="00AF06B9"/>
    <w:rsid w:val="00AF0A1E"/>
    <w:rsid w:val="00AF103C"/>
    <w:rsid w:val="00AF208B"/>
    <w:rsid w:val="00AF4B0C"/>
    <w:rsid w:val="00B0238A"/>
    <w:rsid w:val="00B03FE6"/>
    <w:rsid w:val="00B0448E"/>
    <w:rsid w:val="00B06802"/>
    <w:rsid w:val="00B10176"/>
    <w:rsid w:val="00B1132E"/>
    <w:rsid w:val="00B11B23"/>
    <w:rsid w:val="00B123B0"/>
    <w:rsid w:val="00B12C5B"/>
    <w:rsid w:val="00B13102"/>
    <w:rsid w:val="00B13835"/>
    <w:rsid w:val="00B14553"/>
    <w:rsid w:val="00B156D9"/>
    <w:rsid w:val="00B164A2"/>
    <w:rsid w:val="00B20760"/>
    <w:rsid w:val="00B21202"/>
    <w:rsid w:val="00B220E2"/>
    <w:rsid w:val="00B222F2"/>
    <w:rsid w:val="00B22364"/>
    <w:rsid w:val="00B22BD9"/>
    <w:rsid w:val="00B24E2F"/>
    <w:rsid w:val="00B312E7"/>
    <w:rsid w:val="00B3395E"/>
    <w:rsid w:val="00B34DD2"/>
    <w:rsid w:val="00B350B5"/>
    <w:rsid w:val="00B37073"/>
    <w:rsid w:val="00B37F1E"/>
    <w:rsid w:val="00B401AF"/>
    <w:rsid w:val="00B4034F"/>
    <w:rsid w:val="00B4199A"/>
    <w:rsid w:val="00B423F8"/>
    <w:rsid w:val="00B44B6A"/>
    <w:rsid w:val="00B45E41"/>
    <w:rsid w:val="00B46A5D"/>
    <w:rsid w:val="00B46AC9"/>
    <w:rsid w:val="00B47DC5"/>
    <w:rsid w:val="00B52ADF"/>
    <w:rsid w:val="00B5344C"/>
    <w:rsid w:val="00B614A9"/>
    <w:rsid w:val="00B64DED"/>
    <w:rsid w:val="00B65F1D"/>
    <w:rsid w:val="00B66D35"/>
    <w:rsid w:val="00B67378"/>
    <w:rsid w:val="00B7128A"/>
    <w:rsid w:val="00B728C4"/>
    <w:rsid w:val="00B73CD6"/>
    <w:rsid w:val="00B74204"/>
    <w:rsid w:val="00B76D40"/>
    <w:rsid w:val="00B76DFB"/>
    <w:rsid w:val="00B80084"/>
    <w:rsid w:val="00B80E99"/>
    <w:rsid w:val="00B82C7F"/>
    <w:rsid w:val="00B84094"/>
    <w:rsid w:val="00B84877"/>
    <w:rsid w:val="00B85D33"/>
    <w:rsid w:val="00B877F1"/>
    <w:rsid w:val="00B87F3F"/>
    <w:rsid w:val="00B90CDE"/>
    <w:rsid w:val="00B90F3A"/>
    <w:rsid w:val="00B9224A"/>
    <w:rsid w:val="00B9321A"/>
    <w:rsid w:val="00B94E1B"/>
    <w:rsid w:val="00B953BC"/>
    <w:rsid w:val="00B96A2B"/>
    <w:rsid w:val="00B970BD"/>
    <w:rsid w:val="00BA0598"/>
    <w:rsid w:val="00BA11DD"/>
    <w:rsid w:val="00BA5711"/>
    <w:rsid w:val="00BA5DFC"/>
    <w:rsid w:val="00BA65C5"/>
    <w:rsid w:val="00BA660B"/>
    <w:rsid w:val="00BA7A34"/>
    <w:rsid w:val="00BA7A50"/>
    <w:rsid w:val="00BB04A2"/>
    <w:rsid w:val="00BB2EF2"/>
    <w:rsid w:val="00BB31F0"/>
    <w:rsid w:val="00BB3B55"/>
    <w:rsid w:val="00BB42DE"/>
    <w:rsid w:val="00BB56C9"/>
    <w:rsid w:val="00BB63D4"/>
    <w:rsid w:val="00BC0A24"/>
    <w:rsid w:val="00BC0E94"/>
    <w:rsid w:val="00BC3A22"/>
    <w:rsid w:val="00BC3D42"/>
    <w:rsid w:val="00BC3DFE"/>
    <w:rsid w:val="00BC4953"/>
    <w:rsid w:val="00BC6007"/>
    <w:rsid w:val="00BC7317"/>
    <w:rsid w:val="00BC750E"/>
    <w:rsid w:val="00BC78B9"/>
    <w:rsid w:val="00BC7C09"/>
    <w:rsid w:val="00BD07A6"/>
    <w:rsid w:val="00BD0DE9"/>
    <w:rsid w:val="00BD25E6"/>
    <w:rsid w:val="00BD26B0"/>
    <w:rsid w:val="00BD26C0"/>
    <w:rsid w:val="00BD3742"/>
    <w:rsid w:val="00BD3A0D"/>
    <w:rsid w:val="00BD5504"/>
    <w:rsid w:val="00BD6711"/>
    <w:rsid w:val="00BD6C38"/>
    <w:rsid w:val="00BD7A35"/>
    <w:rsid w:val="00BE152F"/>
    <w:rsid w:val="00BE183E"/>
    <w:rsid w:val="00BE214A"/>
    <w:rsid w:val="00BE2952"/>
    <w:rsid w:val="00BE37A1"/>
    <w:rsid w:val="00BE46C3"/>
    <w:rsid w:val="00BE6692"/>
    <w:rsid w:val="00BF1ABE"/>
    <w:rsid w:val="00BF2F29"/>
    <w:rsid w:val="00BF2F31"/>
    <w:rsid w:val="00BF3149"/>
    <w:rsid w:val="00BF4FBC"/>
    <w:rsid w:val="00BF5A54"/>
    <w:rsid w:val="00BF76DD"/>
    <w:rsid w:val="00C01DAE"/>
    <w:rsid w:val="00C03147"/>
    <w:rsid w:val="00C05DDD"/>
    <w:rsid w:val="00C06A26"/>
    <w:rsid w:val="00C06C89"/>
    <w:rsid w:val="00C07762"/>
    <w:rsid w:val="00C104CE"/>
    <w:rsid w:val="00C1119F"/>
    <w:rsid w:val="00C12783"/>
    <w:rsid w:val="00C12992"/>
    <w:rsid w:val="00C152CB"/>
    <w:rsid w:val="00C2085F"/>
    <w:rsid w:val="00C21C71"/>
    <w:rsid w:val="00C232BC"/>
    <w:rsid w:val="00C25C2E"/>
    <w:rsid w:val="00C25F9E"/>
    <w:rsid w:val="00C268E7"/>
    <w:rsid w:val="00C273D4"/>
    <w:rsid w:val="00C30541"/>
    <w:rsid w:val="00C326BA"/>
    <w:rsid w:val="00C351D0"/>
    <w:rsid w:val="00C35231"/>
    <w:rsid w:val="00C37B4E"/>
    <w:rsid w:val="00C41432"/>
    <w:rsid w:val="00C416A3"/>
    <w:rsid w:val="00C416BD"/>
    <w:rsid w:val="00C4222B"/>
    <w:rsid w:val="00C43594"/>
    <w:rsid w:val="00C46187"/>
    <w:rsid w:val="00C46766"/>
    <w:rsid w:val="00C472F3"/>
    <w:rsid w:val="00C50848"/>
    <w:rsid w:val="00C508D4"/>
    <w:rsid w:val="00C51F4F"/>
    <w:rsid w:val="00C54374"/>
    <w:rsid w:val="00C5512D"/>
    <w:rsid w:val="00C56D9F"/>
    <w:rsid w:val="00C622E6"/>
    <w:rsid w:val="00C6351D"/>
    <w:rsid w:val="00C63D0F"/>
    <w:rsid w:val="00C65A03"/>
    <w:rsid w:val="00C66838"/>
    <w:rsid w:val="00C67DEE"/>
    <w:rsid w:val="00C7169C"/>
    <w:rsid w:val="00C71F5D"/>
    <w:rsid w:val="00C72132"/>
    <w:rsid w:val="00C72884"/>
    <w:rsid w:val="00C72D5D"/>
    <w:rsid w:val="00C737DA"/>
    <w:rsid w:val="00C744D3"/>
    <w:rsid w:val="00C762AB"/>
    <w:rsid w:val="00C7639F"/>
    <w:rsid w:val="00C80F6B"/>
    <w:rsid w:val="00C822C1"/>
    <w:rsid w:val="00C844F3"/>
    <w:rsid w:val="00C85BE0"/>
    <w:rsid w:val="00C86372"/>
    <w:rsid w:val="00C901B6"/>
    <w:rsid w:val="00C9041C"/>
    <w:rsid w:val="00C9364F"/>
    <w:rsid w:val="00C94239"/>
    <w:rsid w:val="00C94435"/>
    <w:rsid w:val="00C957ED"/>
    <w:rsid w:val="00C96051"/>
    <w:rsid w:val="00C96853"/>
    <w:rsid w:val="00C96DE8"/>
    <w:rsid w:val="00C97499"/>
    <w:rsid w:val="00CA0784"/>
    <w:rsid w:val="00CA0BD0"/>
    <w:rsid w:val="00CA2486"/>
    <w:rsid w:val="00CA306A"/>
    <w:rsid w:val="00CA32D2"/>
    <w:rsid w:val="00CA5A29"/>
    <w:rsid w:val="00CA5A8B"/>
    <w:rsid w:val="00CA6213"/>
    <w:rsid w:val="00CA714D"/>
    <w:rsid w:val="00CB07FD"/>
    <w:rsid w:val="00CB228A"/>
    <w:rsid w:val="00CB4341"/>
    <w:rsid w:val="00CB5205"/>
    <w:rsid w:val="00CB646A"/>
    <w:rsid w:val="00CB65CC"/>
    <w:rsid w:val="00CB6929"/>
    <w:rsid w:val="00CC4678"/>
    <w:rsid w:val="00CC4D90"/>
    <w:rsid w:val="00CC627D"/>
    <w:rsid w:val="00CC62F9"/>
    <w:rsid w:val="00CD4068"/>
    <w:rsid w:val="00CE051F"/>
    <w:rsid w:val="00CE08D0"/>
    <w:rsid w:val="00CE0D70"/>
    <w:rsid w:val="00CE2140"/>
    <w:rsid w:val="00CE2679"/>
    <w:rsid w:val="00CE4247"/>
    <w:rsid w:val="00CE5F1C"/>
    <w:rsid w:val="00CE738E"/>
    <w:rsid w:val="00CF0C5A"/>
    <w:rsid w:val="00CF0DC8"/>
    <w:rsid w:val="00CF0E81"/>
    <w:rsid w:val="00CF5A3E"/>
    <w:rsid w:val="00CF6117"/>
    <w:rsid w:val="00CF69F4"/>
    <w:rsid w:val="00CF78B0"/>
    <w:rsid w:val="00CF7F65"/>
    <w:rsid w:val="00D016F5"/>
    <w:rsid w:val="00D03177"/>
    <w:rsid w:val="00D03616"/>
    <w:rsid w:val="00D043EB"/>
    <w:rsid w:val="00D04633"/>
    <w:rsid w:val="00D05358"/>
    <w:rsid w:val="00D0560F"/>
    <w:rsid w:val="00D0587B"/>
    <w:rsid w:val="00D07F7C"/>
    <w:rsid w:val="00D1245D"/>
    <w:rsid w:val="00D12BD4"/>
    <w:rsid w:val="00D141B1"/>
    <w:rsid w:val="00D14FC0"/>
    <w:rsid w:val="00D16C5D"/>
    <w:rsid w:val="00D17BF2"/>
    <w:rsid w:val="00D20914"/>
    <w:rsid w:val="00D21D3E"/>
    <w:rsid w:val="00D22DDE"/>
    <w:rsid w:val="00D23D72"/>
    <w:rsid w:val="00D260B8"/>
    <w:rsid w:val="00D261E7"/>
    <w:rsid w:val="00D26788"/>
    <w:rsid w:val="00D26811"/>
    <w:rsid w:val="00D30D6D"/>
    <w:rsid w:val="00D31F2E"/>
    <w:rsid w:val="00D33CC6"/>
    <w:rsid w:val="00D33D69"/>
    <w:rsid w:val="00D33E88"/>
    <w:rsid w:val="00D353E6"/>
    <w:rsid w:val="00D40AD1"/>
    <w:rsid w:val="00D40D22"/>
    <w:rsid w:val="00D41780"/>
    <w:rsid w:val="00D42066"/>
    <w:rsid w:val="00D42524"/>
    <w:rsid w:val="00D43B18"/>
    <w:rsid w:val="00D444F5"/>
    <w:rsid w:val="00D4797E"/>
    <w:rsid w:val="00D47DF1"/>
    <w:rsid w:val="00D52036"/>
    <w:rsid w:val="00D52766"/>
    <w:rsid w:val="00D52AAF"/>
    <w:rsid w:val="00D55C5D"/>
    <w:rsid w:val="00D55E42"/>
    <w:rsid w:val="00D5640C"/>
    <w:rsid w:val="00D57519"/>
    <w:rsid w:val="00D577F8"/>
    <w:rsid w:val="00D60097"/>
    <w:rsid w:val="00D6121D"/>
    <w:rsid w:val="00D617E5"/>
    <w:rsid w:val="00D62F90"/>
    <w:rsid w:val="00D63041"/>
    <w:rsid w:val="00D638E0"/>
    <w:rsid w:val="00D645B0"/>
    <w:rsid w:val="00D64E03"/>
    <w:rsid w:val="00D66283"/>
    <w:rsid w:val="00D67AC3"/>
    <w:rsid w:val="00D67F0C"/>
    <w:rsid w:val="00D701A1"/>
    <w:rsid w:val="00D706C7"/>
    <w:rsid w:val="00D720C3"/>
    <w:rsid w:val="00D72D92"/>
    <w:rsid w:val="00D74CF0"/>
    <w:rsid w:val="00D752D3"/>
    <w:rsid w:val="00D75FF1"/>
    <w:rsid w:val="00D7700E"/>
    <w:rsid w:val="00D80AB8"/>
    <w:rsid w:val="00D81019"/>
    <w:rsid w:val="00D81680"/>
    <w:rsid w:val="00D81996"/>
    <w:rsid w:val="00D82B8A"/>
    <w:rsid w:val="00D82BF3"/>
    <w:rsid w:val="00D82F9D"/>
    <w:rsid w:val="00D831FC"/>
    <w:rsid w:val="00D83BCC"/>
    <w:rsid w:val="00D83E00"/>
    <w:rsid w:val="00D8447C"/>
    <w:rsid w:val="00D84981"/>
    <w:rsid w:val="00D84E8E"/>
    <w:rsid w:val="00D875B2"/>
    <w:rsid w:val="00D87805"/>
    <w:rsid w:val="00D90362"/>
    <w:rsid w:val="00D90ED2"/>
    <w:rsid w:val="00D91228"/>
    <w:rsid w:val="00D912D0"/>
    <w:rsid w:val="00D917DF"/>
    <w:rsid w:val="00D91CE8"/>
    <w:rsid w:val="00D93A38"/>
    <w:rsid w:val="00D94D7B"/>
    <w:rsid w:val="00D95409"/>
    <w:rsid w:val="00D97CCC"/>
    <w:rsid w:val="00D97F49"/>
    <w:rsid w:val="00DA53F9"/>
    <w:rsid w:val="00DA55B7"/>
    <w:rsid w:val="00DB018E"/>
    <w:rsid w:val="00DB1564"/>
    <w:rsid w:val="00DB1580"/>
    <w:rsid w:val="00DB4E8C"/>
    <w:rsid w:val="00DB7DEF"/>
    <w:rsid w:val="00DB7FF8"/>
    <w:rsid w:val="00DC04F7"/>
    <w:rsid w:val="00DC36E5"/>
    <w:rsid w:val="00DC3943"/>
    <w:rsid w:val="00DC49C8"/>
    <w:rsid w:val="00DC5641"/>
    <w:rsid w:val="00DC57BF"/>
    <w:rsid w:val="00DD0B4E"/>
    <w:rsid w:val="00DD0D0E"/>
    <w:rsid w:val="00DD10F1"/>
    <w:rsid w:val="00DD1B91"/>
    <w:rsid w:val="00DD5FDD"/>
    <w:rsid w:val="00DD6CB7"/>
    <w:rsid w:val="00DE1157"/>
    <w:rsid w:val="00DE34BD"/>
    <w:rsid w:val="00DE439B"/>
    <w:rsid w:val="00DE46C8"/>
    <w:rsid w:val="00DE6332"/>
    <w:rsid w:val="00DF0612"/>
    <w:rsid w:val="00DF3490"/>
    <w:rsid w:val="00DF4088"/>
    <w:rsid w:val="00DF6292"/>
    <w:rsid w:val="00DF7895"/>
    <w:rsid w:val="00E002C3"/>
    <w:rsid w:val="00E00E72"/>
    <w:rsid w:val="00E00EA5"/>
    <w:rsid w:val="00E0367D"/>
    <w:rsid w:val="00E03912"/>
    <w:rsid w:val="00E03CAD"/>
    <w:rsid w:val="00E03F3A"/>
    <w:rsid w:val="00E0448A"/>
    <w:rsid w:val="00E05C57"/>
    <w:rsid w:val="00E06A1D"/>
    <w:rsid w:val="00E11090"/>
    <w:rsid w:val="00E11D2C"/>
    <w:rsid w:val="00E12601"/>
    <w:rsid w:val="00E1483C"/>
    <w:rsid w:val="00E202D8"/>
    <w:rsid w:val="00E20958"/>
    <w:rsid w:val="00E218A9"/>
    <w:rsid w:val="00E21FB2"/>
    <w:rsid w:val="00E23B16"/>
    <w:rsid w:val="00E23F96"/>
    <w:rsid w:val="00E2415B"/>
    <w:rsid w:val="00E2429D"/>
    <w:rsid w:val="00E24EAC"/>
    <w:rsid w:val="00E252B9"/>
    <w:rsid w:val="00E26BEC"/>
    <w:rsid w:val="00E317B8"/>
    <w:rsid w:val="00E3217B"/>
    <w:rsid w:val="00E323E1"/>
    <w:rsid w:val="00E357E2"/>
    <w:rsid w:val="00E36F21"/>
    <w:rsid w:val="00E370AC"/>
    <w:rsid w:val="00E379A8"/>
    <w:rsid w:val="00E37BB9"/>
    <w:rsid w:val="00E406FD"/>
    <w:rsid w:val="00E440E5"/>
    <w:rsid w:val="00E44E88"/>
    <w:rsid w:val="00E45231"/>
    <w:rsid w:val="00E456E6"/>
    <w:rsid w:val="00E45CD6"/>
    <w:rsid w:val="00E5009E"/>
    <w:rsid w:val="00E505AC"/>
    <w:rsid w:val="00E50A11"/>
    <w:rsid w:val="00E518F1"/>
    <w:rsid w:val="00E56936"/>
    <w:rsid w:val="00E56CAB"/>
    <w:rsid w:val="00E56F52"/>
    <w:rsid w:val="00E600D7"/>
    <w:rsid w:val="00E610BD"/>
    <w:rsid w:val="00E636B1"/>
    <w:rsid w:val="00E65737"/>
    <w:rsid w:val="00E65B9B"/>
    <w:rsid w:val="00E66C12"/>
    <w:rsid w:val="00E6726D"/>
    <w:rsid w:val="00E703A2"/>
    <w:rsid w:val="00E72919"/>
    <w:rsid w:val="00E72E2D"/>
    <w:rsid w:val="00E75756"/>
    <w:rsid w:val="00E76970"/>
    <w:rsid w:val="00E80A11"/>
    <w:rsid w:val="00E81953"/>
    <w:rsid w:val="00E81E2E"/>
    <w:rsid w:val="00E8219F"/>
    <w:rsid w:val="00E8489B"/>
    <w:rsid w:val="00E84A64"/>
    <w:rsid w:val="00E8558C"/>
    <w:rsid w:val="00E878A5"/>
    <w:rsid w:val="00E87E65"/>
    <w:rsid w:val="00E919EF"/>
    <w:rsid w:val="00E92602"/>
    <w:rsid w:val="00E92DCB"/>
    <w:rsid w:val="00E94C85"/>
    <w:rsid w:val="00E95E47"/>
    <w:rsid w:val="00E961D6"/>
    <w:rsid w:val="00EA034D"/>
    <w:rsid w:val="00EA0658"/>
    <w:rsid w:val="00EA1886"/>
    <w:rsid w:val="00EA2BAF"/>
    <w:rsid w:val="00EA31F9"/>
    <w:rsid w:val="00EA350B"/>
    <w:rsid w:val="00EA4866"/>
    <w:rsid w:val="00EA4B8B"/>
    <w:rsid w:val="00EA4E00"/>
    <w:rsid w:val="00EA5FC3"/>
    <w:rsid w:val="00EA6138"/>
    <w:rsid w:val="00EB11E9"/>
    <w:rsid w:val="00EB1B9C"/>
    <w:rsid w:val="00EB1DFD"/>
    <w:rsid w:val="00EB2560"/>
    <w:rsid w:val="00EB26C5"/>
    <w:rsid w:val="00EB417C"/>
    <w:rsid w:val="00EB5BAD"/>
    <w:rsid w:val="00EB606C"/>
    <w:rsid w:val="00EB6CD6"/>
    <w:rsid w:val="00EC1B10"/>
    <w:rsid w:val="00EC3C43"/>
    <w:rsid w:val="00EC425B"/>
    <w:rsid w:val="00EC5238"/>
    <w:rsid w:val="00ED2638"/>
    <w:rsid w:val="00ED5EC5"/>
    <w:rsid w:val="00ED784C"/>
    <w:rsid w:val="00EE1015"/>
    <w:rsid w:val="00EE205A"/>
    <w:rsid w:val="00EE28A0"/>
    <w:rsid w:val="00EE32E6"/>
    <w:rsid w:val="00EE437E"/>
    <w:rsid w:val="00EE79FB"/>
    <w:rsid w:val="00EF57F5"/>
    <w:rsid w:val="00EF7903"/>
    <w:rsid w:val="00F00362"/>
    <w:rsid w:val="00F021FB"/>
    <w:rsid w:val="00F025A6"/>
    <w:rsid w:val="00F02927"/>
    <w:rsid w:val="00F04621"/>
    <w:rsid w:val="00F05B28"/>
    <w:rsid w:val="00F05CB8"/>
    <w:rsid w:val="00F11B51"/>
    <w:rsid w:val="00F11E0E"/>
    <w:rsid w:val="00F122F0"/>
    <w:rsid w:val="00F13FE6"/>
    <w:rsid w:val="00F142B1"/>
    <w:rsid w:val="00F152AB"/>
    <w:rsid w:val="00F16FE9"/>
    <w:rsid w:val="00F17990"/>
    <w:rsid w:val="00F22FB1"/>
    <w:rsid w:val="00F24CD1"/>
    <w:rsid w:val="00F256F3"/>
    <w:rsid w:val="00F25880"/>
    <w:rsid w:val="00F26941"/>
    <w:rsid w:val="00F275AC"/>
    <w:rsid w:val="00F30875"/>
    <w:rsid w:val="00F3131F"/>
    <w:rsid w:val="00F31616"/>
    <w:rsid w:val="00F31D4D"/>
    <w:rsid w:val="00F335F7"/>
    <w:rsid w:val="00F33B88"/>
    <w:rsid w:val="00F356FB"/>
    <w:rsid w:val="00F357B7"/>
    <w:rsid w:val="00F35A0B"/>
    <w:rsid w:val="00F35D30"/>
    <w:rsid w:val="00F41333"/>
    <w:rsid w:val="00F420F2"/>
    <w:rsid w:val="00F4536E"/>
    <w:rsid w:val="00F457D4"/>
    <w:rsid w:val="00F45D77"/>
    <w:rsid w:val="00F4659E"/>
    <w:rsid w:val="00F46D4A"/>
    <w:rsid w:val="00F47143"/>
    <w:rsid w:val="00F5099F"/>
    <w:rsid w:val="00F5262D"/>
    <w:rsid w:val="00F52842"/>
    <w:rsid w:val="00F55FAD"/>
    <w:rsid w:val="00F5737A"/>
    <w:rsid w:val="00F57D99"/>
    <w:rsid w:val="00F60328"/>
    <w:rsid w:val="00F60E88"/>
    <w:rsid w:val="00F673D7"/>
    <w:rsid w:val="00F677D8"/>
    <w:rsid w:val="00F67CE0"/>
    <w:rsid w:val="00F705D7"/>
    <w:rsid w:val="00F7138C"/>
    <w:rsid w:val="00F76C0B"/>
    <w:rsid w:val="00F80321"/>
    <w:rsid w:val="00F811EB"/>
    <w:rsid w:val="00F81589"/>
    <w:rsid w:val="00F818A0"/>
    <w:rsid w:val="00F86300"/>
    <w:rsid w:val="00F869C9"/>
    <w:rsid w:val="00F87825"/>
    <w:rsid w:val="00F87FEA"/>
    <w:rsid w:val="00F90675"/>
    <w:rsid w:val="00F916EA"/>
    <w:rsid w:val="00F92FCF"/>
    <w:rsid w:val="00F944DF"/>
    <w:rsid w:val="00F96B44"/>
    <w:rsid w:val="00FA04A3"/>
    <w:rsid w:val="00FA0F8A"/>
    <w:rsid w:val="00FA3AD9"/>
    <w:rsid w:val="00FA4E4E"/>
    <w:rsid w:val="00FA5414"/>
    <w:rsid w:val="00FA544F"/>
    <w:rsid w:val="00FA5E31"/>
    <w:rsid w:val="00FA61B4"/>
    <w:rsid w:val="00FA7740"/>
    <w:rsid w:val="00FA77CC"/>
    <w:rsid w:val="00FB4A81"/>
    <w:rsid w:val="00FB5619"/>
    <w:rsid w:val="00FB6A7E"/>
    <w:rsid w:val="00FB77EA"/>
    <w:rsid w:val="00FC1117"/>
    <w:rsid w:val="00FC205D"/>
    <w:rsid w:val="00FC25FB"/>
    <w:rsid w:val="00FC31F8"/>
    <w:rsid w:val="00FC412B"/>
    <w:rsid w:val="00FC5FC7"/>
    <w:rsid w:val="00FC7EFA"/>
    <w:rsid w:val="00FD074B"/>
    <w:rsid w:val="00FD2865"/>
    <w:rsid w:val="00FD3304"/>
    <w:rsid w:val="00FD464B"/>
    <w:rsid w:val="00FD5E5B"/>
    <w:rsid w:val="00FD782A"/>
    <w:rsid w:val="00FE03E3"/>
    <w:rsid w:val="00FE229A"/>
    <w:rsid w:val="00FE481D"/>
    <w:rsid w:val="00FE666A"/>
    <w:rsid w:val="00FE67A7"/>
    <w:rsid w:val="00FE697C"/>
    <w:rsid w:val="00FE7A05"/>
    <w:rsid w:val="00FF0197"/>
    <w:rsid w:val="00FF0884"/>
    <w:rsid w:val="00FF100E"/>
    <w:rsid w:val="00FF131B"/>
    <w:rsid w:val="00FF2C4E"/>
    <w:rsid w:val="00FF562A"/>
    <w:rsid w:val="00FF65BE"/>
    <w:rsid w:val="00FF712D"/>
    <w:rsid w:val="00FF7285"/>
    <w:rsid w:val="00FF73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B57C4"/>
    <w:rPr>
      <w:sz w:val="24"/>
      <w:szCs w:val="24"/>
    </w:rPr>
  </w:style>
  <w:style w:type="paragraph" w:styleId="1">
    <w:name w:val="heading 1"/>
    <w:basedOn w:val="a0"/>
    <w:link w:val="10"/>
    <w:qFormat/>
    <w:rsid w:val="008B781A"/>
    <w:pPr>
      <w:spacing w:before="100" w:beforeAutospacing="1" w:after="100" w:afterAutospacing="1"/>
      <w:outlineLvl w:val="0"/>
    </w:pPr>
    <w:rPr>
      <w:b/>
      <w:bCs/>
      <w:kern w:val="36"/>
      <w:sz w:val="48"/>
      <w:szCs w:val="48"/>
    </w:rPr>
  </w:style>
  <w:style w:type="paragraph" w:styleId="2">
    <w:name w:val="heading 2"/>
    <w:basedOn w:val="a0"/>
    <w:next w:val="a0"/>
    <w:link w:val="20"/>
    <w:qFormat/>
    <w:rsid w:val="00702A9C"/>
    <w:pPr>
      <w:keepNext/>
      <w:widowControl w:val="0"/>
      <w:suppressAutoHyphens/>
      <w:spacing w:before="240" w:after="120"/>
      <w:ind w:left="1222" w:hanging="360"/>
      <w:outlineLvl w:val="1"/>
    </w:pPr>
    <w:rPr>
      <w:rFonts w:eastAsia="Lucida Sans Unicode" w:cs="Tahoma"/>
      <w:b/>
      <w:bCs/>
      <w:kern w:val="1"/>
      <w:sz w:val="36"/>
      <w:szCs w:val="36"/>
    </w:rPr>
  </w:style>
  <w:style w:type="paragraph" w:styleId="3">
    <w:name w:val="heading 3"/>
    <w:basedOn w:val="a0"/>
    <w:next w:val="a0"/>
    <w:link w:val="30"/>
    <w:qFormat/>
    <w:rsid w:val="00702A9C"/>
    <w:pPr>
      <w:keepNext/>
      <w:widowControl w:val="0"/>
      <w:suppressAutoHyphens/>
      <w:spacing w:before="240" w:after="60"/>
      <w:outlineLvl w:val="2"/>
    </w:pPr>
    <w:rPr>
      <w:rFonts w:ascii="Arial" w:eastAsia="Lucida Sans Unicode" w:hAnsi="Arial" w:cs="Arial"/>
      <w:b/>
      <w:bCs/>
      <w:kern w:val="1"/>
      <w:sz w:val="26"/>
      <w:szCs w:val="26"/>
    </w:rPr>
  </w:style>
  <w:style w:type="paragraph" w:styleId="4">
    <w:name w:val="heading 4"/>
    <w:basedOn w:val="a0"/>
    <w:next w:val="a0"/>
    <w:link w:val="40"/>
    <w:qFormat/>
    <w:rsid w:val="00702A9C"/>
    <w:pPr>
      <w:keepNext/>
      <w:widowControl w:val="0"/>
      <w:suppressAutoHyphens/>
      <w:spacing w:before="240" w:after="60"/>
      <w:outlineLvl w:val="3"/>
    </w:pPr>
    <w:rPr>
      <w:rFonts w:eastAsia="Lucida Sans Unicode"/>
      <w:b/>
      <w:bCs/>
      <w:kern w:val="1"/>
      <w:sz w:val="28"/>
      <w:szCs w:val="28"/>
    </w:rPr>
  </w:style>
  <w:style w:type="paragraph" w:styleId="5">
    <w:name w:val="heading 5"/>
    <w:basedOn w:val="a0"/>
    <w:next w:val="a0"/>
    <w:link w:val="50"/>
    <w:qFormat/>
    <w:rsid w:val="00702A9C"/>
    <w:pPr>
      <w:spacing w:before="240" w:after="60" w:line="276" w:lineRule="auto"/>
      <w:outlineLvl w:val="4"/>
    </w:pPr>
    <w:rPr>
      <w:rFonts w:ascii="Calibri" w:hAnsi="Calibri"/>
      <w:b/>
      <w:bCs/>
      <w:i/>
      <w:iCs/>
      <w:sz w:val="26"/>
      <w:szCs w:val="26"/>
    </w:rPr>
  </w:style>
  <w:style w:type="paragraph" w:styleId="6">
    <w:name w:val="heading 6"/>
    <w:basedOn w:val="a0"/>
    <w:next w:val="a0"/>
    <w:link w:val="60"/>
    <w:qFormat/>
    <w:rsid w:val="00702A9C"/>
    <w:pPr>
      <w:spacing w:before="240" w:after="60"/>
      <w:outlineLvl w:val="5"/>
    </w:pPr>
    <w:rPr>
      <w:b/>
      <w:bCs/>
      <w:sz w:val="22"/>
      <w:szCs w:val="22"/>
    </w:rPr>
  </w:style>
  <w:style w:type="paragraph" w:styleId="7">
    <w:name w:val="heading 7"/>
    <w:basedOn w:val="a0"/>
    <w:next w:val="a0"/>
    <w:link w:val="70"/>
    <w:qFormat/>
    <w:rsid w:val="00702A9C"/>
    <w:pPr>
      <w:spacing w:before="240" w:after="60" w:line="276" w:lineRule="auto"/>
      <w:outlineLvl w:val="6"/>
    </w:pPr>
    <w:rPr>
      <w:rFonts w:ascii="Calibri" w:hAnsi="Calibri"/>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rsid w:val="00702A9C"/>
    <w:rPr>
      <w:rFonts w:eastAsia="Lucida Sans Unicode" w:cs="Tahoma"/>
      <w:b/>
      <w:bCs/>
      <w:kern w:val="1"/>
      <w:sz w:val="36"/>
      <w:szCs w:val="36"/>
      <w:lang w:val="ru-RU" w:bidi="ar-SA"/>
    </w:rPr>
  </w:style>
  <w:style w:type="character" w:customStyle="1" w:styleId="30">
    <w:name w:val="Заголовок 3 Знак"/>
    <w:link w:val="3"/>
    <w:rsid w:val="00702A9C"/>
    <w:rPr>
      <w:rFonts w:ascii="Arial" w:eastAsia="Lucida Sans Unicode" w:hAnsi="Arial" w:cs="Arial"/>
      <w:b/>
      <w:bCs/>
      <w:kern w:val="1"/>
      <w:sz w:val="26"/>
      <w:szCs w:val="26"/>
      <w:lang w:val="ru-RU" w:bidi="ar-SA"/>
    </w:rPr>
  </w:style>
  <w:style w:type="character" w:customStyle="1" w:styleId="40">
    <w:name w:val="Заголовок 4 Знак"/>
    <w:link w:val="4"/>
    <w:rsid w:val="00702A9C"/>
    <w:rPr>
      <w:rFonts w:eastAsia="Lucida Sans Unicode"/>
      <w:b/>
      <w:bCs/>
      <w:kern w:val="1"/>
      <w:sz w:val="28"/>
      <w:szCs w:val="28"/>
      <w:lang w:val="ru-RU" w:bidi="ar-SA"/>
    </w:rPr>
  </w:style>
  <w:style w:type="character" w:customStyle="1" w:styleId="50">
    <w:name w:val="Заголовок 5 Знак"/>
    <w:link w:val="5"/>
    <w:semiHidden/>
    <w:rsid w:val="00702A9C"/>
    <w:rPr>
      <w:rFonts w:ascii="Calibri" w:hAnsi="Calibri"/>
      <w:b/>
      <w:bCs/>
      <w:i/>
      <w:iCs/>
      <w:sz w:val="26"/>
      <w:szCs w:val="26"/>
      <w:lang w:val="ru-RU" w:eastAsia="ru-RU" w:bidi="ar-SA"/>
    </w:rPr>
  </w:style>
  <w:style w:type="character" w:customStyle="1" w:styleId="60">
    <w:name w:val="Заголовок 6 Знак"/>
    <w:link w:val="6"/>
    <w:rsid w:val="00702A9C"/>
    <w:rPr>
      <w:b/>
      <w:bCs/>
      <w:sz w:val="22"/>
      <w:szCs w:val="22"/>
      <w:lang w:val="ru-RU" w:eastAsia="ru-RU" w:bidi="ar-SA"/>
    </w:rPr>
  </w:style>
  <w:style w:type="character" w:customStyle="1" w:styleId="70">
    <w:name w:val="Заголовок 7 Знак"/>
    <w:link w:val="7"/>
    <w:semiHidden/>
    <w:rsid w:val="00702A9C"/>
    <w:rPr>
      <w:rFonts w:ascii="Calibri" w:hAnsi="Calibri"/>
      <w:sz w:val="24"/>
      <w:szCs w:val="24"/>
      <w:lang w:val="ru-RU" w:eastAsia="ru-RU" w:bidi="ar-SA"/>
    </w:rPr>
  </w:style>
  <w:style w:type="table" w:styleId="a4">
    <w:name w:val="Table Grid"/>
    <w:basedOn w:val="a2"/>
    <w:uiPriority w:val="59"/>
    <w:rsid w:val="001B57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0"/>
    <w:rsid w:val="00CA0784"/>
    <w:pPr>
      <w:spacing w:before="100" w:beforeAutospacing="1" w:after="100" w:afterAutospacing="1"/>
    </w:pPr>
  </w:style>
  <w:style w:type="paragraph" w:styleId="21">
    <w:name w:val="Body Text 2"/>
    <w:basedOn w:val="a0"/>
    <w:rsid w:val="006D5062"/>
    <w:pPr>
      <w:spacing w:after="120" w:line="480" w:lineRule="auto"/>
    </w:pPr>
  </w:style>
  <w:style w:type="paragraph" w:styleId="31">
    <w:name w:val="Body Text 3"/>
    <w:basedOn w:val="a0"/>
    <w:rsid w:val="006D5062"/>
    <w:pPr>
      <w:spacing w:after="120"/>
    </w:pPr>
    <w:rPr>
      <w:sz w:val="16"/>
      <w:szCs w:val="16"/>
    </w:rPr>
  </w:style>
  <w:style w:type="character" w:styleId="a5">
    <w:name w:val="Hyperlink"/>
    <w:rsid w:val="008B781A"/>
    <w:rPr>
      <w:color w:val="0000FF"/>
      <w:u w:val="single"/>
    </w:rPr>
  </w:style>
  <w:style w:type="character" w:customStyle="1" w:styleId="text1">
    <w:name w:val="text1"/>
    <w:rsid w:val="00B52ADF"/>
    <w:rPr>
      <w:rFonts w:ascii="Verdana" w:hAnsi="Verdana" w:hint="default"/>
      <w:sz w:val="20"/>
      <w:szCs w:val="20"/>
    </w:rPr>
  </w:style>
  <w:style w:type="paragraph" w:customStyle="1" w:styleId="a6">
    <w:name w:val="Содержимое таблицы"/>
    <w:basedOn w:val="a0"/>
    <w:rsid w:val="00702A9C"/>
    <w:pPr>
      <w:widowControl w:val="0"/>
      <w:suppressLineNumbers/>
      <w:suppressAutoHyphens/>
    </w:pPr>
    <w:rPr>
      <w:rFonts w:eastAsia="Lucida Sans Unicode"/>
      <w:kern w:val="1"/>
    </w:rPr>
  </w:style>
  <w:style w:type="paragraph" w:styleId="a7">
    <w:name w:val="Normal (Web)"/>
    <w:basedOn w:val="a0"/>
    <w:uiPriority w:val="99"/>
    <w:rsid w:val="00702A9C"/>
    <w:pPr>
      <w:spacing w:before="100" w:beforeAutospacing="1" w:after="100" w:afterAutospacing="1"/>
    </w:pPr>
    <w:rPr>
      <w:rFonts w:ascii="Arial Unicode MS" w:eastAsia="Arial Unicode MS" w:hAnsi="Arial Unicode MS" w:cs="Arial Unicode MS"/>
      <w:color w:val="000000"/>
    </w:rPr>
  </w:style>
  <w:style w:type="paragraph" w:styleId="a8">
    <w:name w:val="Body Text"/>
    <w:basedOn w:val="a0"/>
    <w:link w:val="a9"/>
    <w:unhideWhenUsed/>
    <w:rsid w:val="00702A9C"/>
    <w:pPr>
      <w:spacing w:after="120" w:line="276" w:lineRule="auto"/>
    </w:pPr>
    <w:rPr>
      <w:rFonts w:ascii="Calibri" w:hAnsi="Calibri"/>
      <w:sz w:val="22"/>
      <w:szCs w:val="22"/>
    </w:rPr>
  </w:style>
  <w:style w:type="character" w:customStyle="1" w:styleId="a9">
    <w:name w:val="Основной текст Знак"/>
    <w:link w:val="a8"/>
    <w:semiHidden/>
    <w:rsid w:val="00702A9C"/>
    <w:rPr>
      <w:rFonts w:ascii="Calibri" w:hAnsi="Calibri"/>
      <w:sz w:val="22"/>
      <w:szCs w:val="22"/>
      <w:lang w:val="ru-RU" w:eastAsia="ru-RU" w:bidi="ar-SA"/>
    </w:rPr>
  </w:style>
  <w:style w:type="paragraph" w:styleId="aa">
    <w:name w:val="List Paragraph"/>
    <w:basedOn w:val="a0"/>
    <w:uiPriority w:val="34"/>
    <w:qFormat/>
    <w:rsid w:val="00702A9C"/>
    <w:pPr>
      <w:ind w:left="720"/>
      <w:contextualSpacing/>
    </w:pPr>
  </w:style>
  <w:style w:type="paragraph" w:styleId="ab">
    <w:name w:val="No Spacing"/>
    <w:qFormat/>
    <w:rsid w:val="00702A9C"/>
    <w:rPr>
      <w:sz w:val="24"/>
      <w:szCs w:val="24"/>
    </w:rPr>
  </w:style>
  <w:style w:type="paragraph" w:styleId="22">
    <w:name w:val="Body Text Indent 2"/>
    <w:basedOn w:val="a0"/>
    <w:link w:val="23"/>
    <w:rsid w:val="00702A9C"/>
    <w:pPr>
      <w:widowControl w:val="0"/>
      <w:suppressAutoHyphens/>
      <w:spacing w:after="120" w:line="480" w:lineRule="auto"/>
      <w:ind w:left="283"/>
    </w:pPr>
    <w:rPr>
      <w:rFonts w:eastAsia="Lucida Sans Unicode"/>
      <w:kern w:val="1"/>
    </w:rPr>
  </w:style>
  <w:style w:type="character" w:customStyle="1" w:styleId="23">
    <w:name w:val="Основной текст с отступом 2 Знак"/>
    <w:link w:val="22"/>
    <w:rsid w:val="00702A9C"/>
    <w:rPr>
      <w:rFonts w:eastAsia="Lucida Sans Unicode"/>
      <w:kern w:val="1"/>
      <w:sz w:val="24"/>
      <w:szCs w:val="24"/>
      <w:lang w:val="ru-RU" w:bidi="ar-SA"/>
    </w:rPr>
  </w:style>
  <w:style w:type="character" w:styleId="ac">
    <w:name w:val="Emphasis"/>
    <w:qFormat/>
    <w:rsid w:val="00702A9C"/>
    <w:rPr>
      <w:i/>
      <w:iCs/>
    </w:rPr>
  </w:style>
  <w:style w:type="paragraph" w:customStyle="1" w:styleId="body">
    <w:name w:val="body"/>
    <w:basedOn w:val="a0"/>
    <w:rsid w:val="00702A9C"/>
    <w:pPr>
      <w:spacing w:before="100" w:beforeAutospacing="1" w:after="100" w:afterAutospacing="1"/>
    </w:pPr>
  </w:style>
  <w:style w:type="paragraph" w:customStyle="1" w:styleId="bodytext">
    <w:name w:val="bodytext"/>
    <w:basedOn w:val="a0"/>
    <w:rsid w:val="00702A9C"/>
    <w:pPr>
      <w:spacing w:before="100" w:beforeAutospacing="1" w:after="100" w:afterAutospacing="1"/>
    </w:pPr>
  </w:style>
  <w:style w:type="paragraph" w:customStyle="1" w:styleId="western">
    <w:name w:val="western"/>
    <w:basedOn w:val="a0"/>
    <w:rsid w:val="00702A9C"/>
    <w:pPr>
      <w:spacing w:before="100" w:beforeAutospacing="1" w:after="100" w:afterAutospacing="1"/>
    </w:pPr>
  </w:style>
  <w:style w:type="character" w:customStyle="1" w:styleId="WW8Num1z0">
    <w:name w:val="WW8Num1z0"/>
    <w:rsid w:val="00702A9C"/>
    <w:rPr>
      <w:rFonts w:ascii="Symbol" w:hAnsi="Symbol"/>
    </w:rPr>
  </w:style>
  <w:style w:type="character" w:customStyle="1" w:styleId="WW8Num2z0">
    <w:name w:val="WW8Num2z0"/>
    <w:rsid w:val="00702A9C"/>
    <w:rPr>
      <w:rFonts w:ascii="Symbol" w:hAnsi="Symbol"/>
    </w:rPr>
  </w:style>
  <w:style w:type="character" w:customStyle="1" w:styleId="WW8Num4z0">
    <w:name w:val="WW8Num4z0"/>
    <w:rsid w:val="00702A9C"/>
    <w:rPr>
      <w:rFonts w:ascii="Symbol" w:hAnsi="Symbol"/>
    </w:rPr>
  </w:style>
  <w:style w:type="character" w:customStyle="1" w:styleId="WW8Num5z0">
    <w:name w:val="WW8Num5z0"/>
    <w:rsid w:val="00702A9C"/>
    <w:rPr>
      <w:sz w:val="28"/>
      <w:szCs w:val="34"/>
    </w:rPr>
  </w:style>
  <w:style w:type="character" w:customStyle="1" w:styleId="WW8Num6z0">
    <w:name w:val="WW8Num6z0"/>
    <w:rsid w:val="00702A9C"/>
    <w:rPr>
      <w:sz w:val="28"/>
      <w:szCs w:val="34"/>
    </w:rPr>
  </w:style>
  <w:style w:type="character" w:customStyle="1" w:styleId="WW8Num7z0">
    <w:name w:val="WW8Num7z0"/>
    <w:rsid w:val="00702A9C"/>
    <w:rPr>
      <w:sz w:val="28"/>
      <w:szCs w:val="34"/>
    </w:rPr>
  </w:style>
  <w:style w:type="character" w:customStyle="1" w:styleId="WW8Num8z0">
    <w:name w:val="WW8Num8z0"/>
    <w:rsid w:val="00702A9C"/>
    <w:rPr>
      <w:rFonts w:ascii="Wingdings" w:hAnsi="Wingdings" w:cs="StarSymbol"/>
      <w:sz w:val="18"/>
      <w:szCs w:val="18"/>
    </w:rPr>
  </w:style>
  <w:style w:type="character" w:customStyle="1" w:styleId="WW8Num8z1">
    <w:name w:val="WW8Num8z1"/>
    <w:rsid w:val="00702A9C"/>
    <w:rPr>
      <w:rFonts w:ascii="Wingdings 2" w:hAnsi="Wingdings 2" w:cs="StarSymbol"/>
      <w:sz w:val="18"/>
      <w:szCs w:val="18"/>
    </w:rPr>
  </w:style>
  <w:style w:type="character" w:customStyle="1" w:styleId="WW8Num8z2">
    <w:name w:val="WW8Num8z2"/>
    <w:rsid w:val="00702A9C"/>
    <w:rPr>
      <w:rFonts w:ascii="StarSymbol" w:hAnsi="StarSymbol" w:cs="StarSymbol"/>
      <w:sz w:val="18"/>
      <w:szCs w:val="18"/>
    </w:rPr>
  </w:style>
  <w:style w:type="character" w:customStyle="1" w:styleId="WW8Num9z0">
    <w:name w:val="WW8Num9z0"/>
    <w:rsid w:val="00702A9C"/>
    <w:rPr>
      <w:rFonts w:ascii="Wingdings" w:hAnsi="Wingdings" w:cs="StarSymbol"/>
      <w:sz w:val="18"/>
      <w:szCs w:val="18"/>
    </w:rPr>
  </w:style>
  <w:style w:type="character" w:customStyle="1" w:styleId="WW8Num10z0">
    <w:name w:val="WW8Num10z0"/>
    <w:rsid w:val="00702A9C"/>
    <w:rPr>
      <w:sz w:val="28"/>
      <w:szCs w:val="34"/>
    </w:rPr>
  </w:style>
  <w:style w:type="character" w:customStyle="1" w:styleId="WW8Num10z1">
    <w:name w:val="WW8Num10z1"/>
    <w:rsid w:val="00702A9C"/>
    <w:rPr>
      <w:rFonts w:ascii="Wingdings 2" w:hAnsi="Wingdings 2" w:cs="StarSymbol"/>
      <w:sz w:val="18"/>
      <w:szCs w:val="18"/>
    </w:rPr>
  </w:style>
  <w:style w:type="character" w:customStyle="1" w:styleId="WW8Num10z2">
    <w:name w:val="WW8Num10z2"/>
    <w:rsid w:val="00702A9C"/>
    <w:rPr>
      <w:rFonts w:ascii="StarSymbol" w:hAnsi="StarSymbol" w:cs="StarSymbol"/>
      <w:sz w:val="18"/>
      <w:szCs w:val="18"/>
    </w:rPr>
  </w:style>
  <w:style w:type="character" w:customStyle="1" w:styleId="WW8Num11z0">
    <w:name w:val="WW8Num11z0"/>
    <w:rsid w:val="00702A9C"/>
    <w:rPr>
      <w:sz w:val="28"/>
      <w:szCs w:val="34"/>
    </w:rPr>
  </w:style>
  <w:style w:type="character" w:customStyle="1" w:styleId="WW8Num11z1">
    <w:name w:val="WW8Num11z1"/>
    <w:rsid w:val="00702A9C"/>
    <w:rPr>
      <w:rFonts w:ascii="Wingdings 2" w:hAnsi="Wingdings 2" w:cs="StarSymbol"/>
      <w:sz w:val="18"/>
      <w:szCs w:val="18"/>
    </w:rPr>
  </w:style>
  <w:style w:type="character" w:customStyle="1" w:styleId="WW8Num11z2">
    <w:name w:val="WW8Num11z2"/>
    <w:rsid w:val="00702A9C"/>
    <w:rPr>
      <w:rFonts w:ascii="StarSymbol" w:hAnsi="StarSymbol" w:cs="StarSymbol"/>
      <w:sz w:val="18"/>
      <w:szCs w:val="18"/>
    </w:rPr>
  </w:style>
  <w:style w:type="character" w:customStyle="1" w:styleId="WW8Num12z0">
    <w:name w:val="WW8Num12z0"/>
    <w:rsid w:val="00702A9C"/>
    <w:rPr>
      <w:rFonts w:ascii="Wingdings" w:hAnsi="Wingdings" w:cs="StarSymbol"/>
      <w:sz w:val="18"/>
      <w:szCs w:val="18"/>
    </w:rPr>
  </w:style>
  <w:style w:type="character" w:customStyle="1" w:styleId="WW8Num12z1">
    <w:name w:val="WW8Num12z1"/>
    <w:rsid w:val="00702A9C"/>
    <w:rPr>
      <w:rFonts w:ascii="Wingdings 2" w:hAnsi="Wingdings 2" w:cs="StarSymbol"/>
      <w:sz w:val="18"/>
      <w:szCs w:val="18"/>
    </w:rPr>
  </w:style>
  <w:style w:type="character" w:customStyle="1" w:styleId="WW8Num12z2">
    <w:name w:val="WW8Num12z2"/>
    <w:rsid w:val="00702A9C"/>
    <w:rPr>
      <w:rFonts w:ascii="StarSymbol" w:hAnsi="StarSymbol" w:cs="StarSymbol"/>
      <w:sz w:val="18"/>
      <w:szCs w:val="18"/>
    </w:rPr>
  </w:style>
  <w:style w:type="character" w:customStyle="1" w:styleId="WW8Num13z0">
    <w:name w:val="WW8Num13z0"/>
    <w:rsid w:val="00702A9C"/>
    <w:rPr>
      <w:rFonts w:ascii="Symbol" w:hAnsi="Symbol"/>
    </w:rPr>
  </w:style>
  <w:style w:type="character" w:customStyle="1" w:styleId="WW8Num13z1">
    <w:name w:val="WW8Num13z1"/>
    <w:rsid w:val="00702A9C"/>
    <w:rPr>
      <w:rFonts w:ascii="Wingdings 2" w:hAnsi="Wingdings 2" w:cs="StarSymbol"/>
      <w:sz w:val="18"/>
      <w:szCs w:val="18"/>
    </w:rPr>
  </w:style>
  <w:style w:type="character" w:customStyle="1" w:styleId="WW8Num13z2">
    <w:name w:val="WW8Num13z2"/>
    <w:rsid w:val="00702A9C"/>
    <w:rPr>
      <w:rFonts w:ascii="StarSymbol" w:hAnsi="StarSymbol" w:cs="StarSymbol"/>
      <w:sz w:val="18"/>
      <w:szCs w:val="18"/>
    </w:rPr>
  </w:style>
  <w:style w:type="character" w:customStyle="1" w:styleId="WW8Num14z0">
    <w:name w:val="WW8Num14z0"/>
    <w:rsid w:val="00702A9C"/>
    <w:rPr>
      <w:rFonts w:ascii="Wingdings" w:hAnsi="Wingdings" w:cs="StarSymbol"/>
      <w:sz w:val="18"/>
      <w:szCs w:val="18"/>
    </w:rPr>
  </w:style>
  <w:style w:type="character" w:customStyle="1" w:styleId="WW8Num14z1">
    <w:name w:val="WW8Num14z1"/>
    <w:rsid w:val="00702A9C"/>
    <w:rPr>
      <w:rFonts w:ascii="Wingdings 2" w:hAnsi="Wingdings 2" w:cs="StarSymbol"/>
      <w:sz w:val="18"/>
      <w:szCs w:val="18"/>
    </w:rPr>
  </w:style>
  <w:style w:type="character" w:customStyle="1" w:styleId="WW8Num14z2">
    <w:name w:val="WW8Num14z2"/>
    <w:rsid w:val="00702A9C"/>
    <w:rPr>
      <w:rFonts w:ascii="StarSymbol" w:hAnsi="StarSymbol" w:cs="StarSymbol"/>
      <w:sz w:val="18"/>
      <w:szCs w:val="18"/>
    </w:rPr>
  </w:style>
  <w:style w:type="character" w:customStyle="1" w:styleId="Absatz-Standardschriftart">
    <w:name w:val="Absatz-Standardschriftart"/>
    <w:rsid w:val="00702A9C"/>
  </w:style>
  <w:style w:type="character" w:customStyle="1" w:styleId="WW8Num15z0">
    <w:name w:val="WW8Num15z0"/>
    <w:rsid w:val="00702A9C"/>
    <w:rPr>
      <w:rFonts w:ascii="Wingdings" w:hAnsi="Wingdings" w:cs="StarSymbol"/>
      <w:sz w:val="18"/>
      <w:szCs w:val="18"/>
    </w:rPr>
  </w:style>
  <w:style w:type="character" w:customStyle="1" w:styleId="WW-Absatz-Standardschriftart">
    <w:name w:val="WW-Absatz-Standardschriftart"/>
    <w:rsid w:val="00702A9C"/>
  </w:style>
  <w:style w:type="character" w:customStyle="1" w:styleId="WW8Num15z1">
    <w:name w:val="WW8Num15z1"/>
    <w:rsid w:val="00702A9C"/>
    <w:rPr>
      <w:rFonts w:ascii="Wingdings 2" w:hAnsi="Wingdings 2" w:cs="StarSymbol"/>
      <w:sz w:val="18"/>
      <w:szCs w:val="18"/>
    </w:rPr>
  </w:style>
  <w:style w:type="character" w:customStyle="1" w:styleId="WW8Num15z2">
    <w:name w:val="WW8Num15z2"/>
    <w:rsid w:val="00702A9C"/>
    <w:rPr>
      <w:rFonts w:ascii="StarSymbol" w:hAnsi="StarSymbol" w:cs="StarSymbol"/>
      <w:sz w:val="18"/>
      <w:szCs w:val="18"/>
    </w:rPr>
  </w:style>
  <w:style w:type="character" w:customStyle="1" w:styleId="WW8Num16z0">
    <w:name w:val="WW8Num16z0"/>
    <w:rsid w:val="00702A9C"/>
    <w:rPr>
      <w:rFonts w:ascii="Wingdings" w:hAnsi="Wingdings" w:cs="StarSymbol"/>
      <w:sz w:val="18"/>
      <w:szCs w:val="18"/>
    </w:rPr>
  </w:style>
  <w:style w:type="character" w:customStyle="1" w:styleId="WW8Num17z0">
    <w:name w:val="WW8Num17z0"/>
    <w:rsid w:val="00702A9C"/>
    <w:rPr>
      <w:rFonts w:ascii="Wingdings" w:hAnsi="Wingdings" w:cs="StarSymbol"/>
      <w:sz w:val="18"/>
      <w:szCs w:val="18"/>
    </w:rPr>
  </w:style>
  <w:style w:type="character" w:customStyle="1" w:styleId="WW-Absatz-Standardschriftart1">
    <w:name w:val="WW-Absatz-Standardschriftart1"/>
    <w:rsid w:val="00702A9C"/>
  </w:style>
  <w:style w:type="character" w:customStyle="1" w:styleId="WW-Absatz-Standardschriftart11">
    <w:name w:val="WW-Absatz-Standardschriftart11"/>
    <w:rsid w:val="00702A9C"/>
  </w:style>
  <w:style w:type="character" w:customStyle="1" w:styleId="WW-Absatz-Standardschriftart111">
    <w:name w:val="WW-Absatz-Standardschriftart111"/>
    <w:rsid w:val="00702A9C"/>
  </w:style>
  <w:style w:type="character" w:customStyle="1" w:styleId="WW8Num9z1">
    <w:name w:val="WW8Num9z1"/>
    <w:rsid w:val="00702A9C"/>
    <w:rPr>
      <w:rFonts w:ascii="Wingdings 2" w:hAnsi="Wingdings 2" w:cs="StarSymbol"/>
      <w:sz w:val="18"/>
      <w:szCs w:val="18"/>
    </w:rPr>
  </w:style>
  <w:style w:type="character" w:customStyle="1" w:styleId="WW8Num9z2">
    <w:name w:val="WW8Num9z2"/>
    <w:rsid w:val="00702A9C"/>
    <w:rPr>
      <w:rFonts w:ascii="StarSymbol" w:hAnsi="StarSymbol" w:cs="StarSymbol"/>
      <w:sz w:val="18"/>
      <w:szCs w:val="18"/>
    </w:rPr>
  </w:style>
  <w:style w:type="character" w:customStyle="1" w:styleId="WW8Num16z1">
    <w:name w:val="WW8Num16z1"/>
    <w:rsid w:val="00702A9C"/>
    <w:rPr>
      <w:rFonts w:ascii="Wingdings 2" w:hAnsi="Wingdings 2" w:cs="StarSymbol"/>
      <w:sz w:val="18"/>
      <w:szCs w:val="18"/>
    </w:rPr>
  </w:style>
  <w:style w:type="character" w:customStyle="1" w:styleId="WW8Num16z2">
    <w:name w:val="WW8Num16z2"/>
    <w:rsid w:val="00702A9C"/>
    <w:rPr>
      <w:rFonts w:ascii="StarSymbol" w:hAnsi="StarSymbol" w:cs="StarSymbol"/>
      <w:sz w:val="18"/>
      <w:szCs w:val="18"/>
    </w:rPr>
  </w:style>
  <w:style w:type="character" w:customStyle="1" w:styleId="WW8Num17z1">
    <w:name w:val="WW8Num17z1"/>
    <w:rsid w:val="00702A9C"/>
    <w:rPr>
      <w:rFonts w:ascii="Wingdings 2" w:hAnsi="Wingdings 2" w:cs="StarSymbol"/>
      <w:sz w:val="18"/>
      <w:szCs w:val="18"/>
    </w:rPr>
  </w:style>
  <w:style w:type="character" w:customStyle="1" w:styleId="WW8Num17z2">
    <w:name w:val="WW8Num17z2"/>
    <w:rsid w:val="00702A9C"/>
    <w:rPr>
      <w:rFonts w:ascii="StarSymbol" w:hAnsi="StarSymbol" w:cs="StarSymbol"/>
      <w:sz w:val="18"/>
      <w:szCs w:val="18"/>
    </w:rPr>
  </w:style>
  <w:style w:type="character" w:customStyle="1" w:styleId="WW8Num18z0">
    <w:name w:val="WW8Num18z0"/>
    <w:rsid w:val="00702A9C"/>
    <w:rPr>
      <w:rFonts w:ascii="Wingdings" w:hAnsi="Wingdings" w:cs="StarSymbol"/>
      <w:sz w:val="18"/>
      <w:szCs w:val="18"/>
    </w:rPr>
  </w:style>
  <w:style w:type="character" w:customStyle="1" w:styleId="WW8Num18z1">
    <w:name w:val="WW8Num18z1"/>
    <w:rsid w:val="00702A9C"/>
    <w:rPr>
      <w:rFonts w:ascii="Wingdings 2" w:hAnsi="Wingdings 2" w:cs="StarSymbol"/>
      <w:sz w:val="18"/>
      <w:szCs w:val="18"/>
    </w:rPr>
  </w:style>
  <w:style w:type="character" w:customStyle="1" w:styleId="WW8Num18z2">
    <w:name w:val="WW8Num18z2"/>
    <w:rsid w:val="00702A9C"/>
    <w:rPr>
      <w:rFonts w:ascii="StarSymbol" w:hAnsi="StarSymbol" w:cs="StarSymbol"/>
      <w:sz w:val="18"/>
      <w:szCs w:val="18"/>
    </w:rPr>
  </w:style>
  <w:style w:type="character" w:customStyle="1" w:styleId="WW-Absatz-Standardschriftart1111">
    <w:name w:val="WW-Absatz-Standardschriftart1111"/>
    <w:rsid w:val="00702A9C"/>
  </w:style>
  <w:style w:type="character" w:customStyle="1" w:styleId="WW-Absatz-Standardschriftart11111">
    <w:name w:val="WW-Absatz-Standardschriftart11111"/>
    <w:rsid w:val="00702A9C"/>
  </w:style>
  <w:style w:type="character" w:customStyle="1" w:styleId="WW-Absatz-Standardschriftart111111">
    <w:name w:val="WW-Absatz-Standardschriftart111111"/>
    <w:rsid w:val="00702A9C"/>
  </w:style>
  <w:style w:type="character" w:customStyle="1" w:styleId="WW-Absatz-Standardschriftart1111111">
    <w:name w:val="WW-Absatz-Standardschriftart1111111"/>
    <w:rsid w:val="00702A9C"/>
  </w:style>
  <w:style w:type="character" w:customStyle="1" w:styleId="WW-Absatz-Standardschriftart11111111">
    <w:name w:val="WW-Absatz-Standardschriftart11111111"/>
    <w:rsid w:val="00702A9C"/>
  </w:style>
  <w:style w:type="character" w:customStyle="1" w:styleId="WW-Absatz-Standardschriftart111111111">
    <w:name w:val="WW-Absatz-Standardschriftart111111111"/>
    <w:rsid w:val="00702A9C"/>
  </w:style>
  <w:style w:type="character" w:customStyle="1" w:styleId="WW-Absatz-Standardschriftart1111111111">
    <w:name w:val="WW-Absatz-Standardschriftart1111111111"/>
    <w:rsid w:val="00702A9C"/>
  </w:style>
  <w:style w:type="character" w:customStyle="1" w:styleId="WW-Absatz-Standardschriftart11111111111">
    <w:name w:val="WW-Absatz-Standardschriftart11111111111"/>
    <w:rsid w:val="00702A9C"/>
  </w:style>
  <w:style w:type="character" w:customStyle="1" w:styleId="WW8Num3z0">
    <w:name w:val="WW8Num3z0"/>
    <w:rsid w:val="00702A9C"/>
    <w:rPr>
      <w:rFonts w:ascii="StarSymbol" w:hAnsi="StarSymbol"/>
    </w:rPr>
  </w:style>
  <w:style w:type="character" w:customStyle="1" w:styleId="WW8Num19z0">
    <w:name w:val="WW8Num19z0"/>
    <w:rsid w:val="00702A9C"/>
    <w:rPr>
      <w:rFonts w:ascii="Symbol" w:hAnsi="Symbol"/>
    </w:rPr>
  </w:style>
  <w:style w:type="character" w:customStyle="1" w:styleId="WW8Num19z1">
    <w:name w:val="WW8Num19z1"/>
    <w:rsid w:val="00702A9C"/>
    <w:rPr>
      <w:rFonts w:ascii="Courier New" w:hAnsi="Courier New" w:cs="Courier New"/>
    </w:rPr>
  </w:style>
  <w:style w:type="character" w:customStyle="1" w:styleId="WW8Num19z2">
    <w:name w:val="WW8Num19z2"/>
    <w:rsid w:val="00702A9C"/>
    <w:rPr>
      <w:rFonts w:ascii="Wingdings" w:hAnsi="Wingdings"/>
    </w:rPr>
  </w:style>
  <w:style w:type="character" w:customStyle="1" w:styleId="ad">
    <w:name w:val="Символ нумерации"/>
    <w:rsid w:val="00702A9C"/>
    <w:rPr>
      <w:sz w:val="28"/>
      <w:szCs w:val="34"/>
    </w:rPr>
  </w:style>
  <w:style w:type="character" w:customStyle="1" w:styleId="ae">
    <w:name w:val="Маркеры списка"/>
    <w:rsid w:val="00702A9C"/>
    <w:rPr>
      <w:rFonts w:ascii="StarSymbol" w:eastAsia="StarSymbol" w:hAnsi="StarSymbol" w:cs="StarSymbol"/>
      <w:sz w:val="18"/>
      <w:szCs w:val="18"/>
    </w:rPr>
  </w:style>
  <w:style w:type="character" w:customStyle="1" w:styleId="WW8Num22z0">
    <w:name w:val="WW8Num22z0"/>
    <w:rsid w:val="00702A9C"/>
    <w:rPr>
      <w:rFonts w:ascii="Symbol" w:hAnsi="Symbol"/>
    </w:rPr>
  </w:style>
  <w:style w:type="character" w:customStyle="1" w:styleId="WW8Num22z1">
    <w:name w:val="WW8Num22z1"/>
    <w:rsid w:val="00702A9C"/>
    <w:rPr>
      <w:rFonts w:ascii="Courier New" w:hAnsi="Courier New" w:cs="Courier New"/>
    </w:rPr>
  </w:style>
  <w:style w:type="character" w:customStyle="1" w:styleId="WW8Num22z2">
    <w:name w:val="WW8Num22z2"/>
    <w:rsid w:val="00702A9C"/>
    <w:rPr>
      <w:rFonts w:ascii="Wingdings" w:hAnsi="Wingdings"/>
    </w:rPr>
  </w:style>
  <w:style w:type="paragraph" w:customStyle="1" w:styleId="af">
    <w:name w:val="Заголовок"/>
    <w:basedOn w:val="a0"/>
    <w:next w:val="a8"/>
    <w:rsid w:val="00702A9C"/>
    <w:pPr>
      <w:keepNext/>
      <w:widowControl w:val="0"/>
      <w:suppressAutoHyphens/>
      <w:spacing w:before="240" w:after="120"/>
    </w:pPr>
    <w:rPr>
      <w:rFonts w:ascii="Arial" w:eastAsia="MS Mincho" w:hAnsi="Arial" w:cs="Tahoma"/>
      <w:kern w:val="1"/>
      <w:sz w:val="28"/>
      <w:szCs w:val="28"/>
    </w:rPr>
  </w:style>
  <w:style w:type="paragraph" w:styleId="af0">
    <w:name w:val="List"/>
    <w:basedOn w:val="a8"/>
    <w:rsid w:val="00702A9C"/>
    <w:pPr>
      <w:widowControl w:val="0"/>
      <w:suppressAutoHyphens/>
      <w:spacing w:line="240" w:lineRule="auto"/>
    </w:pPr>
    <w:rPr>
      <w:rFonts w:ascii="Arial" w:eastAsia="Arial Unicode MS" w:hAnsi="Arial" w:cs="Tahoma"/>
      <w:kern w:val="1"/>
      <w:sz w:val="20"/>
      <w:szCs w:val="24"/>
    </w:rPr>
  </w:style>
  <w:style w:type="paragraph" w:customStyle="1" w:styleId="11">
    <w:name w:val="Название1"/>
    <w:basedOn w:val="a0"/>
    <w:rsid w:val="00702A9C"/>
    <w:pPr>
      <w:widowControl w:val="0"/>
      <w:suppressLineNumbers/>
      <w:suppressAutoHyphens/>
      <w:spacing w:before="120" w:after="120"/>
    </w:pPr>
    <w:rPr>
      <w:rFonts w:ascii="Arial" w:eastAsia="Arial Unicode MS" w:hAnsi="Arial" w:cs="Tahoma"/>
      <w:i/>
      <w:iCs/>
      <w:kern w:val="1"/>
      <w:sz w:val="20"/>
    </w:rPr>
  </w:style>
  <w:style w:type="paragraph" w:customStyle="1" w:styleId="12">
    <w:name w:val="Указатель1"/>
    <w:basedOn w:val="a0"/>
    <w:rsid w:val="00702A9C"/>
    <w:pPr>
      <w:widowControl w:val="0"/>
      <w:suppressLineNumbers/>
      <w:suppressAutoHyphens/>
    </w:pPr>
    <w:rPr>
      <w:rFonts w:ascii="Arial" w:eastAsia="Arial Unicode MS" w:hAnsi="Arial" w:cs="Tahoma"/>
      <w:kern w:val="1"/>
      <w:sz w:val="20"/>
    </w:rPr>
  </w:style>
  <w:style w:type="paragraph" w:customStyle="1" w:styleId="FR3">
    <w:name w:val="FR3"/>
    <w:rsid w:val="00702A9C"/>
    <w:pPr>
      <w:widowControl w:val="0"/>
      <w:spacing w:line="300" w:lineRule="auto"/>
      <w:ind w:firstLine="220"/>
      <w:jc w:val="both"/>
    </w:pPr>
    <w:rPr>
      <w:rFonts w:ascii="Arial" w:hAnsi="Arial" w:cs="Arial"/>
      <w:i/>
      <w:iCs/>
      <w:sz w:val="16"/>
      <w:szCs w:val="16"/>
    </w:rPr>
  </w:style>
  <w:style w:type="paragraph" w:customStyle="1" w:styleId="310">
    <w:name w:val="Основной текст 31"/>
    <w:basedOn w:val="a0"/>
    <w:rsid w:val="00702A9C"/>
    <w:pPr>
      <w:widowControl w:val="0"/>
      <w:suppressAutoHyphens/>
      <w:jc w:val="both"/>
    </w:pPr>
    <w:rPr>
      <w:rFonts w:ascii="Arial" w:eastAsia="Arial Unicode MS" w:hAnsi="Arial"/>
      <w:kern w:val="1"/>
      <w:sz w:val="28"/>
    </w:rPr>
  </w:style>
  <w:style w:type="paragraph" w:styleId="af1">
    <w:name w:val="header"/>
    <w:basedOn w:val="a0"/>
    <w:link w:val="af2"/>
    <w:rsid w:val="00702A9C"/>
    <w:pPr>
      <w:widowControl w:val="0"/>
      <w:tabs>
        <w:tab w:val="center" w:pos="4677"/>
        <w:tab w:val="right" w:pos="9355"/>
      </w:tabs>
      <w:suppressAutoHyphens/>
    </w:pPr>
    <w:rPr>
      <w:rFonts w:eastAsia="Lucida Sans Unicode"/>
      <w:kern w:val="1"/>
    </w:rPr>
  </w:style>
  <w:style w:type="character" w:customStyle="1" w:styleId="af2">
    <w:name w:val="Верхний колонтитул Знак"/>
    <w:link w:val="af1"/>
    <w:rsid w:val="00702A9C"/>
    <w:rPr>
      <w:rFonts w:eastAsia="Lucida Sans Unicode"/>
      <w:kern w:val="1"/>
      <w:sz w:val="24"/>
      <w:szCs w:val="24"/>
      <w:lang w:val="ru-RU" w:bidi="ar-SA"/>
    </w:rPr>
  </w:style>
  <w:style w:type="paragraph" w:styleId="af3">
    <w:name w:val="footer"/>
    <w:basedOn w:val="a0"/>
    <w:link w:val="af4"/>
    <w:rsid w:val="00702A9C"/>
    <w:pPr>
      <w:widowControl w:val="0"/>
      <w:tabs>
        <w:tab w:val="center" w:pos="4677"/>
        <w:tab w:val="right" w:pos="9355"/>
      </w:tabs>
      <w:suppressAutoHyphens/>
    </w:pPr>
    <w:rPr>
      <w:rFonts w:eastAsia="Lucida Sans Unicode"/>
      <w:kern w:val="1"/>
    </w:rPr>
  </w:style>
  <w:style w:type="character" w:customStyle="1" w:styleId="af4">
    <w:name w:val="Нижний колонтитул Знак"/>
    <w:link w:val="af3"/>
    <w:rsid w:val="00702A9C"/>
    <w:rPr>
      <w:rFonts w:eastAsia="Lucida Sans Unicode"/>
      <w:kern w:val="1"/>
      <w:sz w:val="24"/>
      <w:szCs w:val="24"/>
      <w:lang w:val="ru-RU" w:bidi="ar-SA"/>
    </w:rPr>
  </w:style>
  <w:style w:type="character" w:styleId="af5">
    <w:name w:val="Strong"/>
    <w:qFormat/>
    <w:rsid w:val="00702A9C"/>
    <w:rPr>
      <w:b/>
      <w:bCs/>
    </w:rPr>
  </w:style>
  <w:style w:type="paragraph" w:customStyle="1" w:styleId="Style12">
    <w:name w:val="Style12"/>
    <w:basedOn w:val="a0"/>
    <w:rsid w:val="00702A9C"/>
    <w:pPr>
      <w:widowControl w:val="0"/>
      <w:autoSpaceDE w:val="0"/>
      <w:autoSpaceDN w:val="0"/>
      <w:adjustRightInd w:val="0"/>
      <w:spacing w:line="324" w:lineRule="exact"/>
    </w:pPr>
  </w:style>
  <w:style w:type="paragraph" w:customStyle="1" w:styleId="Style14">
    <w:name w:val="Style14"/>
    <w:basedOn w:val="a0"/>
    <w:rsid w:val="00702A9C"/>
    <w:pPr>
      <w:widowControl w:val="0"/>
      <w:autoSpaceDE w:val="0"/>
      <w:autoSpaceDN w:val="0"/>
      <w:adjustRightInd w:val="0"/>
      <w:spacing w:line="321" w:lineRule="exact"/>
      <w:ind w:firstLine="350"/>
      <w:jc w:val="both"/>
    </w:pPr>
  </w:style>
  <w:style w:type="character" w:customStyle="1" w:styleId="FontStyle39">
    <w:name w:val="Font Style39"/>
    <w:rsid w:val="00702A9C"/>
    <w:rPr>
      <w:rFonts w:ascii="Times New Roman" w:hAnsi="Times New Roman" w:cs="Times New Roman"/>
      <w:sz w:val="26"/>
      <w:szCs w:val="26"/>
    </w:rPr>
  </w:style>
  <w:style w:type="paragraph" w:customStyle="1" w:styleId="Heading">
    <w:name w:val="Heading"/>
    <w:rsid w:val="00702A9C"/>
    <w:pPr>
      <w:widowControl w:val="0"/>
      <w:autoSpaceDE w:val="0"/>
      <w:autoSpaceDN w:val="0"/>
      <w:adjustRightInd w:val="0"/>
    </w:pPr>
    <w:rPr>
      <w:rFonts w:ascii="Arial" w:hAnsi="Arial" w:cs="Arial"/>
      <w:b/>
      <w:bCs/>
      <w:sz w:val="22"/>
      <w:szCs w:val="22"/>
    </w:rPr>
  </w:style>
  <w:style w:type="character" w:styleId="af6">
    <w:name w:val="page number"/>
    <w:basedOn w:val="a1"/>
    <w:rsid w:val="00702A9C"/>
  </w:style>
  <w:style w:type="paragraph" w:customStyle="1" w:styleId="af7">
    <w:name w:val="Саня"/>
    <w:basedOn w:val="a0"/>
    <w:autoRedefine/>
    <w:rsid w:val="00980ED0"/>
    <w:pPr>
      <w:widowControl w:val="0"/>
      <w:autoSpaceDE w:val="0"/>
      <w:autoSpaceDN w:val="0"/>
      <w:adjustRightInd w:val="0"/>
      <w:spacing w:line="360" w:lineRule="auto"/>
      <w:ind w:right="6" w:firstLine="567"/>
      <w:jc w:val="both"/>
    </w:pPr>
    <w:rPr>
      <w:sz w:val="28"/>
      <w:szCs w:val="20"/>
    </w:rPr>
  </w:style>
  <w:style w:type="paragraph" w:customStyle="1" w:styleId="a">
    <w:name w:val="госы"/>
    <w:basedOn w:val="af7"/>
    <w:rsid w:val="00980ED0"/>
    <w:pPr>
      <w:numPr>
        <w:numId w:val="7"/>
      </w:numPr>
      <w:shd w:val="clear" w:color="auto" w:fill="FFFFFF"/>
      <w:tabs>
        <w:tab w:val="left" w:pos="241"/>
        <w:tab w:val="left" w:pos="8820"/>
      </w:tabs>
      <w:spacing w:before="16" w:line="240" w:lineRule="auto"/>
      <w:ind w:right="0" w:firstLine="0"/>
    </w:pPr>
    <w:rPr>
      <w:bCs/>
      <w:spacing w:val="-3"/>
      <w:sz w:val="16"/>
      <w:szCs w:val="16"/>
    </w:rPr>
  </w:style>
  <w:style w:type="paragraph" w:customStyle="1" w:styleId="af8">
    <w:name w:val="сашин заголовок"/>
    <w:basedOn w:val="a0"/>
    <w:next w:val="af7"/>
    <w:rsid w:val="00980ED0"/>
    <w:pPr>
      <w:jc w:val="center"/>
    </w:pPr>
    <w:rPr>
      <w:rFonts w:ascii="Bookman Old Style" w:hAnsi="Bookman Old Style"/>
      <w:b/>
      <w:sz w:val="28"/>
    </w:rPr>
  </w:style>
  <w:style w:type="paragraph" w:styleId="af9">
    <w:name w:val="footnote text"/>
    <w:basedOn w:val="a0"/>
    <w:semiHidden/>
    <w:rsid w:val="00980ED0"/>
    <w:rPr>
      <w:sz w:val="20"/>
      <w:szCs w:val="20"/>
    </w:rPr>
  </w:style>
  <w:style w:type="character" w:styleId="afa">
    <w:name w:val="footnote reference"/>
    <w:semiHidden/>
    <w:rsid w:val="00980ED0"/>
    <w:rPr>
      <w:vertAlign w:val="superscript"/>
    </w:rPr>
  </w:style>
  <w:style w:type="character" w:customStyle="1" w:styleId="ztitle">
    <w:name w:val="ztitle"/>
    <w:basedOn w:val="a1"/>
    <w:rsid w:val="0034230E"/>
  </w:style>
  <w:style w:type="paragraph" w:customStyle="1" w:styleId="14">
    <w:name w:val="Обычный+ 14 пт"/>
    <w:aliases w:val="Черный"/>
    <w:basedOn w:val="1"/>
    <w:rsid w:val="00B06802"/>
    <w:pPr>
      <w:jc w:val="both"/>
    </w:pPr>
    <w:rPr>
      <w:rFonts w:eastAsia="Lucida Sans Unicode"/>
      <w:b w:val="0"/>
      <w:bCs w:val="0"/>
      <w:color w:val="000000"/>
      <w:kern w:val="0"/>
      <w:sz w:val="28"/>
      <w:szCs w:val="28"/>
    </w:rPr>
  </w:style>
  <w:style w:type="paragraph" w:styleId="afb">
    <w:name w:val="Body Text Indent"/>
    <w:basedOn w:val="a0"/>
    <w:link w:val="afc"/>
    <w:rsid w:val="000D55EA"/>
    <w:pPr>
      <w:spacing w:after="120"/>
      <w:ind w:left="283"/>
    </w:pPr>
  </w:style>
  <w:style w:type="character" w:customStyle="1" w:styleId="afc">
    <w:name w:val="Основной текст с отступом Знак"/>
    <w:link w:val="afb"/>
    <w:rsid w:val="000D55EA"/>
    <w:rPr>
      <w:sz w:val="24"/>
      <w:szCs w:val="24"/>
    </w:rPr>
  </w:style>
  <w:style w:type="character" w:customStyle="1" w:styleId="afd">
    <w:name w:val="Основной текст_"/>
    <w:link w:val="41"/>
    <w:locked/>
    <w:rsid w:val="000D55EA"/>
    <w:rPr>
      <w:rFonts w:ascii="Century Schoolbook" w:eastAsia="Century Schoolbook" w:hAnsi="Century Schoolbook"/>
      <w:shd w:val="clear" w:color="auto" w:fill="FFFFFF"/>
    </w:rPr>
  </w:style>
  <w:style w:type="paragraph" w:customStyle="1" w:styleId="41">
    <w:name w:val="Основной текст4"/>
    <w:basedOn w:val="a0"/>
    <w:link w:val="afd"/>
    <w:rsid w:val="000D55EA"/>
    <w:pPr>
      <w:widowControl w:val="0"/>
      <w:shd w:val="clear" w:color="auto" w:fill="FFFFFF"/>
      <w:spacing w:after="180" w:line="211" w:lineRule="exact"/>
      <w:ind w:hanging="680"/>
      <w:jc w:val="center"/>
    </w:pPr>
    <w:rPr>
      <w:rFonts w:ascii="Century Schoolbook" w:eastAsia="Century Schoolbook" w:hAnsi="Century Schoolbook"/>
      <w:sz w:val="20"/>
      <w:szCs w:val="20"/>
    </w:rPr>
  </w:style>
  <w:style w:type="character" w:customStyle="1" w:styleId="apple-converted-space">
    <w:name w:val="apple-converted-space"/>
    <w:rsid w:val="000D55EA"/>
  </w:style>
  <w:style w:type="character" w:customStyle="1" w:styleId="apple-style-span">
    <w:name w:val="apple-style-span"/>
    <w:rsid w:val="000D55EA"/>
  </w:style>
  <w:style w:type="paragraph" w:styleId="24">
    <w:name w:val="List 2"/>
    <w:basedOn w:val="a0"/>
    <w:rsid w:val="007415C0"/>
    <w:pPr>
      <w:ind w:left="566" w:hanging="283"/>
      <w:contextualSpacing/>
    </w:pPr>
  </w:style>
  <w:style w:type="paragraph" w:customStyle="1" w:styleId="style2">
    <w:name w:val="style2"/>
    <w:basedOn w:val="a0"/>
    <w:rsid w:val="00E81953"/>
    <w:pPr>
      <w:spacing w:before="150" w:after="150"/>
      <w:ind w:left="150" w:right="150"/>
    </w:pPr>
  </w:style>
  <w:style w:type="character" w:customStyle="1" w:styleId="25">
    <w:name w:val="Основной текст (2)_"/>
    <w:link w:val="26"/>
    <w:locked/>
    <w:rsid w:val="00A801BC"/>
    <w:rPr>
      <w:b/>
      <w:bCs/>
      <w:shd w:val="clear" w:color="auto" w:fill="FFFFFF"/>
    </w:rPr>
  </w:style>
  <w:style w:type="paragraph" w:customStyle="1" w:styleId="26">
    <w:name w:val="Основной текст (2)"/>
    <w:basedOn w:val="a0"/>
    <w:link w:val="25"/>
    <w:rsid w:val="00A801BC"/>
    <w:pPr>
      <w:widowControl w:val="0"/>
      <w:shd w:val="clear" w:color="auto" w:fill="FFFFFF"/>
      <w:spacing w:line="288" w:lineRule="exact"/>
      <w:ind w:hanging="2040"/>
    </w:pPr>
    <w:rPr>
      <w:b/>
      <w:bCs/>
      <w:sz w:val="20"/>
      <w:szCs w:val="20"/>
    </w:rPr>
  </w:style>
  <w:style w:type="paragraph" w:customStyle="1" w:styleId="32">
    <w:name w:val="Основной текст3"/>
    <w:basedOn w:val="a0"/>
    <w:rsid w:val="00A801BC"/>
    <w:pPr>
      <w:widowControl w:val="0"/>
      <w:shd w:val="clear" w:color="auto" w:fill="FFFFFF"/>
      <w:spacing w:before="300" w:line="278" w:lineRule="exact"/>
      <w:ind w:hanging="400"/>
      <w:jc w:val="both"/>
    </w:pPr>
    <w:rPr>
      <w:sz w:val="20"/>
      <w:szCs w:val="20"/>
    </w:rPr>
  </w:style>
  <w:style w:type="character" w:customStyle="1" w:styleId="42">
    <w:name w:val="Основной текст (4)_"/>
    <w:link w:val="43"/>
    <w:locked/>
    <w:rsid w:val="00A801BC"/>
    <w:rPr>
      <w:b/>
      <w:bCs/>
      <w:i/>
      <w:iCs/>
      <w:shd w:val="clear" w:color="auto" w:fill="FFFFFF"/>
    </w:rPr>
  </w:style>
  <w:style w:type="paragraph" w:customStyle="1" w:styleId="43">
    <w:name w:val="Основной текст (4)"/>
    <w:basedOn w:val="a0"/>
    <w:link w:val="42"/>
    <w:rsid w:val="00A801BC"/>
    <w:pPr>
      <w:widowControl w:val="0"/>
      <w:shd w:val="clear" w:color="auto" w:fill="FFFFFF"/>
      <w:spacing w:before="240" w:after="240" w:line="0" w:lineRule="atLeast"/>
    </w:pPr>
    <w:rPr>
      <w:b/>
      <w:bCs/>
      <w:i/>
      <w:iCs/>
      <w:sz w:val="20"/>
      <w:szCs w:val="20"/>
    </w:rPr>
  </w:style>
  <w:style w:type="character" w:customStyle="1" w:styleId="afe">
    <w:name w:val="Основной текст + Полужирный"/>
    <w:aliases w:val="Курсив"/>
    <w:rsid w:val="00A801BC"/>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rPr>
  </w:style>
  <w:style w:type="character" w:customStyle="1" w:styleId="13">
    <w:name w:val="Основной текст1"/>
    <w:rsid w:val="00A801BC"/>
    <w:rPr>
      <w:rFonts w:ascii="Century Schoolbook" w:eastAsia="Century Schoolbook" w:hAnsi="Century Schoolbook"/>
      <w:color w:val="000000"/>
      <w:spacing w:val="0"/>
      <w:w w:val="100"/>
      <w:position w:val="0"/>
      <w:sz w:val="24"/>
      <w:szCs w:val="24"/>
      <w:shd w:val="clear" w:color="auto" w:fill="FFFFFF"/>
      <w:lang w:val="ru-RU"/>
    </w:rPr>
  </w:style>
  <w:style w:type="character" w:customStyle="1" w:styleId="27">
    <w:name w:val="Основной текст2"/>
    <w:rsid w:val="00A801BC"/>
    <w:rPr>
      <w:rFonts w:ascii="Century Schoolbook" w:eastAsia="Century Schoolbook" w:hAnsi="Century Schoolbook"/>
      <w:color w:val="000000"/>
      <w:spacing w:val="0"/>
      <w:w w:val="100"/>
      <w:position w:val="0"/>
      <w:sz w:val="24"/>
      <w:szCs w:val="24"/>
      <w:u w:val="single"/>
      <w:shd w:val="clear" w:color="auto" w:fill="FFFFFF"/>
      <w:lang w:val="ru-RU"/>
    </w:rPr>
  </w:style>
  <w:style w:type="character" w:customStyle="1" w:styleId="4pt">
    <w:name w:val="Основной текст + 4 pt"/>
    <w:rsid w:val="00A801BC"/>
    <w:rPr>
      <w:rFonts w:ascii="Century Schoolbook" w:eastAsia="Century Schoolbook" w:hAnsi="Century Schoolbook"/>
      <w:color w:val="000000"/>
      <w:spacing w:val="0"/>
      <w:w w:val="100"/>
      <w:position w:val="0"/>
      <w:sz w:val="8"/>
      <w:szCs w:val="8"/>
      <w:shd w:val="clear" w:color="auto" w:fill="FFFFFF"/>
      <w:lang w:val="ru-RU"/>
    </w:rPr>
  </w:style>
  <w:style w:type="character" w:customStyle="1" w:styleId="9">
    <w:name w:val="Основной текст + 9"/>
    <w:aliases w:val="5 pt,Полужирный"/>
    <w:rsid w:val="00A801BC"/>
    <w:rPr>
      <w:rFonts w:ascii="Century Schoolbook" w:eastAsia="Century Schoolbook" w:hAnsi="Century Schoolbook"/>
      <w:b/>
      <w:bCs/>
      <w:color w:val="000000"/>
      <w:spacing w:val="0"/>
      <w:w w:val="100"/>
      <w:position w:val="0"/>
      <w:sz w:val="19"/>
      <w:szCs w:val="19"/>
      <w:shd w:val="clear" w:color="auto" w:fill="FFFFFF"/>
      <w:lang w:val="ru-RU"/>
    </w:rPr>
  </w:style>
  <w:style w:type="character" w:customStyle="1" w:styleId="7pt">
    <w:name w:val="Основной текст + 7 pt"/>
    <w:aliases w:val="Интервал 0 pt,Масштаб 150%"/>
    <w:rsid w:val="00A801BC"/>
    <w:rPr>
      <w:rFonts w:ascii="Century Schoolbook" w:eastAsia="Century Schoolbook" w:hAnsi="Century Schoolbook"/>
      <w:color w:val="000000"/>
      <w:spacing w:val="-10"/>
      <w:w w:val="150"/>
      <w:position w:val="0"/>
      <w:sz w:val="14"/>
      <w:szCs w:val="14"/>
      <w:shd w:val="clear" w:color="auto" w:fill="FFFFFF"/>
      <w:lang w:val="ru-RU"/>
    </w:rPr>
  </w:style>
  <w:style w:type="character" w:customStyle="1" w:styleId="Gungsuh">
    <w:name w:val="Основной текст + Gungsuh"/>
    <w:aliases w:val="7"/>
    <w:rsid w:val="00A801BC"/>
    <w:rPr>
      <w:rFonts w:ascii="Gungsuh" w:eastAsia="Gungsuh" w:hAnsi="Gungsuh" w:cs="Gungsuh" w:hint="eastAsia"/>
      <w:color w:val="000000"/>
      <w:spacing w:val="0"/>
      <w:w w:val="100"/>
      <w:position w:val="0"/>
      <w:sz w:val="24"/>
      <w:szCs w:val="24"/>
      <w:shd w:val="clear" w:color="auto" w:fill="FFFFFF"/>
    </w:rPr>
  </w:style>
  <w:style w:type="character" w:customStyle="1" w:styleId="aff">
    <w:name w:val="Подпись к таблице"/>
    <w:rsid w:val="00A801B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rPr>
  </w:style>
  <w:style w:type="numbering" w:customStyle="1" w:styleId="1-">
    <w:name w:val="1-я"/>
    <w:rsid w:val="00B96A2B"/>
    <w:pPr>
      <w:numPr>
        <w:numId w:val="29"/>
      </w:numPr>
    </w:pPr>
  </w:style>
  <w:style w:type="character" w:customStyle="1" w:styleId="titlemain21">
    <w:name w:val="titlemain21"/>
    <w:rsid w:val="00B96A2B"/>
    <w:rPr>
      <w:rFonts w:ascii="Arial" w:hAnsi="Arial" w:cs="Arial" w:hint="default"/>
      <w:b/>
      <w:bCs/>
      <w:color w:val="660066"/>
      <w:sz w:val="18"/>
      <w:szCs w:val="18"/>
    </w:rPr>
  </w:style>
  <w:style w:type="paragraph" w:customStyle="1" w:styleId="15">
    <w:name w:val="Знак1 Знак Знак Знак"/>
    <w:basedOn w:val="a0"/>
    <w:autoRedefine/>
    <w:rsid w:val="00B96A2B"/>
    <w:pPr>
      <w:spacing w:after="160" w:line="240" w:lineRule="exact"/>
    </w:pPr>
    <w:rPr>
      <w:rFonts w:eastAsia="SimSun"/>
      <w:b/>
      <w:sz w:val="28"/>
      <w:lang w:val="en-US" w:eastAsia="en-US"/>
    </w:rPr>
  </w:style>
  <w:style w:type="paragraph" w:customStyle="1" w:styleId="Default">
    <w:name w:val="Default"/>
    <w:link w:val="Default0"/>
    <w:rsid w:val="007B6615"/>
    <w:pPr>
      <w:autoSpaceDE w:val="0"/>
      <w:autoSpaceDN w:val="0"/>
      <w:adjustRightInd w:val="0"/>
    </w:pPr>
    <w:rPr>
      <w:rFonts w:eastAsia="Calibri"/>
      <w:color w:val="000000"/>
      <w:sz w:val="24"/>
      <w:szCs w:val="24"/>
      <w:lang w:eastAsia="en-US"/>
    </w:rPr>
  </w:style>
  <w:style w:type="character" w:customStyle="1" w:styleId="FontStyle207">
    <w:name w:val="Font Style207"/>
    <w:rsid w:val="007A6F67"/>
    <w:rPr>
      <w:rFonts w:ascii="Century Schoolbook" w:hAnsi="Century Schoolbook" w:cs="Century Schoolbook"/>
      <w:sz w:val="18"/>
      <w:szCs w:val="18"/>
    </w:rPr>
  </w:style>
  <w:style w:type="character" w:customStyle="1" w:styleId="FontStyle267">
    <w:name w:val="Font Style267"/>
    <w:rsid w:val="007A6F67"/>
    <w:rPr>
      <w:rFonts w:ascii="Franklin Gothic Medium" w:hAnsi="Franklin Gothic Medium" w:cs="Franklin Gothic Medium"/>
      <w:sz w:val="20"/>
      <w:szCs w:val="20"/>
    </w:rPr>
  </w:style>
  <w:style w:type="paragraph" w:customStyle="1" w:styleId="Style99">
    <w:name w:val="Style99"/>
    <w:basedOn w:val="a0"/>
    <w:rsid w:val="007A6F67"/>
    <w:pPr>
      <w:widowControl w:val="0"/>
      <w:suppressAutoHyphens/>
      <w:autoSpaceDE w:val="0"/>
    </w:pPr>
    <w:rPr>
      <w:rFonts w:ascii="Tahoma" w:hAnsi="Tahoma" w:cs="Tahoma"/>
      <w:lang w:eastAsia="ar-SA"/>
    </w:rPr>
  </w:style>
  <w:style w:type="paragraph" w:customStyle="1" w:styleId="Style128">
    <w:name w:val="Style128"/>
    <w:basedOn w:val="a0"/>
    <w:rsid w:val="007A6F67"/>
    <w:pPr>
      <w:widowControl w:val="0"/>
      <w:suppressAutoHyphens/>
      <w:autoSpaceDE w:val="0"/>
      <w:spacing w:line="264" w:lineRule="exact"/>
    </w:pPr>
    <w:rPr>
      <w:rFonts w:ascii="Tahoma" w:hAnsi="Tahoma" w:cs="Tahoma"/>
      <w:lang w:eastAsia="ar-SA"/>
    </w:rPr>
  </w:style>
  <w:style w:type="paragraph" w:customStyle="1" w:styleId="Style5">
    <w:name w:val="Style5"/>
    <w:basedOn w:val="a0"/>
    <w:rsid w:val="007A6F67"/>
    <w:pPr>
      <w:widowControl w:val="0"/>
      <w:suppressAutoHyphens/>
      <w:autoSpaceDE w:val="0"/>
      <w:spacing w:line="223" w:lineRule="exact"/>
      <w:ind w:firstLine="288"/>
      <w:jc w:val="both"/>
    </w:pPr>
    <w:rPr>
      <w:rFonts w:ascii="Tahoma" w:hAnsi="Tahoma" w:cs="Tahoma"/>
      <w:lang w:eastAsia="ar-SA"/>
    </w:rPr>
  </w:style>
  <w:style w:type="paragraph" w:styleId="aff0">
    <w:name w:val="Title"/>
    <w:basedOn w:val="a0"/>
    <w:link w:val="aff1"/>
    <w:qFormat/>
    <w:rsid w:val="00697441"/>
    <w:pPr>
      <w:ind w:firstLine="720"/>
      <w:jc w:val="center"/>
    </w:pPr>
    <w:rPr>
      <w:rFonts w:eastAsia="Calibri"/>
      <w:b/>
      <w:color w:val="000000"/>
      <w:sz w:val="28"/>
      <w:szCs w:val="20"/>
    </w:rPr>
  </w:style>
  <w:style w:type="character" w:customStyle="1" w:styleId="aff1">
    <w:name w:val="Название Знак"/>
    <w:link w:val="aff0"/>
    <w:rsid w:val="00697441"/>
    <w:rPr>
      <w:rFonts w:eastAsia="Calibri"/>
      <w:b/>
      <w:color w:val="000000"/>
      <w:sz w:val="28"/>
    </w:rPr>
  </w:style>
  <w:style w:type="paragraph" w:customStyle="1" w:styleId="c0">
    <w:name w:val="c0"/>
    <w:basedOn w:val="a0"/>
    <w:rsid w:val="000E52F5"/>
    <w:pPr>
      <w:spacing w:before="100" w:beforeAutospacing="1" w:after="100" w:afterAutospacing="1"/>
    </w:pPr>
  </w:style>
  <w:style w:type="character" w:customStyle="1" w:styleId="c1">
    <w:name w:val="c1"/>
    <w:basedOn w:val="a1"/>
    <w:rsid w:val="000E52F5"/>
  </w:style>
  <w:style w:type="paragraph" w:styleId="aff2">
    <w:name w:val="Balloon Text"/>
    <w:basedOn w:val="a0"/>
    <w:link w:val="aff3"/>
    <w:rsid w:val="00E66C12"/>
    <w:rPr>
      <w:rFonts w:ascii="Tahoma" w:hAnsi="Tahoma"/>
      <w:sz w:val="16"/>
      <w:szCs w:val="16"/>
    </w:rPr>
  </w:style>
  <w:style w:type="character" w:customStyle="1" w:styleId="aff3">
    <w:name w:val="Текст выноски Знак"/>
    <w:link w:val="aff2"/>
    <w:rsid w:val="00E66C12"/>
    <w:rPr>
      <w:rFonts w:ascii="Tahoma" w:hAnsi="Tahoma" w:cs="Tahoma"/>
      <w:sz w:val="16"/>
      <w:szCs w:val="16"/>
    </w:rPr>
  </w:style>
  <w:style w:type="paragraph" w:styleId="aff4">
    <w:name w:val="Document Map"/>
    <w:basedOn w:val="a0"/>
    <w:link w:val="aff5"/>
    <w:rsid w:val="006C5997"/>
    <w:pPr>
      <w:shd w:val="clear" w:color="auto" w:fill="000080"/>
    </w:pPr>
    <w:rPr>
      <w:rFonts w:ascii="Tahoma" w:hAnsi="Tahoma"/>
      <w:sz w:val="20"/>
      <w:szCs w:val="20"/>
    </w:rPr>
  </w:style>
  <w:style w:type="character" w:customStyle="1" w:styleId="aff5">
    <w:name w:val="Схема документа Знак"/>
    <w:link w:val="aff4"/>
    <w:rsid w:val="006C5997"/>
    <w:rPr>
      <w:rFonts w:ascii="Tahoma" w:hAnsi="Tahoma" w:cs="Tahoma"/>
      <w:shd w:val="clear" w:color="auto" w:fill="000080"/>
    </w:rPr>
  </w:style>
  <w:style w:type="character" w:customStyle="1" w:styleId="10">
    <w:name w:val="Заголовок 1 Знак"/>
    <w:link w:val="1"/>
    <w:rsid w:val="00D14FC0"/>
    <w:rPr>
      <w:b/>
      <w:bCs/>
      <w:kern w:val="36"/>
      <w:sz w:val="48"/>
      <w:szCs w:val="48"/>
    </w:rPr>
  </w:style>
  <w:style w:type="paragraph" w:customStyle="1" w:styleId="listparagraph">
    <w:name w:val="listparagraph"/>
    <w:basedOn w:val="a0"/>
    <w:rsid w:val="00D14FC0"/>
    <w:pPr>
      <w:spacing w:before="100" w:beforeAutospacing="1" w:after="100" w:afterAutospacing="1"/>
    </w:pPr>
  </w:style>
  <w:style w:type="character" w:styleId="aff6">
    <w:name w:val="FollowedHyperlink"/>
    <w:rsid w:val="00D14FC0"/>
    <w:rPr>
      <w:color w:val="0000FF"/>
      <w:u w:val="single"/>
    </w:rPr>
  </w:style>
  <w:style w:type="paragraph" w:customStyle="1" w:styleId="article">
    <w:name w:val="article"/>
    <w:basedOn w:val="a0"/>
    <w:rsid w:val="00D14FC0"/>
    <w:pPr>
      <w:spacing w:before="100" w:beforeAutospacing="1" w:after="100" w:afterAutospacing="1"/>
    </w:pPr>
  </w:style>
  <w:style w:type="character" w:customStyle="1" w:styleId="butback1">
    <w:name w:val="butback1"/>
    <w:rsid w:val="00D14FC0"/>
    <w:rPr>
      <w:color w:val="666666"/>
    </w:rPr>
  </w:style>
  <w:style w:type="character" w:customStyle="1" w:styleId="submenu-table">
    <w:name w:val="submenu-table"/>
    <w:basedOn w:val="a1"/>
    <w:rsid w:val="00D14FC0"/>
  </w:style>
  <w:style w:type="paragraph" w:customStyle="1" w:styleId="c15">
    <w:name w:val="c15"/>
    <w:basedOn w:val="a0"/>
    <w:rsid w:val="00D14FC0"/>
    <w:pPr>
      <w:spacing w:before="90" w:after="90"/>
    </w:pPr>
  </w:style>
  <w:style w:type="paragraph" w:customStyle="1" w:styleId="c15c22">
    <w:name w:val="c15 c22"/>
    <w:basedOn w:val="a0"/>
    <w:rsid w:val="00D14FC0"/>
    <w:pPr>
      <w:spacing w:before="90" w:after="90"/>
    </w:pPr>
  </w:style>
  <w:style w:type="character" w:customStyle="1" w:styleId="c3">
    <w:name w:val="c3"/>
    <w:basedOn w:val="a1"/>
    <w:rsid w:val="00D14FC0"/>
  </w:style>
  <w:style w:type="paragraph" w:customStyle="1" w:styleId="c4c17c27">
    <w:name w:val="c4 c17 c27"/>
    <w:basedOn w:val="a0"/>
    <w:rsid w:val="00D14FC0"/>
    <w:pPr>
      <w:spacing w:before="90" w:after="90"/>
    </w:pPr>
  </w:style>
  <w:style w:type="paragraph" w:customStyle="1" w:styleId="c4c17">
    <w:name w:val="c4 c17"/>
    <w:basedOn w:val="a0"/>
    <w:rsid w:val="00D14FC0"/>
    <w:pPr>
      <w:spacing w:before="90" w:after="90"/>
    </w:pPr>
  </w:style>
  <w:style w:type="paragraph" w:customStyle="1" w:styleId="c4c18">
    <w:name w:val="c4 c18"/>
    <w:basedOn w:val="a0"/>
    <w:rsid w:val="00D14FC0"/>
    <w:pPr>
      <w:spacing w:before="90" w:after="90"/>
    </w:pPr>
  </w:style>
  <w:style w:type="character" w:customStyle="1" w:styleId="c3c2">
    <w:name w:val="c3 c2"/>
    <w:basedOn w:val="a1"/>
    <w:rsid w:val="00D14FC0"/>
  </w:style>
  <w:style w:type="paragraph" w:customStyle="1" w:styleId="c4c5">
    <w:name w:val="c4 c5"/>
    <w:basedOn w:val="a0"/>
    <w:rsid w:val="00D14FC0"/>
    <w:pPr>
      <w:spacing w:before="90" w:after="90"/>
    </w:pPr>
  </w:style>
  <w:style w:type="paragraph" w:customStyle="1" w:styleId="16">
    <w:name w:val="Абзац списка1"/>
    <w:basedOn w:val="a0"/>
    <w:rsid w:val="00D14FC0"/>
    <w:pPr>
      <w:spacing w:line="360" w:lineRule="auto"/>
      <w:ind w:left="720"/>
      <w:jc w:val="both"/>
    </w:pPr>
    <w:rPr>
      <w:rFonts w:ascii="Calibri" w:hAnsi="Calibri"/>
      <w:sz w:val="22"/>
      <w:szCs w:val="22"/>
      <w:lang w:eastAsia="en-US"/>
    </w:rPr>
  </w:style>
  <w:style w:type="paragraph" w:customStyle="1" w:styleId="17">
    <w:name w:val="Обычный1"/>
    <w:rsid w:val="000F0BA5"/>
    <w:pPr>
      <w:widowControl w:val="0"/>
    </w:pPr>
    <w:rPr>
      <w:snapToGrid w:val="0"/>
    </w:rPr>
  </w:style>
  <w:style w:type="paragraph" w:customStyle="1" w:styleId="c14">
    <w:name w:val="c14"/>
    <w:basedOn w:val="a0"/>
    <w:rsid w:val="000D2DE4"/>
    <w:pPr>
      <w:spacing w:before="100" w:beforeAutospacing="1" w:after="100" w:afterAutospacing="1"/>
    </w:pPr>
  </w:style>
  <w:style w:type="character" w:customStyle="1" w:styleId="Default0">
    <w:name w:val="Default Знак"/>
    <w:link w:val="Default"/>
    <w:locked/>
    <w:rsid w:val="00237693"/>
    <w:rPr>
      <w:rFonts w:eastAsia="Calibri"/>
      <w:color w:val="000000"/>
      <w:sz w:val="24"/>
      <w:szCs w:val="24"/>
      <w:lang w:val="ru-RU" w:eastAsia="en-US" w:bidi="ar-SA"/>
    </w:rPr>
  </w:style>
  <w:style w:type="character" w:customStyle="1" w:styleId="28">
    <w:name w:val="Заголовок №2_"/>
    <w:basedOn w:val="a1"/>
    <w:link w:val="29"/>
    <w:rsid w:val="00D75FF1"/>
    <w:rPr>
      <w:b/>
      <w:bCs/>
      <w:sz w:val="28"/>
      <w:szCs w:val="28"/>
      <w:lang w:bidi="ar-SA"/>
    </w:rPr>
  </w:style>
  <w:style w:type="paragraph" w:customStyle="1" w:styleId="29">
    <w:name w:val="Заголовок №2"/>
    <w:basedOn w:val="a0"/>
    <w:link w:val="28"/>
    <w:rsid w:val="00D75FF1"/>
    <w:pPr>
      <w:widowControl w:val="0"/>
      <w:shd w:val="clear" w:color="auto" w:fill="FFFFFF"/>
      <w:spacing w:before="300" w:line="322" w:lineRule="exact"/>
      <w:ind w:hanging="340"/>
      <w:jc w:val="both"/>
      <w:outlineLvl w:val="1"/>
    </w:pPr>
    <w:rPr>
      <w:b/>
      <w:bCs/>
      <w:sz w:val="28"/>
      <w:szCs w:val="28"/>
    </w:rPr>
  </w:style>
</w:styles>
</file>

<file path=word/webSettings.xml><?xml version="1.0" encoding="utf-8"?>
<w:webSettings xmlns:r="http://schemas.openxmlformats.org/officeDocument/2006/relationships" xmlns:w="http://schemas.openxmlformats.org/wordprocessingml/2006/main">
  <w:divs>
    <w:div w:id="52119250">
      <w:bodyDiv w:val="1"/>
      <w:marLeft w:val="0"/>
      <w:marRight w:val="0"/>
      <w:marTop w:val="0"/>
      <w:marBottom w:val="0"/>
      <w:divBdr>
        <w:top w:val="none" w:sz="0" w:space="0" w:color="auto"/>
        <w:left w:val="none" w:sz="0" w:space="0" w:color="auto"/>
        <w:bottom w:val="none" w:sz="0" w:space="0" w:color="auto"/>
        <w:right w:val="none" w:sz="0" w:space="0" w:color="auto"/>
      </w:divBdr>
    </w:div>
    <w:div w:id="99566576">
      <w:bodyDiv w:val="1"/>
      <w:marLeft w:val="0"/>
      <w:marRight w:val="0"/>
      <w:marTop w:val="0"/>
      <w:marBottom w:val="0"/>
      <w:divBdr>
        <w:top w:val="none" w:sz="0" w:space="0" w:color="auto"/>
        <w:left w:val="none" w:sz="0" w:space="0" w:color="auto"/>
        <w:bottom w:val="none" w:sz="0" w:space="0" w:color="auto"/>
        <w:right w:val="none" w:sz="0" w:space="0" w:color="auto"/>
      </w:divBdr>
    </w:div>
    <w:div w:id="153843106">
      <w:bodyDiv w:val="1"/>
      <w:marLeft w:val="0"/>
      <w:marRight w:val="0"/>
      <w:marTop w:val="0"/>
      <w:marBottom w:val="0"/>
      <w:divBdr>
        <w:top w:val="none" w:sz="0" w:space="0" w:color="auto"/>
        <w:left w:val="none" w:sz="0" w:space="0" w:color="auto"/>
        <w:bottom w:val="none" w:sz="0" w:space="0" w:color="auto"/>
        <w:right w:val="none" w:sz="0" w:space="0" w:color="auto"/>
      </w:divBdr>
    </w:div>
    <w:div w:id="255596903">
      <w:bodyDiv w:val="1"/>
      <w:marLeft w:val="0"/>
      <w:marRight w:val="0"/>
      <w:marTop w:val="0"/>
      <w:marBottom w:val="0"/>
      <w:divBdr>
        <w:top w:val="none" w:sz="0" w:space="0" w:color="auto"/>
        <w:left w:val="none" w:sz="0" w:space="0" w:color="auto"/>
        <w:bottom w:val="none" w:sz="0" w:space="0" w:color="auto"/>
        <w:right w:val="none" w:sz="0" w:space="0" w:color="auto"/>
      </w:divBdr>
    </w:div>
    <w:div w:id="285745877">
      <w:bodyDiv w:val="1"/>
      <w:marLeft w:val="0"/>
      <w:marRight w:val="0"/>
      <w:marTop w:val="0"/>
      <w:marBottom w:val="0"/>
      <w:divBdr>
        <w:top w:val="none" w:sz="0" w:space="0" w:color="auto"/>
        <w:left w:val="none" w:sz="0" w:space="0" w:color="auto"/>
        <w:bottom w:val="none" w:sz="0" w:space="0" w:color="auto"/>
        <w:right w:val="none" w:sz="0" w:space="0" w:color="auto"/>
      </w:divBdr>
    </w:div>
    <w:div w:id="340016002">
      <w:bodyDiv w:val="1"/>
      <w:marLeft w:val="0"/>
      <w:marRight w:val="0"/>
      <w:marTop w:val="0"/>
      <w:marBottom w:val="0"/>
      <w:divBdr>
        <w:top w:val="none" w:sz="0" w:space="0" w:color="auto"/>
        <w:left w:val="none" w:sz="0" w:space="0" w:color="auto"/>
        <w:bottom w:val="none" w:sz="0" w:space="0" w:color="auto"/>
        <w:right w:val="none" w:sz="0" w:space="0" w:color="auto"/>
      </w:divBdr>
    </w:div>
    <w:div w:id="343939580">
      <w:bodyDiv w:val="1"/>
      <w:marLeft w:val="0"/>
      <w:marRight w:val="0"/>
      <w:marTop w:val="0"/>
      <w:marBottom w:val="0"/>
      <w:divBdr>
        <w:top w:val="none" w:sz="0" w:space="0" w:color="auto"/>
        <w:left w:val="none" w:sz="0" w:space="0" w:color="auto"/>
        <w:bottom w:val="none" w:sz="0" w:space="0" w:color="auto"/>
        <w:right w:val="none" w:sz="0" w:space="0" w:color="auto"/>
      </w:divBdr>
    </w:div>
    <w:div w:id="528178006">
      <w:bodyDiv w:val="1"/>
      <w:marLeft w:val="0"/>
      <w:marRight w:val="0"/>
      <w:marTop w:val="0"/>
      <w:marBottom w:val="0"/>
      <w:divBdr>
        <w:top w:val="none" w:sz="0" w:space="0" w:color="auto"/>
        <w:left w:val="none" w:sz="0" w:space="0" w:color="auto"/>
        <w:bottom w:val="none" w:sz="0" w:space="0" w:color="auto"/>
        <w:right w:val="none" w:sz="0" w:space="0" w:color="auto"/>
      </w:divBdr>
    </w:div>
    <w:div w:id="545025358">
      <w:bodyDiv w:val="1"/>
      <w:marLeft w:val="0"/>
      <w:marRight w:val="0"/>
      <w:marTop w:val="0"/>
      <w:marBottom w:val="0"/>
      <w:divBdr>
        <w:top w:val="none" w:sz="0" w:space="0" w:color="auto"/>
        <w:left w:val="none" w:sz="0" w:space="0" w:color="auto"/>
        <w:bottom w:val="none" w:sz="0" w:space="0" w:color="auto"/>
        <w:right w:val="none" w:sz="0" w:space="0" w:color="auto"/>
      </w:divBdr>
    </w:div>
    <w:div w:id="609093702">
      <w:bodyDiv w:val="1"/>
      <w:marLeft w:val="0"/>
      <w:marRight w:val="0"/>
      <w:marTop w:val="0"/>
      <w:marBottom w:val="0"/>
      <w:divBdr>
        <w:top w:val="none" w:sz="0" w:space="0" w:color="auto"/>
        <w:left w:val="none" w:sz="0" w:space="0" w:color="auto"/>
        <w:bottom w:val="none" w:sz="0" w:space="0" w:color="auto"/>
        <w:right w:val="none" w:sz="0" w:space="0" w:color="auto"/>
      </w:divBdr>
    </w:div>
    <w:div w:id="700014854">
      <w:bodyDiv w:val="1"/>
      <w:marLeft w:val="0"/>
      <w:marRight w:val="0"/>
      <w:marTop w:val="0"/>
      <w:marBottom w:val="0"/>
      <w:divBdr>
        <w:top w:val="none" w:sz="0" w:space="0" w:color="auto"/>
        <w:left w:val="none" w:sz="0" w:space="0" w:color="auto"/>
        <w:bottom w:val="none" w:sz="0" w:space="0" w:color="auto"/>
        <w:right w:val="none" w:sz="0" w:space="0" w:color="auto"/>
      </w:divBdr>
    </w:div>
    <w:div w:id="763765333">
      <w:bodyDiv w:val="1"/>
      <w:marLeft w:val="0"/>
      <w:marRight w:val="0"/>
      <w:marTop w:val="0"/>
      <w:marBottom w:val="0"/>
      <w:divBdr>
        <w:top w:val="none" w:sz="0" w:space="0" w:color="auto"/>
        <w:left w:val="none" w:sz="0" w:space="0" w:color="auto"/>
        <w:bottom w:val="none" w:sz="0" w:space="0" w:color="auto"/>
        <w:right w:val="none" w:sz="0" w:space="0" w:color="auto"/>
      </w:divBdr>
    </w:div>
    <w:div w:id="934823087">
      <w:bodyDiv w:val="1"/>
      <w:marLeft w:val="0"/>
      <w:marRight w:val="0"/>
      <w:marTop w:val="0"/>
      <w:marBottom w:val="0"/>
      <w:divBdr>
        <w:top w:val="none" w:sz="0" w:space="0" w:color="auto"/>
        <w:left w:val="none" w:sz="0" w:space="0" w:color="auto"/>
        <w:bottom w:val="none" w:sz="0" w:space="0" w:color="auto"/>
        <w:right w:val="none" w:sz="0" w:space="0" w:color="auto"/>
      </w:divBdr>
    </w:div>
    <w:div w:id="941689705">
      <w:bodyDiv w:val="1"/>
      <w:marLeft w:val="0"/>
      <w:marRight w:val="0"/>
      <w:marTop w:val="0"/>
      <w:marBottom w:val="0"/>
      <w:divBdr>
        <w:top w:val="none" w:sz="0" w:space="0" w:color="auto"/>
        <w:left w:val="none" w:sz="0" w:space="0" w:color="auto"/>
        <w:bottom w:val="none" w:sz="0" w:space="0" w:color="auto"/>
        <w:right w:val="none" w:sz="0" w:space="0" w:color="auto"/>
      </w:divBdr>
    </w:div>
    <w:div w:id="944728573">
      <w:bodyDiv w:val="1"/>
      <w:marLeft w:val="0"/>
      <w:marRight w:val="0"/>
      <w:marTop w:val="0"/>
      <w:marBottom w:val="0"/>
      <w:divBdr>
        <w:top w:val="none" w:sz="0" w:space="0" w:color="auto"/>
        <w:left w:val="none" w:sz="0" w:space="0" w:color="auto"/>
        <w:bottom w:val="none" w:sz="0" w:space="0" w:color="auto"/>
        <w:right w:val="none" w:sz="0" w:space="0" w:color="auto"/>
      </w:divBdr>
    </w:div>
    <w:div w:id="954363516">
      <w:bodyDiv w:val="1"/>
      <w:marLeft w:val="0"/>
      <w:marRight w:val="0"/>
      <w:marTop w:val="0"/>
      <w:marBottom w:val="0"/>
      <w:divBdr>
        <w:top w:val="none" w:sz="0" w:space="0" w:color="auto"/>
        <w:left w:val="none" w:sz="0" w:space="0" w:color="auto"/>
        <w:bottom w:val="none" w:sz="0" w:space="0" w:color="auto"/>
        <w:right w:val="none" w:sz="0" w:space="0" w:color="auto"/>
      </w:divBdr>
    </w:div>
    <w:div w:id="1044597949">
      <w:bodyDiv w:val="1"/>
      <w:marLeft w:val="0"/>
      <w:marRight w:val="0"/>
      <w:marTop w:val="0"/>
      <w:marBottom w:val="0"/>
      <w:divBdr>
        <w:top w:val="none" w:sz="0" w:space="0" w:color="auto"/>
        <w:left w:val="none" w:sz="0" w:space="0" w:color="auto"/>
        <w:bottom w:val="none" w:sz="0" w:space="0" w:color="auto"/>
        <w:right w:val="none" w:sz="0" w:space="0" w:color="auto"/>
      </w:divBdr>
    </w:div>
    <w:div w:id="1062485351">
      <w:bodyDiv w:val="1"/>
      <w:marLeft w:val="0"/>
      <w:marRight w:val="0"/>
      <w:marTop w:val="0"/>
      <w:marBottom w:val="0"/>
      <w:divBdr>
        <w:top w:val="none" w:sz="0" w:space="0" w:color="auto"/>
        <w:left w:val="none" w:sz="0" w:space="0" w:color="auto"/>
        <w:bottom w:val="none" w:sz="0" w:space="0" w:color="auto"/>
        <w:right w:val="none" w:sz="0" w:space="0" w:color="auto"/>
      </w:divBdr>
    </w:div>
    <w:div w:id="1174538045">
      <w:bodyDiv w:val="1"/>
      <w:marLeft w:val="0"/>
      <w:marRight w:val="0"/>
      <w:marTop w:val="0"/>
      <w:marBottom w:val="0"/>
      <w:divBdr>
        <w:top w:val="none" w:sz="0" w:space="0" w:color="auto"/>
        <w:left w:val="none" w:sz="0" w:space="0" w:color="auto"/>
        <w:bottom w:val="none" w:sz="0" w:space="0" w:color="auto"/>
        <w:right w:val="none" w:sz="0" w:space="0" w:color="auto"/>
      </w:divBdr>
    </w:div>
    <w:div w:id="1230798815">
      <w:bodyDiv w:val="1"/>
      <w:marLeft w:val="0"/>
      <w:marRight w:val="0"/>
      <w:marTop w:val="0"/>
      <w:marBottom w:val="0"/>
      <w:divBdr>
        <w:top w:val="none" w:sz="0" w:space="0" w:color="auto"/>
        <w:left w:val="none" w:sz="0" w:space="0" w:color="auto"/>
        <w:bottom w:val="none" w:sz="0" w:space="0" w:color="auto"/>
        <w:right w:val="none" w:sz="0" w:space="0" w:color="auto"/>
      </w:divBdr>
    </w:div>
    <w:div w:id="1237395884">
      <w:bodyDiv w:val="1"/>
      <w:marLeft w:val="0"/>
      <w:marRight w:val="0"/>
      <w:marTop w:val="0"/>
      <w:marBottom w:val="0"/>
      <w:divBdr>
        <w:top w:val="none" w:sz="0" w:space="0" w:color="auto"/>
        <w:left w:val="none" w:sz="0" w:space="0" w:color="auto"/>
        <w:bottom w:val="none" w:sz="0" w:space="0" w:color="auto"/>
        <w:right w:val="none" w:sz="0" w:space="0" w:color="auto"/>
      </w:divBdr>
    </w:div>
    <w:div w:id="1458334215">
      <w:bodyDiv w:val="1"/>
      <w:marLeft w:val="0"/>
      <w:marRight w:val="0"/>
      <w:marTop w:val="0"/>
      <w:marBottom w:val="0"/>
      <w:divBdr>
        <w:top w:val="none" w:sz="0" w:space="0" w:color="auto"/>
        <w:left w:val="none" w:sz="0" w:space="0" w:color="auto"/>
        <w:bottom w:val="none" w:sz="0" w:space="0" w:color="auto"/>
        <w:right w:val="none" w:sz="0" w:space="0" w:color="auto"/>
      </w:divBdr>
    </w:div>
    <w:div w:id="1484469812">
      <w:bodyDiv w:val="1"/>
      <w:marLeft w:val="0"/>
      <w:marRight w:val="0"/>
      <w:marTop w:val="0"/>
      <w:marBottom w:val="0"/>
      <w:divBdr>
        <w:top w:val="none" w:sz="0" w:space="0" w:color="auto"/>
        <w:left w:val="none" w:sz="0" w:space="0" w:color="auto"/>
        <w:bottom w:val="none" w:sz="0" w:space="0" w:color="auto"/>
        <w:right w:val="none" w:sz="0" w:space="0" w:color="auto"/>
      </w:divBdr>
    </w:div>
    <w:div w:id="1518303154">
      <w:bodyDiv w:val="1"/>
      <w:marLeft w:val="0"/>
      <w:marRight w:val="0"/>
      <w:marTop w:val="0"/>
      <w:marBottom w:val="0"/>
      <w:divBdr>
        <w:top w:val="none" w:sz="0" w:space="0" w:color="auto"/>
        <w:left w:val="none" w:sz="0" w:space="0" w:color="auto"/>
        <w:bottom w:val="none" w:sz="0" w:space="0" w:color="auto"/>
        <w:right w:val="none" w:sz="0" w:space="0" w:color="auto"/>
      </w:divBdr>
    </w:div>
    <w:div w:id="1534270860">
      <w:bodyDiv w:val="1"/>
      <w:marLeft w:val="0"/>
      <w:marRight w:val="0"/>
      <w:marTop w:val="0"/>
      <w:marBottom w:val="0"/>
      <w:divBdr>
        <w:top w:val="none" w:sz="0" w:space="0" w:color="auto"/>
        <w:left w:val="none" w:sz="0" w:space="0" w:color="auto"/>
        <w:bottom w:val="none" w:sz="0" w:space="0" w:color="auto"/>
        <w:right w:val="none" w:sz="0" w:space="0" w:color="auto"/>
      </w:divBdr>
    </w:div>
    <w:div w:id="1563171023">
      <w:bodyDiv w:val="1"/>
      <w:marLeft w:val="0"/>
      <w:marRight w:val="0"/>
      <w:marTop w:val="0"/>
      <w:marBottom w:val="0"/>
      <w:divBdr>
        <w:top w:val="none" w:sz="0" w:space="0" w:color="auto"/>
        <w:left w:val="none" w:sz="0" w:space="0" w:color="auto"/>
        <w:bottom w:val="none" w:sz="0" w:space="0" w:color="auto"/>
        <w:right w:val="none" w:sz="0" w:space="0" w:color="auto"/>
      </w:divBdr>
    </w:div>
    <w:div w:id="1565220185">
      <w:bodyDiv w:val="1"/>
      <w:marLeft w:val="0"/>
      <w:marRight w:val="0"/>
      <w:marTop w:val="0"/>
      <w:marBottom w:val="0"/>
      <w:divBdr>
        <w:top w:val="none" w:sz="0" w:space="0" w:color="auto"/>
        <w:left w:val="none" w:sz="0" w:space="0" w:color="auto"/>
        <w:bottom w:val="none" w:sz="0" w:space="0" w:color="auto"/>
        <w:right w:val="none" w:sz="0" w:space="0" w:color="auto"/>
      </w:divBdr>
    </w:div>
    <w:div w:id="1593466565">
      <w:bodyDiv w:val="1"/>
      <w:marLeft w:val="0"/>
      <w:marRight w:val="0"/>
      <w:marTop w:val="0"/>
      <w:marBottom w:val="0"/>
      <w:divBdr>
        <w:top w:val="none" w:sz="0" w:space="0" w:color="auto"/>
        <w:left w:val="none" w:sz="0" w:space="0" w:color="auto"/>
        <w:bottom w:val="none" w:sz="0" w:space="0" w:color="auto"/>
        <w:right w:val="none" w:sz="0" w:space="0" w:color="auto"/>
      </w:divBdr>
    </w:div>
    <w:div w:id="1692803735">
      <w:bodyDiv w:val="1"/>
      <w:marLeft w:val="0"/>
      <w:marRight w:val="0"/>
      <w:marTop w:val="0"/>
      <w:marBottom w:val="0"/>
      <w:divBdr>
        <w:top w:val="none" w:sz="0" w:space="0" w:color="auto"/>
        <w:left w:val="none" w:sz="0" w:space="0" w:color="auto"/>
        <w:bottom w:val="none" w:sz="0" w:space="0" w:color="auto"/>
        <w:right w:val="none" w:sz="0" w:space="0" w:color="auto"/>
      </w:divBdr>
    </w:div>
    <w:div w:id="1719813906">
      <w:bodyDiv w:val="1"/>
      <w:marLeft w:val="0"/>
      <w:marRight w:val="0"/>
      <w:marTop w:val="0"/>
      <w:marBottom w:val="0"/>
      <w:divBdr>
        <w:top w:val="none" w:sz="0" w:space="0" w:color="auto"/>
        <w:left w:val="none" w:sz="0" w:space="0" w:color="auto"/>
        <w:bottom w:val="none" w:sz="0" w:space="0" w:color="auto"/>
        <w:right w:val="none" w:sz="0" w:space="0" w:color="auto"/>
      </w:divBdr>
    </w:div>
    <w:div w:id="1723283949">
      <w:bodyDiv w:val="1"/>
      <w:marLeft w:val="0"/>
      <w:marRight w:val="0"/>
      <w:marTop w:val="0"/>
      <w:marBottom w:val="0"/>
      <w:divBdr>
        <w:top w:val="none" w:sz="0" w:space="0" w:color="auto"/>
        <w:left w:val="none" w:sz="0" w:space="0" w:color="auto"/>
        <w:bottom w:val="none" w:sz="0" w:space="0" w:color="auto"/>
        <w:right w:val="none" w:sz="0" w:space="0" w:color="auto"/>
      </w:divBdr>
    </w:div>
    <w:div w:id="1725639644">
      <w:bodyDiv w:val="1"/>
      <w:marLeft w:val="0"/>
      <w:marRight w:val="0"/>
      <w:marTop w:val="0"/>
      <w:marBottom w:val="0"/>
      <w:divBdr>
        <w:top w:val="none" w:sz="0" w:space="0" w:color="auto"/>
        <w:left w:val="none" w:sz="0" w:space="0" w:color="auto"/>
        <w:bottom w:val="none" w:sz="0" w:space="0" w:color="auto"/>
        <w:right w:val="none" w:sz="0" w:space="0" w:color="auto"/>
      </w:divBdr>
    </w:div>
    <w:div w:id="1845515943">
      <w:bodyDiv w:val="1"/>
      <w:marLeft w:val="0"/>
      <w:marRight w:val="0"/>
      <w:marTop w:val="0"/>
      <w:marBottom w:val="0"/>
      <w:divBdr>
        <w:top w:val="none" w:sz="0" w:space="0" w:color="auto"/>
        <w:left w:val="none" w:sz="0" w:space="0" w:color="auto"/>
        <w:bottom w:val="none" w:sz="0" w:space="0" w:color="auto"/>
        <w:right w:val="none" w:sz="0" w:space="0" w:color="auto"/>
      </w:divBdr>
    </w:div>
    <w:div w:id="1876236999">
      <w:bodyDiv w:val="1"/>
      <w:marLeft w:val="0"/>
      <w:marRight w:val="0"/>
      <w:marTop w:val="0"/>
      <w:marBottom w:val="0"/>
      <w:divBdr>
        <w:top w:val="none" w:sz="0" w:space="0" w:color="auto"/>
        <w:left w:val="none" w:sz="0" w:space="0" w:color="auto"/>
        <w:bottom w:val="none" w:sz="0" w:space="0" w:color="auto"/>
        <w:right w:val="none" w:sz="0" w:space="0" w:color="auto"/>
      </w:divBdr>
    </w:div>
    <w:div w:id="1890533345">
      <w:bodyDiv w:val="1"/>
      <w:marLeft w:val="0"/>
      <w:marRight w:val="0"/>
      <w:marTop w:val="0"/>
      <w:marBottom w:val="0"/>
      <w:divBdr>
        <w:top w:val="none" w:sz="0" w:space="0" w:color="auto"/>
        <w:left w:val="none" w:sz="0" w:space="0" w:color="auto"/>
        <w:bottom w:val="none" w:sz="0" w:space="0" w:color="auto"/>
        <w:right w:val="none" w:sz="0" w:space="0" w:color="auto"/>
      </w:divBdr>
    </w:div>
    <w:div w:id="1907642982">
      <w:bodyDiv w:val="1"/>
      <w:marLeft w:val="0"/>
      <w:marRight w:val="0"/>
      <w:marTop w:val="0"/>
      <w:marBottom w:val="0"/>
      <w:divBdr>
        <w:top w:val="none" w:sz="0" w:space="0" w:color="auto"/>
        <w:left w:val="none" w:sz="0" w:space="0" w:color="auto"/>
        <w:bottom w:val="none" w:sz="0" w:space="0" w:color="auto"/>
        <w:right w:val="none" w:sz="0" w:space="0" w:color="auto"/>
      </w:divBdr>
    </w:div>
    <w:div w:id="1956401555">
      <w:bodyDiv w:val="1"/>
      <w:marLeft w:val="0"/>
      <w:marRight w:val="0"/>
      <w:marTop w:val="0"/>
      <w:marBottom w:val="0"/>
      <w:divBdr>
        <w:top w:val="none" w:sz="0" w:space="0" w:color="auto"/>
        <w:left w:val="none" w:sz="0" w:space="0" w:color="auto"/>
        <w:bottom w:val="none" w:sz="0" w:space="0" w:color="auto"/>
        <w:right w:val="none" w:sz="0" w:space="0" w:color="auto"/>
      </w:divBdr>
    </w:div>
    <w:div w:id="1961566707">
      <w:bodyDiv w:val="1"/>
      <w:marLeft w:val="0"/>
      <w:marRight w:val="0"/>
      <w:marTop w:val="0"/>
      <w:marBottom w:val="0"/>
      <w:divBdr>
        <w:top w:val="none" w:sz="0" w:space="0" w:color="auto"/>
        <w:left w:val="none" w:sz="0" w:space="0" w:color="auto"/>
        <w:bottom w:val="none" w:sz="0" w:space="0" w:color="auto"/>
        <w:right w:val="none" w:sz="0" w:space="0" w:color="auto"/>
      </w:divBdr>
    </w:div>
    <w:div w:id="2018732912">
      <w:bodyDiv w:val="1"/>
      <w:marLeft w:val="0"/>
      <w:marRight w:val="0"/>
      <w:marTop w:val="0"/>
      <w:marBottom w:val="0"/>
      <w:divBdr>
        <w:top w:val="none" w:sz="0" w:space="0" w:color="auto"/>
        <w:left w:val="none" w:sz="0" w:space="0" w:color="auto"/>
        <w:bottom w:val="none" w:sz="0" w:space="0" w:color="auto"/>
        <w:right w:val="none" w:sz="0" w:space="0" w:color="auto"/>
      </w:divBdr>
    </w:div>
    <w:div w:id="2052919195">
      <w:bodyDiv w:val="1"/>
      <w:marLeft w:val="0"/>
      <w:marRight w:val="0"/>
      <w:marTop w:val="0"/>
      <w:marBottom w:val="0"/>
      <w:divBdr>
        <w:top w:val="none" w:sz="0" w:space="0" w:color="auto"/>
        <w:left w:val="none" w:sz="0" w:space="0" w:color="auto"/>
        <w:bottom w:val="none" w:sz="0" w:space="0" w:color="auto"/>
        <w:right w:val="none" w:sz="0" w:space="0" w:color="auto"/>
      </w:divBdr>
    </w:div>
    <w:div w:id="208479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181</Pages>
  <Words>54115</Words>
  <Characters>308462</Characters>
  <Application>Microsoft Office Word</Application>
  <DocSecurity>0</DocSecurity>
  <Lines>2570</Lines>
  <Paragraphs>723</Paragraphs>
  <ScaleCrop>false</ScaleCrop>
  <HeadingPairs>
    <vt:vector size="2" baseType="variant">
      <vt:variant>
        <vt:lpstr>Название</vt:lpstr>
      </vt:variant>
      <vt:variant>
        <vt:i4>1</vt:i4>
      </vt:variant>
    </vt:vector>
  </HeadingPairs>
  <TitlesOfParts>
    <vt:vector size="1" baseType="lpstr">
      <vt:lpstr>1 младшая группа</vt:lpstr>
    </vt:vector>
  </TitlesOfParts>
  <Company/>
  <LinksUpToDate>false</LinksUpToDate>
  <CharactersWithSpaces>361854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младшая группа</dc:title>
  <dc:subject/>
  <dc:creator>User</dc:creator>
  <cp:keywords/>
  <dc:description/>
  <cp:lastModifiedBy>Admin</cp:lastModifiedBy>
  <cp:revision>4</cp:revision>
  <cp:lastPrinted>2016-09-07T19:42:00Z</cp:lastPrinted>
  <dcterms:created xsi:type="dcterms:W3CDTF">2016-09-18T18:26:00Z</dcterms:created>
  <dcterms:modified xsi:type="dcterms:W3CDTF">2016-09-18T18:29:00Z</dcterms:modified>
</cp:coreProperties>
</file>